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37CA" w:rsidRPr="003B198F" w:rsidRDefault="00F337CA" w:rsidP="00F337CA">
      <w:pPr>
        <w:snapToGrid w:val="0"/>
        <w:jc w:val="center"/>
        <w:rPr>
          <w:rFonts w:ascii="Impact" w:hAnsi="Impact"/>
          <w:bCs/>
          <w:color w:val="000000"/>
          <w:spacing w:val="20"/>
          <w:sz w:val="40"/>
          <w:szCs w:val="40"/>
        </w:rPr>
      </w:pPr>
      <w:r w:rsidRPr="003B198F">
        <w:rPr>
          <w:noProof/>
          <w:color w:val="002060"/>
          <w:sz w:val="96"/>
          <w:szCs w:val="96"/>
          <w:lang w:eastAsia="ru-RU"/>
        </w:rPr>
        <w:drawing>
          <wp:inline distT="0" distB="0" distL="0" distR="0">
            <wp:extent cx="1004570" cy="564515"/>
            <wp:effectExtent l="19050" t="0" r="5080" b="0"/>
            <wp:docPr id="3" name="Рисунок 1" descr="C:\Users\Сергей\AppData\Local\Microsoft\Windows\INetCache\Content.Word\Лейб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Сергей\AppData\Local\Microsoft\Windows\INetCache\Content.Word\Лейбл.jpg"/>
                    <pic:cNvPicPr>
                      <a:picLocks noChangeAspect="1" noChangeArrowheads="1"/>
                    </pic:cNvPicPr>
                  </pic:nvPicPr>
                  <pic:blipFill>
                    <a:blip r:embed="rId8" cstate="print"/>
                    <a:srcRect l="35986" r="33946" b="90474"/>
                    <a:stretch>
                      <a:fillRect/>
                    </a:stretch>
                  </pic:blipFill>
                  <pic:spPr bwMode="auto">
                    <a:xfrm>
                      <a:off x="0" y="0"/>
                      <a:ext cx="1004570" cy="564515"/>
                    </a:xfrm>
                    <a:prstGeom prst="rect">
                      <a:avLst/>
                    </a:prstGeom>
                    <a:noFill/>
                    <a:ln w="9525">
                      <a:noFill/>
                      <a:miter lim="800000"/>
                      <a:headEnd/>
                      <a:tailEnd/>
                    </a:ln>
                  </pic:spPr>
                </pic:pic>
              </a:graphicData>
            </a:graphic>
          </wp:inline>
        </w:drawing>
      </w:r>
    </w:p>
    <w:p w:rsidR="00F337CA" w:rsidRPr="003B198F" w:rsidRDefault="00F337CA" w:rsidP="00F337CA">
      <w:pPr>
        <w:spacing w:before="240"/>
        <w:jc w:val="center"/>
        <w:rPr>
          <w:rFonts w:ascii="Century Gothic" w:hAnsi="Century Gothic"/>
          <w:b/>
          <w:sz w:val="14"/>
          <w:szCs w:val="14"/>
        </w:rPr>
      </w:pPr>
      <w:r w:rsidRPr="003B198F">
        <w:rPr>
          <w:rFonts w:ascii="Century Gothic" w:hAnsi="Century Gothic"/>
          <w:b/>
          <w:color w:val="002060"/>
          <w:sz w:val="14"/>
          <w:szCs w:val="14"/>
        </w:rPr>
        <w:t>ООО «ПРОЕКТНО-СТРОИТЕЛЬНАЯ КОМПАНИЯ»</w:t>
      </w:r>
    </w:p>
    <w:p w:rsidR="00F337CA" w:rsidRPr="003B198F" w:rsidRDefault="00F337CA" w:rsidP="00F337CA">
      <w:pPr>
        <w:snapToGrid w:val="0"/>
        <w:jc w:val="center"/>
        <w:rPr>
          <w:rFonts w:ascii="Impact" w:hAnsi="Impact"/>
          <w:bCs/>
          <w:color w:val="000000" w:themeColor="text1"/>
          <w:spacing w:val="20"/>
          <w:sz w:val="40"/>
          <w:szCs w:val="40"/>
        </w:rPr>
      </w:pPr>
      <w:r w:rsidRPr="003B198F">
        <w:rPr>
          <w:rFonts w:ascii="Century Gothic" w:hAnsi="Century Gothic"/>
          <w:color w:val="002060"/>
          <w:sz w:val="56"/>
          <w:szCs w:val="56"/>
        </w:rPr>
        <w:t>РУС</w:t>
      </w:r>
      <w:r w:rsidRPr="003B198F">
        <w:rPr>
          <w:rFonts w:ascii="Century Gothic" w:hAnsi="Century Gothic"/>
          <w:b/>
          <w:color w:val="FF0000"/>
          <w:sz w:val="56"/>
          <w:szCs w:val="56"/>
        </w:rPr>
        <w:t>ПРОЕКТ</w:t>
      </w:r>
    </w:p>
    <w:p w:rsidR="00F337CA" w:rsidRPr="003B198F" w:rsidRDefault="00F337CA" w:rsidP="00F337CA">
      <w:pPr>
        <w:snapToGrid w:val="0"/>
        <w:jc w:val="center"/>
        <w:rPr>
          <w:rFonts w:ascii="Impact" w:hAnsi="Impact"/>
          <w:bCs/>
          <w:color w:val="000000" w:themeColor="text1"/>
          <w:spacing w:val="20"/>
          <w:sz w:val="56"/>
          <w:szCs w:val="56"/>
        </w:rPr>
      </w:pPr>
    </w:p>
    <w:p w:rsidR="00F337CA" w:rsidRPr="003B198F" w:rsidRDefault="00F337CA" w:rsidP="00F337CA"/>
    <w:p w:rsidR="00F337CA" w:rsidRPr="003B198F" w:rsidRDefault="00F337CA" w:rsidP="00F337CA">
      <w:pPr>
        <w:jc w:val="center"/>
      </w:pPr>
    </w:p>
    <w:p w:rsidR="00F337CA" w:rsidRPr="003B198F" w:rsidRDefault="00F337CA" w:rsidP="00F337CA">
      <w:pPr>
        <w:jc w:val="center"/>
        <w:rPr>
          <w:rFonts w:eastAsia="Arial" w:cs="Arial"/>
          <w:b/>
          <w:bCs/>
        </w:rPr>
      </w:pPr>
    </w:p>
    <w:p w:rsidR="00F337CA" w:rsidRPr="003B198F" w:rsidRDefault="00F337CA" w:rsidP="00F337CA">
      <w:pPr>
        <w:jc w:val="center"/>
        <w:rPr>
          <w:rFonts w:eastAsia="Arial" w:cs="Arial"/>
          <w:b/>
          <w:bCs/>
        </w:rPr>
      </w:pPr>
    </w:p>
    <w:p w:rsidR="00F337CA" w:rsidRPr="003B198F" w:rsidRDefault="00F337CA" w:rsidP="00F337CA">
      <w:pPr>
        <w:jc w:val="center"/>
        <w:rPr>
          <w:rFonts w:eastAsia="Arial" w:cs="Arial"/>
          <w:b/>
          <w:bCs/>
        </w:rPr>
      </w:pPr>
    </w:p>
    <w:p w:rsidR="00F337CA" w:rsidRPr="003B198F" w:rsidRDefault="00F337CA" w:rsidP="00F337CA">
      <w:pPr>
        <w:jc w:val="center"/>
        <w:rPr>
          <w:rFonts w:eastAsia="Arial" w:cs="Arial"/>
          <w:b/>
          <w:bCs/>
        </w:rPr>
      </w:pPr>
    </w:p>
    <w:p w:rsidR="00F337CA" w:rsidRPr="003B198F" w:rsidRDefault="00F337CA" w:rsidP="00F337CA">
      <w:pPr>
        <w:jc w:val="center"/>
        <w:rPr>
          <w:rFonts w:eastAsia="Arial" w:cs="Arial"/>
          <w:b/>
          <w:bCs/>
        </w:rPr>
      </w:pPr>
    </w:p>
    <w:p w:rsidR="00382284" w:rsidRPr="00902C84" w:rsidRDefault="00382284" w:rsidP="00382284">
      <w:pPr>
        <w:jc w:val="center"/>
        <w:rPr>
          <w:rFonts w:eastAsia="Arial" w:cs="Arial"/>
          <w:b/>
          <w:bCs/>
        </w:rPr>
      </w:pPr>
      <w:r w:rsidRPr="00893825">
        <w:rPr>
          <w:b/>
        </w:rPr>
        <w:t>Заказчик:</w:t>
      </w:r>
      <w:r w:rsidRPr="00893825">
        <w:t xml:space="preserve"> </w:t>
      </w:r>
      <w:r w:rsidR="00580EF0" w:rsidRPr="00CA6C02">
        <w:t>Администрация Цимлянского района Ростовской области</w:t>
      </w:r>
    </w:p>
    <w:p w:rsidR="00382284" w:rsidRDefault="00382284" w:rsidP="00382284">
      <w:pPr>
        <w:jc w:val="center"/>
        <w:rPr>
          <w:rFonts w:eastAsia="Arial" w:cs="Arial"/>
          <w:b/>
          <w:bCs/>
        </w:rPr>
      </w:pPr>
    </w:p>
    <w:p w:rsidR="00382284" w:rsidRPr="00893825" w:rsidRDefault="00382284" w:rsidP="00382284">
      <w:pPr>
        <w:jc w:val="center"/>
        <w:rPr>
          <w:rFonts w:eastAsia="Arial" w:cs="Arial"/>
          <w:b/>
          <w:bCs/>
        </w:rPr>
      </w:pPr>
    </w:p>
    <w:p w:rsidR="00382284" w:rsidRPr="00BE2A52" w:rsidRDefault="00382284" w:rsidP="00382284">
      <w:pPr>
        <w:jc w:val="center"/>
        <w:rPr>
          <w:b/>
          <w:sz w:val="32"/>
          <w:szCs w:val="32"/>
        </w:rPr>
      </w:pPr>
    </w:p>
    <w:p w:rsidR="00382284" w:rsidRPr="00494C91" w:rsidRDefault="00382284" w:rsidP="00382284">
      <w:pPr>
        <w:jc w:val="center"/>
        <w:rPr>
          <w:b/>
          <w:sz w:val="32"/>
          <w:szCs w:val="32"/>
        </w:rPr>
      </w:pPr>
      <w:r w:rsidRPr="00494C91">
        <w:rPr>
          <w:b/>
          <w:sz w:val="32"/>
          <w:szCs w:val="32"/>
        </w:rPr>
        <w:t>ПРАВИЛА ЗЕМЛЕПОЛЬЗОВАНИЯ И ЗАСТРОЙКИ</w:t>
      </w:r>
    </w:p>
    <w:p w:rsidR="00A927BB" w:rsidRPr="003B198F" w:rsidRDefault="005A54B6" w:rsidP="00382284">
      <w:proofErr w:type="spellStart"/>
      <w:r>
        <w:rPr>
          <w:b/>
          <w:sz w:val="32"/>
          <w:szCs w:val="32"/>
        </w:rPr>
        <w:t>Саркеловского</w:t>
      </w:r>
      <w:proofErr w:type="spellEnd"/>
      <w:r w:rsidR="00382284" w:rsidRPr="00902C84">
        <w:rPr>
          <w:b/>
          <w:sz w:val="32"/>
          <w:szCs w:val="32"/>
        </w:rPr>
        <w:t xml:space="preserve"> сельского поселения</w:t>
      </w:r>
      <w:r w:rsidR="00382284">
        <w:rPr>
          <w:b/>
          <w:sz w:val="32"/>
          <w:szCs w:val="32"/>
        </w:rPr>
        <w:t xml:space="preserve"> </w:t>
      </w:r>
      <w:r w:rsidR="00580EF0">
        <w:rPr>
          <w:b/>
          <w:sz w:val="32"/>
          <w:szCs w:val="32"/>
        </w:rPr>
        <w:t>Цимлянского</w:t>
      </w:r>
      <w:r w:rsidR="00382284" w:rsidRPr="00902C84">
        <w:rPr>
          <w:b/>
          <w:sz w:val="32"/>
          <w:szCs w:val="32"/>
        </w:rPr>
        <w:t xml:space="preserve"> района</w:t>
      </w:r>
    </w:p>
    <w:p w:rsidR="00A927BB" w:rsidRPr="003B198F" w:rsidRDefault="00A927BB" w:rsidP="00BD715D"/>
    <w:p w:rsidR="00A927BB" w:rsidRPr="003B198F" w:rsidRDefault="00A927BB" w:rsidP="00BD715D"/>
    <w:p w:rsidR="00A927BB" w:rsidRPr="003B198F" w:rsidRDefault="00A927BB" w:rsidP="00BD715D"/>
    <w:p w:rsidR="006403F5" w:rsidRPr="00F337CA" w:rsidRDefault="006403F5" w:rsidP="00F337CA">
      <w:pPr>
        <w:jc w:val="center"/>
        <w:rPr>
          <w:b/>
          <w:sz w:val="32"/>
          <w:szCs w:val="32"/>
        </w:rPr>
      </w:pPr>
      <w:r w:rsidRPr="00F337CA">
        <w:rPr>
          <w:b/>
          <w:sz w:val="32"/>
          <w:szCs w:val="32"/>
        </w:rPr>
        <w:t>Часть II.</w:t>
      </w:r>
    </w:p>
    <w:p w:rsidR="00A927BB" w:rsidRPr="00F337CA" w:rsidRDefault="006403F5" w:rsidP="00F337CA">
      <w:pPr>
        <w:jc w:val="center"/>
        <w:rPr>
          <w:b/>
          <w:sz w:val="32"/>
          <w:szCs w:val="32"/>
        </w:rPr>
      </w:pPr>
      <w:r w:rsidRPr="00F337CA">
        <w:rPr>
          <w:b/>
          <w:sz w:val="32"/>
          <w:szCs w:val="32"/>
        </w:rPr>
        <w:t>ГРАДОСТРОИТЕЛЬНЫЕ РЕГЛАМЕНТЫ</w:t>
      </w:r>
    </w:p>
    <w:p w:rsidR="00A927BB" w:rsidRPr="003B198F" w:rsidRDefault="00A927BB" w:rsidP="00BD715D"/>
    <w:p w:rsidR="00A927BB" w:rsidRPr="003B198F" w:rsidRDefault="00A927BB" w:rsidP="00BD715D"/>
    <w:p w:rsidR="00A927BB" w:rsidRPr="003B198F" w:rsidRDefault="00A927BB" w:rsidP="00BD715D"/>
    <w:p w:rsidR="00A927BB" w:rsidRPr="003B198F" w:rsidRDefault="00A927BB" w:rsidP="00BD715D"/>
    <w:p w:rsidR="00A927BB" w:rsidRPr="003B198F" w:rsidRDefault="00A927BB" w:rsidP="00BD715D"/>
    <w:p w:rsidR="00A927BB" w:rsidRPr="003B198F" w:rsidRDefault="00A927BB" w:rsidP="00BD715D"/>
    <w:p w:rsidR="00A927BB" w:rsidRPr="003B198F" w:rsidRDefault="00A927BB" w:rsidP="00BD715D"/>
    <w:p w:rsidR="00A927BB" w:rsidRPr="003B198F" w:rsidRDefault="00A927BB" w:rsidP="00BD715D"/>
    <w:p w:rsidR="00A927BB" w:rsidRPr="003B198F" w:rsidRDefault="00A927BB" w:rsidP="00BD715D"/>
    <w:p w:rsidR="00A927BB" w:rsidRPr="003B198F" w:rsidRDefault="00A927BB" w:rsidP="00BD715D"/>
    <w:p w:rsidR="00A927BB" w:rsidRPr="003B198F" w:rsidRDefault="00A927BB" w:rsidP="00BD715D"/>
    <w:p w:rsidR="00E0512F" w:rsidRDefault="00E0512F" w:rsidP="00BD715D"/>
    <w:p w:rsidR="00382284" w:rsidRDefault="00382284" w:rsidP="00BD715D"/>
    <w:p w:rsidR="00382284" w:rsidRDefault="00382284" w:rsidP="00BD715D"/>
    <w:p w:rsidR="00382284" w:rsidRDefault="00382284" w:rsidP="00BD715D"/>
    <w:p w:rsidR="00382284" w:rsidRPr="003B198F" w:rsidRDefault="00382284" w:rsidP="00BD715D"/>
    <w:p w:rsidR="00A927BB" w:rsidRPr="003B198F" w:rsidRDefault="00A927BB" w:rsidP="00BD715D"/>
    <w:p w:rsidR="00A927BB" w:rsidRDefault="00A927BB" w:rsidP="00BD715D"/>
    <w:p w:rsidR="006F4B58" w:rsidRDefault="006F4B58" w:rsidP="00BD715D"/>
    <w:p w:rsidR="009A3047" w:rsidRPr="003B198F" w:rsidRDefault="009A3047" w:rsidP="009A3047">
      <w:pPr>
        <w:jc w:val="center"/>
        <w:rPr>
          <w:b/>
        </w:rPr>
      </w:pPr>
      <w:r w:rsidRPr="003B198F">
        <w:rPr>
          <w:b/>
        </w:rPr>
        <w:t>201</w:t>
      </w:r>
      <w:r>
        <w:rPr>
          <w:b/>
        </w:rPr>
        <w:t>9</w:t>
      </w:r>
    </w:p>
    <w:p w:rsidR="008433E2" w:rsidRDefault="008433E2" w:rsidP="00BD715D"/>
    <w:p w:rsidR="008433E2" w:rsidRDefault="008433E2" w:rsidP="00BD715D"/>
    <w:p w:rsidR="00F337CA" w:rsidRPr="003B198F" w:rsidRDefault="00F337CA" w:rsidP="00F337CA">
      <w:pPr>
        <w:spacing w:line="276" w:lineRule="auto"/>
        <w:jc w:val="center"/>
        <w:rPr>
          <w:b/>
          <w:caps/>
          <w:color w:val="000000"/>
        </w:rPr>
      </w:pPr>
      <w:r w:rsidRPr="003B198F">
        <w:rPr>
          <w:b/>
          <w:caps/>
          <w:color w:val="000000"/>
        </w:rPr>
        <w:lastRenderedPageBreak/>
        <w:t>Общество с ограниченной ответственностью</w:t>
      </w:r>
    </w:p>
    <w:p w:rsidR="00F337CA" w:rsidRPr="003B198F" w:rsidRDefault="00F337CA" w:rsidP="00F337CA">
      <w:pPr>
        <w:snapToGrid w:val="0"/>
        <w:spacing w:line="276" w:lineRule="auto"/>
        <w:jc w:val="center"/>
        <w:rPr>
          <w:b/>
          <w:caps/>
          <w:color w:val="000000"/>
        </w:rPr>
      </w:pPr>
      <w:r>
        <w:rPr>
          <w:b/>
          <w:caps/>
          <w:color w:val="000000"/>
        </w:rPr>
        <w:t xml:space="preserve"> </w:t>
      </w:r>
      <w:r w:rsidRPr="003B198F">
        <w:rPr>
          <w:b/>
          <w:caps/>
          <w:color w:val="000000"/>
        </w:rPr>
        <w:t>«Проектно-строительная компания»</w:t>
      </w:r>
    </w:p>
    <w:p w:rsidR="00F337CA" w:rsidRPr="003B198F" w:rsidRDefault="00F337CA" w:rsidP="00F337CA">
      <w:pPr>
        <w:snapToGrid w:val="0"/>
        <w:spacing w:line="276" w:lineRule="auto"/>
        <w:jc w:val="center"/>
        <w:rPr>
          <w:b/>
          <w:caps/>
          <w:color w:val="000000"/>
        </w:rPr>
      </w:pPr>
      <w:r w:rsidRPr="003B198F">
        <w:rPr>
          <w:b/>
          <w:caps/>
          <w:color w:val="000000"/>
        </w:rPr>
        <w:t>«РУСПРОЕКТ»</w:t>
      </w:r>
    </w:p>
    <w:p w:rsidR="00F337CA" w:rsidRPr="003B198F" w:rsidRDefault="00F337CA" w:rsidP="00F337CA"/>
    <w:p w:rsidR="00F337CA" w:rsidRPr="003B198F" w:rsidRDefault="00F337CA" w:rsidP="00F337CA"/>
    <w:p w:rsidR="00F337CA" w:rsidRPr="003B198F" w:rsidRDefault="00F337CA" w:rsidP="00F337CA"/>
    <w:p w:rsidR="00F337CA" w:rsidRPr="003B198F" w:rsidRDefault="00F337CA" w:rsidP="00F337CA">
      <w:pPr>
        <w:jc w:val="center"/>
        <w:rPr>
          <w:rFonts w:eastAsia="Arial" w:cs="Arial"/>
          <w:b/>
          <w:bCs/>
        </w:rPr>
      </w:pPr>
    </w:p>
    <w:p w:rsidR="00F337CA" w:rsidRDefault="00F337CA" w:rsidP="00F337CA">
      <w:pPr>
        <w:jc w:val="center"/>
        <w:rPr>
          <w:rFonts w:eastAsia="Arial" w:cs="Arial"/>
          <w:b/>
          <w:bCs/>
        </w:rPr>
      </w:pPr>
    </w:p>
    <w:p w:rsidR="00F337CA" w:rsidRPr="003B198F" w:rsidRDefault="00F337CA" w:rsidP="00F337CA">
      <w:pPr>
        <w:jc w:val="center"/>
        <w:rPr>
          <w:rFonts w:eastAsia="Arial" w:cs="Arial"/>
          <w:b/>
          <w:bCs/>
        </w:rPr>
      </w:pPr>
    </w:p>
    <w:p w:rsidR="00382284" w:rsidRDefault="00382284" w:rsidP="00382284">
      <w:pPr>
        <w:jc w:val="center"/>
        <w:rPr>
          <w:rFonts w:eastAsia="Arial" w:cs="Arial"/>
          <w:b/>
          <w:bCs/>
        </w:rPr>
      </w:pPr>
      <w:r w:rsidRPr="00893825">
        <w:rPr>
          <w:b/>
        </w:rPr>
        <w:t>Заказчик:</w:t>
      </w:r>
      <w:r w:rsidRPr="00893825">
        <w:t xml:space="preserve"> </w:t>
      </w:r>
      <w:r w:rsidR="00580EF0" w:rsidRPr="00CA6C02">
        <w:t>Администрация Цимлянского района Ростовской области</w:t>
      </w:r>
    </w:p>
    <w:p w:rsidR="00382284" w:rsidRPr="00893825" w:rsidRDefault="00382284" w:rsidP="00382284">
      <w:pPr>
        <w:jc w:val="center"/>
        <w:rPr>
          <w:rFonts w:eastAsia="Arial" w:cs="Arial"/>
          <w:b/>
          <w:bCs/>
        </w:rPr>
      </w:pPr>
    </w:p>
    <w:p w:rsidR="00382284" w:rsidRPr="00BE2A52" w:rsidRDefault="00382284" w:rsidP="00382284">
      <w:pPr>
        <w:jc w:val="center"/>
        <w:rPr>
          <w:b/>
          <w:sz w:val="32"/>
          <w:szCs w:val="32"/>
        </w:rPr>
      </w:pPr>
    </w:p>
    <w:p w:rsidR="00382284" w:rsidRPr="00494C91" w:rsidRDefault="00382284" w:rsidP="00382284">
      <w:pPr>
        <w:jc w:val="center"/>
        <w:rPr>
          <w:b/>
          <w:sz w:val="32"/>
          <w:szCs w:val="32"/>
        </w:rPr>
      </w:pPr>
      <w:r w:rsidRPr="00494C91">
        <w:rPr>
          <w:b/>
          <w:sz w:val="32"/>
          <w:szCs w:val="32"/>
        </w:rPr>
        <w:t>ПРАВИЛА ЗЕМЛЕПОЛЬЗОВАНИЯ И ЗАСТРОЙКИ</w:t>
      </w:r>
    </w:p>
    <w:p w:rsidR="00382284" w:rsidRPr="00C96C94" w:rsidRDefault="005A54B6" w:rsidP="00382284">
      <w:pPr>
        <w:jc w:val="center"/>
        <w:rPr>
          <w:b/>
          <w:sz w:val="32"/>
          <w:szCs w:val="32"/>
        </w:rPr>
      </w:pPr>
      <w:proofErr w:type="spellStart"/>
      <w:r>
        <w:rPr>
          <w:b/>
          <w:sz w:val="32"/>
          <w:szCs w:val="32"/>
        </w:rPr>
        <w:t>Саркеловского</w:t>
      </w:r>
      <w:proofErr w:type="spellEnd"/>
      <w:r w:rsidR="00382284" w:rsidRPr="00902C84">
        <w:rPr>
          <w:b/>
          <w:sz w:val="32"/>
          <w:szCs w:val="32"/>
        </w:rPr>
        <w:t xml:space="preserve"> сельского поселения</w:t>
      </w:r>
      <w:r w:rsidR="00382284">
        <w:rPr>
          <w:b/>
          <w:sz w:val="32"/>
          <w:szCs w:val="32"/>
        </w:rPr>
        <w:t xml:space="preserve"> </w:t>
      </w:r>
      <w:r w:rsidR="00580EF0">
        <w:rPr>
          <w:b/>
          <w:sz w:val="32"/>
          <w:szCs w:val="32"/>
        </w:rPr>
        <w:t>Цимлянского</w:t>
      </w:r>
      <w:r w:rsidR="00382284" w:rsidRPr="00902C84">
        <w:rPr>
          <w:b/>
          <w:sz w:val="32"/>
          <w:szCs w:val="32"/>
        </w:rPr>
        <w:t xml:space="preserve"> района</w:t>
      </w:r>
      <w:r w:rsidR="00382284" w:rsidRPr="00C96D03">
        <w:rPr>
          <w:b/>
          <w:sz w:val="32"/>
          <w:szCs w:val="32"/>
        </w:rPr>
        <w:t xml:space="preserve"> </w:t>
      </w:r>
    </w:p>
    <w:p w:rsidR="006403F5" w:rsidRPr="003B198F" w:rsidRDefault="006403F5" w:rsidP="00BD715D"/>
    <w:p w:rsidR="006403F5" w:rsidRPr="003B198F" w:rsidRDefault="006403F5" w:rsidP="00BD715D"/>
    <w:p w:rsidR="006403F5" w:rsidRPr="003B198F" w:rsidRDefault="006403F5" w:rsidP="00BD715D"/>
    <w:p w:rsidR="006403F5" w:rsidRPr="00F337CA" w:rsidRDefault="006403F5" w:rsidP="00F337CA">
      <w:pPr>
        <w:jc w:val="center"/>
        <w:rPr>
          <w:b/>
          <w:sz w:val="32"/>
          <w:szCs w:val="32"/>
        </w:rPr>
      </w:pPr>
    </w:p>
    <w:p w:rsidR="006403F5" w:rsidRPr="00F337CA" w:rsidRDefault="006403F5" w:rsidP="00F337CA">
      <w:pPr>
        <w:jc w:val="center"/>
        <w:rPr>
          <w:b/>
          <w:sz w:val="32"/>
          <w:szCs w:val="32"/>
        </w:rPr>
      </w:pPr>
      <w:r w:rsidRPr="00F337CA">
        <w:rPr>
          <w:b/>
          <w:sz w:val="32"/>
          <w:szCs w:val="32"/>
        </w:rPr>
        <w:t>Часть II.</w:t>
      </w:r>
    </w:p>
    <w:p w:rsidR="006403F5" w:rsidRPr="00F337CA" w:rsidRDefault="006403F5" w:rsidP="00F337CA">
      <w:pPr>
        <w:jc w:val="center"/>
        <w:rPr>
          <w:b/>
          <w:sz w:val="32"/>
          <w:szCs w:val="32"/>
        </w:rPr>
      </w:pPr>
      <w:r w:rsidRPr="00F337CA">
        <w:rPr>
          <w:b/>
          <w:sz w:val="32"/>
          <w:szCs w:val="32"/>
        </w:rPr>
        <w:t>ГРАДОСТРОИТЕЛЬНЫЕ РЕГЛАМЕНТЫ</w:t>
      </w:r>
    </w:p>
    <w:p w:rsidR="009874BB" w:rsidRPr="003B198F" w:rsidRDefault="009874BB" w:rsidP="00BD715D"/>
    <w:p w:rsidR="009874BB" w:rsidRPr="003B198F" w:rsidRDefault="009874BB" w:rsidP="00BD715D"/>
    <w:p w:rsidR="009874BB" w:rsidRPr="003B198F" w:rsidRDefault="009874BB" w:rsidP="00BD715D"/>
    <w:p w:rsidR="006403F5" w:rsidRDefault="006403F5" w:rsidP="00BD715D"/>
    <w:p w:rsidR="006403F5" w:rsidRDefault="006403F5" w:rsidP="00BD715D"/>
    <w:p w:rsidR="006403F5" w:rsidRDefault="006403F5" w:rsidP="00BD715D"/>
    <w:p w:rsidR="00E0512F" w:rsidRPr="003B198F" w:rsidRDefault="00E0512F" w:rsidP="00BD715D"/>
    <w:p w:rsidR="00A927BB" w:rsidRPr="003B198F" w:rsidRDefault="00A927BB" w:rsidP="00BD715D"/>
    <w:tbl>
      <w:tblPr>
        <w:tblW w:w="8080" w:type="dxa"/>
        <w:tblInd w:w="1242" w:type="dxa"/>
        <w:tblLook w:val="01E0" w:firstRow="1" w:lastRow="1" w:firstColumn="1" w:lastColumn="1" w:noHBand="0" w:noVBand="0"/>
      </w:tblPr>
      <w:tblGrid>
        <w:gridCol w:w="3294"/>
        <w:gridCol w:w="1526"/>
        <w:gridCol w:w="3260"/>
      </w:tblGrid>
      <w:tr w:rsidR="00346118" w:rsidRPr="00E0512F" w:rsidTr="00F337CA">
        <w:tc>
          <w:tcPr>
            <w:tcW w:w="3294" w:type="dxa"/>
            <w:vAlign w:val="center"/>
          </w:tcPr>
          <w:p w:rsidR="00346118" w:rsidRPr="00E0512F" w:rsidRDefault="00346118" w:rsidP="00F337CA">
            <w:pPr>
              <w:ind w:firstLine="0"/>
            </w:pPr>
            <w:r>
              <w:t>Генеральный д</w:t>
            </w:r>
            <w:r w:rsidRPr="00E0512F">
              <w:t>иректор</w:t>
            </w:r>
          </w:p>
          <w:p w:rsidR="00346118" w:rsidRPr="00E0512F" w:rsidRDefault="00346118" w:rsidP="00F337CA">
            <w:pPr>
              <w:ind w:firstLine="0"/>
            </w:pPr>
          </w:p>
          <w:p w:rsidR="00346118" w:rsidRPr="00E0512F" w:rsidRDefault="00346118" w:rsidP="00F337CA">
            <w:pPr>
              <w:ind w:firstLine="0"/>
            </w:pPr>
            <w:r w:rsidRPr="00E0512F">
              <w:t>ГАП</w:t>
            </w:r>
          </w:p>
        </w:tc>
        <w:tc>
          <w:tcPr>
            <w:tcW w:w="1526" w:type="dxa"/>
          </w:tcPr>
          <w:p w:rsidR="00346118" w:rsidRPr="00E0512F" w:rsidRDefault="00346118" w:rsidP="00F337CA">
            <w:pPr>
              <w:ind w:firstLine="0"/>
            </w:pPr>
          </w:p>
        </w:tc>
        <w:tc>
          <w:tcPr>
            <w:tcW w:w="3260" w:type="dxa"/>
            <w:vAlign w:val="center"/>
          </w:tcPr>
          <w:p w:rsidR="00346118" w:rsidRPr="00E0512F" w:rsidRDefault="002D0763" w:rsidP="00F337CA">
            <w:pPr>
              <w:ind w:firstLine="0"/>
              <w:jc w:val="right"/>
            </w:pPr>
            <w:r>
              <w:t xml:space="preserve"> </w:t>
            </w:r>
            <w:r w:rsidR="00346118">
              <w:t>Е</w:t>
            </w:r>
            <w:r w:rsidR="00346118" w:rsidRPr="00E0512F">
              <w:t>.</w:t>
            </w:r>
            <w:r w:rsidR="00346118">
              <w:t>В</w:t>
            </w:r>
            <w:r w:rsidR="00346118" w:rsidRPr="00E0512F">
              <w:t xml:space="preserve">. </w:t>
            </w:r>
            <w:r w:rsidR="00346118">
              <w:t>Губанова</w:t>
            </w:r>
          </w:p>
          <w:p w:rsidR="00346118" w:rsidRPr="00E0512F" w:rsidRDefault="002D0763" w:rsidP="00F337CA">
            <w:pPr>
              <w:ind w:firstLine="0"/>
              <w:jc w:val="right"/>
            </w:pPr>
            <w:r>
              <w:t xml:space="preserve"> </w:t>
            </w:r>
          </w:p>
          <w:p w:rsidR="00346118" w:rsidRPr="00E0512F" w:rsidRDefault="00346118" w:rsidP="00F337CA">
            <w:pPr>
              <w:ind w:firstLine="0"/>
              <w:jc w:val="right"/>
            </w:pPr>
            <w:r w:rsidRPr="00E0512F">
              <w:t xml:space="preserve"> </w:t>
            </w:r>
            <w:r w:rsidR="008E6DFF">
              <w:t>О.Б. Шишова</w:t>
            </w:r>
          </w:p>
        </w:tc>
      </w:tr>
    </w:tbl>
    <w:p w:rsidR="00333BD5" w:rsidRPr="00346118" w:rsidRDefault="00333BD5" w:rsidP="00BD715D"/>
    <w:p w:rsidR="00462308" w:rsidRPr="003B198F" w:rsidRDefault="00462308" w:rsidP="00BD715D"/>
    <w:p w:rsidR="00462308" w:rsidRPr="003B198F" w:rsidRDefault="00462308" w:rsidP="00BD715D"/>
    <w:p w:rsidR="00462308" w:rsidRPr="003B198F" w:rsidRDefault="00462308" w:rsidP="00BD715D"/>
    <w:p w:rsidR="00462308" w:rsidRPr="003B198F" w:rsidRDefault="00462308" w:rsidP="00BD715D"/>
    <w:p w:rsidR="00462308" w:rsidRPr="003B198F" w:rsidRDefault="00462308" w:rsidP="00BD715D"/>
    <w:p w:rsidR="007F5C2E" w:rsidRPr="003B198F" w:rsidRDefault="007F5C2E" w:rsidP="00BD715D"/>
    <w:p w:rsidR="007F5C2E" w:rsidRPr="003B198F" w:rsidRDefault="007F5C2E" w:rsidP="00BD715D"/>
    <w:p w:rsidR="00462308" w:rsidRPr="009A3047" w:rsidRDefault="00B258B5" w:rsidP="009A3047">
      <w:pPr>
        <w:jc w:val="center"/>
        <w:rPr>
          <w:b/>
        </w:rPr>
      </w:pPr>
      <w:r w:rsidRPr="009A3047">
        <w:rPr>
          <w:b/>
        </w:rPr>
        <w:t>201</w:t>
      </w:r>
      <w:r w:rsidR="008B1504" w:rsidRPr="009A3047">
        <w:rPr>
          <w:b/>
        </w:rPr>
        <w:t>9</w:t>
      </w:r>
    </w:p>
    <w:p w:rsidR="00462308" w:rsidRPr="003B198F" w:rsidRDefault="00462308" w:rsidP="00BD715D">
      <w:pPr>
        <w:sectPr w:rsidR="00462308" w:rsidRPr="003B198F" w:rsidSect="00251FC7">
          <w:headerReference w:type="default" r:id="rId9"/>
          <w:headerReference w:type="first" r:id="rId10"/>
          <w:pgSz w:w="11905" w:h="16837" w:code="9"/>
          <w:pgMar w:top="397" w:right="851" w:bottom="295" w:left="1134" w:header="567" w:footer="454" w:gutter="0"/>
          <w:cols w:space="720"/>
          <w:titlePg/>
          <w:docGrid w:linePitch="360"/>
        </w:sectPr>
      </w:pPr>
    </w:p>
    <w:p w:rsidR="000F3F55" w:rsidRPr="0062473F" w:rsidRDefault="000F3F55" w:rsidP="00F337CA">
      <w:pPr>
        <w:pStyle w:val="ab"/>
        <w:ind w:left="0" w:firstLine="0"/>
        <w:jc w:val="center"/>
        <w:rPr>
          <w:sz w:val="24"/>
          <w:szCs w:val="24"/>
        </w:rPr>
      </w:pPr>
      <w:r w:rsidRPr="0062473F">
        <w:rPr>
          <w:sz w:val="24"/>
          <w:szCs w:val="24"/>
        </w:rPr>
        <w:t>ИСПОЛНИТЕЛИ</w:t>
      </w:r>
    </w:p>
    <w:p w:rsidR="000F3F55" w:rsidRPr="0062473F" w:rsidRDefault="000F3F55" w:rsidP="00BD715D">
      <w:pPr>
        <w:rPr>
          <w:sz w:val="24"/>
          <w:szCs w:val="24"/>
        </w:rPr>
      </w:pPr>
    </w:p>
    <w:tbl>
      <w:tblPr>
        <w:tblW w:w="9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71"/>
        <w:gridCol w:w="2693"/>
        <w:gridCol w:w="3118"/>
      </w:tblGrid>
      <w:tr w:rsidR="00382284" w:rsidRPr="00902C84" w:rsidTr="00382284">
        <w:trPr>
          <w:jc w:val="center"/>
        </w:trPr>
        <w:tc>
          <w:tcPr>
            <w:tcW w:w="3771" w:type="dxa"/>
            <w:tcBorders>
              <w:top w:val="single" w:sz="4" w:space="0" w:color="auto"/>
              <w:left w:val="single" w:sz="4" w:space="0" w:color="auto"/>
              <w:bottom w:val="single" w:sz="4" w:space="0" w:color="auto"/>
              <w:right w:val="single" w:sz="4" w:space="0" w:color="auto"/>
            </w:tcBorders>
            <w:hideMark/>
          </w:tcPr>
          <w:p w:rsidR="00382284" w:rsidRPr="001549B4" w:rsidRDefault="00382284" w:rsidP="00382284">
            <w:pPr>
              <w:jc w:val="center"/>
              <w:rPr>
                <w:rFonts w:ascii="Times New Roman Полужирный" w:hAnsi="Times New Roman Полужирный"/>
                <w:b/>
                <w:caps/>
              </w:rPr>
            </w:pPr>
            <w:r w:rsidRPr="001549B4">
              <w:rPr>
                <w:rFonts w:ascii="Times New Roman Полужирный" w:hAnsi="Times New Roman Полужирный"/>
                <w:b/>
                <w:caps/>
              </w:rPr>
              <w:t>Должность</w:t>
            </w:r>
          </w:p>
        </w:tc>
        <w:tc>
          <w:tcPr>
            <w:tcW w:w="2693" w:type="dxa"/>
            <w:tcBorders>
              <w:top w:val="single" w:sz="4" w:space="0" w:color="auto"/>
              <w:left w:val="single" w:sz="4" w:space="0" w:color="auto"/>
              <w:bottom w:val="single" w:sz="4" w:space="0" w:color="auto"/>
              <w:right w:val="single" w:sz="4" w:space="0" w:color="auto"/>
            </w:tcBorders>
            <w:hideMark/>
          </w:tcPr>
          <w:p w:rsidR="00382284" w:rsidRPr="001549B4" w:rsidRDefault="00382284" w:rsidP="00382284">
            <w:pPr>
              <w:jc w:val="center"/>
              <w:rPr>
                <w:rFonts w:ascii="Times New Roman Полужирный" w:hAnsi="Times New Roman Полужирный"/>
                <w:b/>
                <w:bCs/>
                <w:caps/>
              </w:rPr>
            </w:pPr>
            <w:r w:rsidRPr="001549B4">
              <w:rPr>
                <w:rFonts w:ascii="Times New Roman Полужирный" w:hAnsi="Times New Roman Полужирный"/>
                <w:b/>
                <w:caps/>
              </w:rPr>
              <w:t>Фамилия, инициалы</w:t>
            </w:r>
          </w:p>
        </w:tc>
        <w:tc>
          <w:tcPr>
            <w:tcW w:w="3118" w:type="dxa"/>
            <w:tcBorders>
              <w:top w:val="single" w:sz="4" w:space="0" w:color="auto"/>
              <w:left w:val="single" w:sz="4" w:space="0" w:color="auto"/>
              <w:bottom w:val="single" w:sz="4" w:space="0" w:color="auto"/>
              <w:right w:val="single" w:sz="4" w:space="0" w:color="auto"/>
            </w:tcBorders>
            <w:hideMark/>
          </w:tcPr>
          <w:p w:rsidR="00382284" w:rsidRPr="001549B4" w:rsidRDefault="00382284" w:rsidP="00382284">
            <w:pPr>
              <w:jc w:val="center"/>
              <w:rPr>
                <w:rFonts w:ascii="Times New Roman Полужирный" w:hAnsi="Times New Roman Полужирный"/>
                <w:b/>
                <w:caps/>
              </w:rPr>
            </w:pPr>
            <w:r w:rsidRPr="001549B4">
              <w:rPr>
                <w:rFonts w:ascii="Times New Roman Полужирный" w:hAnsi="Times New Roman Полужирный"/>
                <w:b/>
                <w:caps/>
              </w:rPr>
              <w:t>Подпись</w:t>
            </w:r>
          </w:p>
        </w:tc>
      </w:tr>
      <w:tr w:rsidR="00382284" w:rsidTr="00382284">
        <w:trPr>
          <w:jc w:val="center"/>
        </w:trPr>
        <w:tc>
          <w:tcPr>
            <w:tcW w:w="3771" w:type="dxa"/>
            <w:tcBorders>
              <w:top w:val="single" w:sz="4" w:space="0" w:color="auto"/>
              <w:left w:val="single" w:sz="4" w:space="0" w:color="auto"/>
              <w:bottom w:val="single" w:sz="4" w:space="0" w:color="auto"/>
              <w:right w:val="single" w:sz="4" w:space="0" w:color="auto"/>
            </w:tcBorders>
          </w:tcPr>
          <w:p w:rsidR="00382284" w:rsidRPr="001549B4" w:rsidRDefault="00382284" w:rsidP="00382284">
            <w:pPr>
              <w:ind w:firstLine="567"/>
            </w:pPr>
          </w:p>
          <w:p w:rsidR="00382284" w:rsidRPr="001549B4" w:rsidRDefault="00382284" w:rsidP="00382284">
            <w:pPr>
              <w:ind w:firstLine="567"/>
            </w:pPr>
            <w:r w:rsidRPr="001549B4">
              <w:t>ГАП</w:t>
            </w:r>
          </w:p>
          <w:p w:rsidR="00382284" w:rsidRPr="001549B4" w:rsidRDefault="00382284" w:rsidP="00382284">
            <w:pPr>
              <w:ind w:firstLine="567"/>
            </w:pPr>
          </w:p>
          <w:p w:rsidR="00382284" w:rsidRPr="001549B4" w:rsidRDefault="00382284" w:rsidP="00382284">
            <w:pPr>
              <w:ind w:firstLine="567"/>
            </w:pPr>
            <w:r w:rsidRPr="001549B4">
              <w:t>Вед. Архитектор</w:t>
            </w:r>
          </w:p>
          <w:p w:rsidR="00382284" w:rsidRPr="001549B4" w:rsidRDefault="00382284" w:rsidP="00382284">
            <w:pPr>
              <w:ind w:firstLine="567"/>
            </w:pPr>
          </w:p>
          <w:p w:rsidR="00382284" w:rsidRPr="001549B4" w:rsidRDefault="00382284" w:rsidP="00382284">
            <w:pPr>
              <w:ind w:firstLine="567"/>
            </w:pPr>
            <w:r w:rsidRPr="001549B4">
              <w:t>Архитектор</w:t>
            </w:r>
          </w:p>
          <w:p w:rsidR="00382284" w:rsidRPr="001549B4" w:rsidRDefault="00382284" w:rsidP="00382284">
            <w:pPr>
              <w:ind w:firstLine="567"/>
            </w:pPr>
          </w:p>
          <w:p w:rsidR="00382284" w:rsidRPr="001549B4" w:rsidRDefault="00382284" w:rsidP="00382284">
            <w:pPr>
              <w:ind w:firstLine="567"/>
            </w:pPr>
            <w:r w:rsidRPr="001549B4">
              <w:t>Архитектор</w:t>
            </w:r>
          </w:p>
          <w:p w:rsidR="00382284" w:rsidRPr="001549B4" w:rsidRDefault="00382284" w:rsidP="00382284">
            <w:pPr>
              <w:ind w:firstLine="567"/>
            </w:pPr>
          </w:p>
          <w:p w:rsidR="00382284" w:rsidRPr="001549B4" w:rsidRDefault="00382284" w:rsidP="00382284">
            <w:pPr>
              <w:ind w:firstLine="567"/>
            </w:pPr>
            <w:r w:rsidRPr="001549B4">
              <w:t>Архитектор</w:t>
            </w:r>
          </w:p>
          <w:p w:rsidR="00382284" w:rsidRPr="001549B4" w:rsidRDefault="00382284" w:rsidP="00382284">
            <w:pPr>
              <w:ind w:firstLine="567"/>
            </w:pPr>
          </w:p>
          <w:p w:rsidR="00382284" w:rsidRPr="001549B4" w:rsidRDefault="00382284" w:rsidP="00382284">
            <w:pPr>
              <w:ind w:firstLine="567"/>
            </w:pPr>
            <w:r w:rsidRPr="001549B4">
              <w:t>Ведущий инженер</w:t>
            </w:r>
          </w:p>
          <w:p w:rsidR="00382284" w:rsidRPr="001549B4" w:rsidRDefault="00382284" w:rsidP="00382284">
            <w:pPr>
              <w:ind w:firstLine="567"/>
            </w:pPr>
          </w:p>
          <w:p w:rsidR="00382284" w:rsidRPr="001549B4" w:rsidRDefault="00382284" w:rsidP="00382284">
            <w:pPr>
              <w:ind w:firstLine="567"/>
            </w:pPr>
            <w:r w:rsidRPr="001549B4">
              <w:t>Н. контроль</w:t>
            </w:r>
          </w:p>
          <w:p w:rsidR="00382284" w:rsidRPr="001549B4" w:rsidRDefault="00382284" w:rsidP="00382284">
            <w:pPr>
              <w:ind w:firstLine="567"/>
            </w:pPr>
          </w:p>
        </w:tc>
        <w:tc>
          <w:tcPr>
            <w:tcW w:w="2693" w:type="dxa"/>
            <w:tcBorders>
              <w:top w:val="single" w:sz="4" w:space="0" w:color="auto"/>
              <w:left w:val="single" w:sz="4" w:space="0" w:color="auto"/>
              <w:bottom w:val="single" w:sz="4" w:space="0" w:color="auto"/>
              <w:right w:val="single" w:sz="4" w:space="0" w:color="auto"/>
            </w:tcBorders>
          </w:tcPr>
          <w:p w:rsidR="00382284" w:rsidRPr="001549B4" w:rsidRDefault="00382284" w:rsidP="00382284">
            <w:pPr>
              <w:ind w:firstLine="567"/>
            </w:pPr>
            <w:r w:rsidRPr="001549B4">
              <w:t xml:space="preserve"> </w:t>
            </w:r>
          </w:p>
          <w:p w:rsidR="00382284" w:rsidRPr="001549B4" w:rsidRDefault="00382284" w:rsidP="00382284">
            <w:pPr>
              <w:ind w:firstLine="567"/>
            </w:pPr>
            <w:r w:rsidRPr="001549B4">
              <w:t xml:space="preserve">С.М. </w:t>
            </w:r>
            <w:proofErr w:type="spellStart"/>
            <w:r w:rsidRPr="001549B4">
              <w:t>Царахов</w:t>
            </w:r>
            <w:proofErr w:type="spellEnd"/>
          </w:p>
          <w:p w:rsidR="00382284" w:rsidRPr="001549B4" w:rsidRDefault="00382284" w:rsidP="00382284">
            <w:pPr>
              <w:ind w:firstLine="567"/>
            </w:pPr>
          </w:p>
          <w:p w:rsidR="00382284" w:rsidRPr="001549B4" w:rsidRDefault="00382284" w:rsidP="00382284">
            <w:pPr>
              <w:ind w:firstLine="567"/>
            </w:pPr>
            <w:r w:rsidRPr="001549B4">
              <w:t>О.Б. Шишова</w:t>
            </w:r>
          </w:p>
          <w:p w:rsidR="00382284" w:rsidRPr="001549B4" w:rsidRDefault="00382284" w:rsidP="00382284">
            <w:pPr>
              <w:ind w:firstLine="567"/>
            </w:pPr>
          </w:p>
          <w:p w:rsidR="00382284" w:rsidRPr="001549B4" w:rsidRDefault="00382284" w:rsidP="00382284">
            <w:pPr>
              <w:ind w:firstLine="567"/>
            </w:pPr>
            <w:r w:rsidRPr="001549B4">
              <w:t xml:space="preserve">А.И. </w:t>
            </w:r>
            <w:proofErr w:type="spellStart"/>
            <w:r w:rsidRPr="001549B4">
              <w:t>Оводкова</w:t>
            </w:r>
            <w:proofErr w:type="spellEnd"/>
          </w:p>
          <w:p w:rsidR="00382284" w:rsidRPr="001549B4" w:rsidRDefault="00382284" w:rsidP="00382284">
            <w:pPr>
              <w:ind w:firstLine="567"/>
            </w:pPr>
          </w:p>
          <w:p w:rsidR="00382284" w:rsidRPr="001549B4" w:rsidRDefault="00382284" w:rsidP="00382284">
            <w:pPr>
              <w:ind w:firstLine="567"/>
            </w:pPr>
            <w:r w:rsidRPr="001549B4">
              <w:t>Д.Р. Ерофеева</w:t>
            </w:r>
          </w:p>
          <w:p w:rsidR="00382284" w:rsidRPr="001549B4" w:rsidRDefault="00382284" w:rsidP="00382284">
            <w:pPr>
              <w:ind w:firstLine="567"/>
            </w:pPr>
          </w:p>
          <w:p w:rsidR="00382284" w:rsidRPr="001549B4" w:rsidRDefault="00382284" w:rsidP="00382284">
            <w:pPr>
              <w:ind w:firstLine="567"/>
            </w:pPr>
            <w:r w:rsidRPr="001549B4">
              <w:t>А.С. Абрамова</w:t>
            </w:r>
          </w:p>
          <w:p w:rsidR="00382284" w:rsidRPr="001549B4" w:rsidRDefault="00382284" w:rsidP="00382284">
            <w:pPr>
              <w:ind w:firstLine="567"/>
            </w:pPr>
          </w:p>
          <w:p w:rsidR="00382284" w:rsidRPr="001549B4" w:rsidRDefault="00382284" w:rsidP="00382284">
            <w:pPr>
              <w:ind w:firstLine="567"/>
            </w:pPr>
            <w:r w:rsidRPr="001549B4">
              <w:t>С.В. Казаков</w:t>
            </w:r>
          </w:p>
          <w:p w:rsidR="00382284" w:rsidRPr="001549B4" w:rsidRDefault="00382284" w:rsidP="00382284">
            <w:pPr>
              <w:ind w:firstLine="567"/>
            </w:pPr>
          </w:p>
          <w:p w:rsidR="00382284" w:rsidRPr="001549B4" w:rsidRDefault="00382284" w:rsidP="00382284">
            <w:pPr>
              <w:ind w:firstLine="567"/>
            </w:pPr>
            <w:r w:rsidRPr="001549B4">
              <w:t>И.В. Кудинова</w:t>
            </w:r>
          </w:p>
          <w:p w:rsidR="00382284" w:rsidRPr="001549B4" w:rsidRDefault="00382284" w:rsidP="00382284">
            <w:pPr>
              <w:ind w:firstLine="567"/>
            </w:pPr>
          </w:p>
        </w:tc>
        <w:tc>
          <w:tcPr>
            <w:tcW w:w="3118" w:type="dxa"/>
            <w:tcBorders>
              <w:top w:val="single" w:sz="4" w:space="0" w:color="auto"/>
              <w:left w:val="single" w:sz="4" w:space="0" w:color="auto"/>
              <w:bottom w:val="single" w:sz="4" w:space="0" w:color="auto"/>
              <w:right w:val="single" w:sz="4" w:space="0" w:color="auto"/>
            </w:tcBorders>
          </w:tcPr>
          <w:p w:rsidR="00382284" w:rsidRPr="001549B4" w:rsidRDefault="00382284" w:rsidP="00382284">
            <w:pPr>
              <w:ind w:firstLine="567"/>
            </w:pPr>
            <w:r w:rsidRPr="001549B4">
              <w:rPr>
                <w:noProof/>
                <w:color w:val="000000"/>
                <w:lang w:eastAsia="ru-RU"/>
              </w:rPr>
              <w:drawing>
                <wp:anchor distT="0" distB="0" distL="114300" distR="114300" simplePos="0" relativeHeight="251663872" behindDoc="0" locked="0" layoutInCell="1" allowOverlap="1">
                  <wp:simplePos x="0" y="0"/>
                  <wp:positionH relativeFrom="column">
                    <wp:posOffset>658495</wp:posOffset>
                  </wp:positionH>
                  <wp:positionV relativeFrom="paragraph">
                    <wp:posOffset>725544</wp:posOffset>
                  </wp:positionV>
                  <wp:extent cx="735602" cy="1009650"/>
                  <wp:effectExtent l="0" t="0" r="0" b="0"/>
                  <wp:wrapNone/>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Ерофеева Д.Р..t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35602" cy="1009650"/>
                          </a:xfrm>
                          <a:prstGeom prst="rect">
                            <a:avLst/>
                          </a:prstGeom>
                        </pic:spPr>
                      </pic:pic>
                    </a:graphicData>
                  </a:graphic>
                </wp:anchor>
              </w:drawing>
            </w:r>
            <w:r w:rsidRPr="001549B4">
              <w:rPr>
                <w:noProof/>
                <w:lang w:eastAsia="ru-RU"/>
              </w:rPr>
              <w:drawing>
                <wp:anchor distT="0" distB="0" distL="114300" distR="114300" simplePos="0" relativeHeight="251662848" behindDoc="0" locked="0" layoutInCell="1" allowOverlap="1">
                  <wp:simplePos x="0" y="0"/>
                  <wp:positionH relativeFrom="column">
                    <wp:posOffset>495935</wp:posOffset>
                  </wp:positionH>
                  <wp:positionV relativeFrom="paragraph">
                    <wp:posOffset>2098040</wp:posOffset>
                  </wp:positionV>
                  <wp:extent cx="902335" cy="535305"/>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КУДИНОВА.tif"/>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02335" cy="535305"/>
                          </a:xfrm>
                          <a:prstGeom prst="rect">
                            <a:avLst/>
                          </a:prstGeom>
                        </pic:spPr>
                      </pic:pic>
                    </a:graphicData>
                  </a:graphic>
                </wp:anchor>
              </w:drawing>
            </w:r>
            <w:r w:rsidRPr="001549B4">
              <w:rPr>
                <w:noProof/>
                <w:lang w:eastAsia="ru-RU"/>
              </w:rPr>
              <w:drawing>
                <wp:anchor distT="0" distB="0" distL="114300" distR="114300" simplePos="0" relativeHeight="251661824" behindDoc="0" locked="0" layoutInCell="1" allowOverlap="1">
                  <wp:simplePos x="0" y="0"/>
                  <wp:positionH relativeFrom="column">
                    <wp:posOffset>579120</wp:posOffset>
                  </wp:positionH>
                  <wp:positionV relativeFrom="paragraph">
                    <wp:posOffset>1736090</wp:posOffset>
                  </wp:positionV>
                  <wp:extent cx="919480" cy="589280"/>
                  <wp:effectExtent l="0" t="0" r="0" b="1270"/>
                  <wp:wrapNone/>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Казаков.tif"/>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19480" cy="589280"/>
                          </a:xfrm>
                          <a:prstGeom prst="rect">
                            <a:avLst/>
                          </a:prstGeom>
                        </pic:spPr>
                      </pic:pic>
                    </a:graphicData>
                  </a:graphic>
                </wp:anchor>
              </w:drawing>
            </w:r>
            <w:r w:rsidRPr="001549B4">
              <w:rPr>
                <w:noProof/>
                <w:lang w:eastAsia="ru-RU"/>
              </w:rPr>
              <w:drawing>
                <wp:anchor distT="0" distB="0" distL="114300" distR="114300" simplePos="0" relativeHeight="251660800" behindDoc="0" locked="0" layoutInCell="1" allowOverlap="1">
                  <wp:simplePos x="0" y="0"/>
                  <wp:positionH relativeFrom="column">
                    <wp:posOffset>683895</wp:posOffset>
                  </wp:positionH>
                  <wp:positionV relativeFrom="paragraph">
                    <wp:posOffset>1459865</wp:posOffset>
                  </wp:positionV>
                  <wp:extent cx="902335" cy="398145"/>
                  <wp:effectExtent l="0" t="0" r="0" b="1905"/>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Абрамова А.С..tif"/>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02335" cy="398145"/>
                          </a:xfrm>
                          <a:prstGeom prst="rect">
                            <a:avLst/>
                          </a:prstGeom>
                        </pic:spPr>
                      </pic:pic>
                    </a:graphicData>
                  </a:graphic>
                </wp:anchor>
              </w:drawing>
            </w:r>
            <w:r w:rsidRPr="001549B4">
              <w:rPr>
                <w:noProof/>
                <w:lang w:eastAsia="ru-RU"/>
              </w:rPr>
              <w:drawing>
                <wp:anchor distT="0" distB="0" distL="114300" distR="114300" simplePos="0" relativeHeight="251659776" behindDoc="0" locked="0" layoutInCell="1" allowOverlap="1">
                  <wp:simplePos x="0" y="0"/>
                  <wp:positionH relativeFrom="column">
                    <wp:posOffset>493395</wp:posOffset>
                  </wp:positionH>
                  <wp:positionV relativeFrom="paragraph">
                    <wp:posOffset>628650</wp:posOffset>
                  </wp:positionV>
                  <wp:extent cx="904875" cy="685800"/>
                  <wp:effectExtent l="0" t="0" r="0" b="0"/>
                  <wp:wrapNone/>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04875" cy="685800"/>
                          </a:xfrm>
                          <a:prstGeom prst="rect">
                            <a:avLst/>
                          </a:prstGeom>
                          <a:noFill/>
                          <a:ln>
                            <a:noFill/>
                          </a:ln>
                        </pic:spPr>
                      </pic:pic>
                    </a:graphicData>
                  </a:graphic>
                </wp:anchor>
              </w:drawing>
            </w:r>
            <w:r w:rsidRPr="001549B4">
              <w:rPr>
                <w:noProof/>
                <w:lang w:eastAsia="ru-RU"/>
              </w:rPr>
              <w:drawing>
                <wp:anchor distT="0" distB="0" distL="114300" distR="114300" simplePos="0" relativeHeight="251658752" behindDoc="0" locked="0" layoutInCell="1" allowOverlap="1">
                  <wp:simplePos x="0" y="0"/>
                  <wp:positionH relativeFrom="column">
                    <wp:posOffset>579120</wp:posOffset>
                  </wp:positionH>
                  <wp:positionV relativeFrom="paragraph">
                    <wp:posOffset>316865</wp:posOffset>
                  </wp:positionV>
                  <wp:extent cx="895350" cy="638175"/>
                  <wp:effectExtent l="0" t="0" r="0"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95350" cy="638175"/>
                          </a:xfrm>
                          <a:prstGeom prst="rect">
                            <a:avLst/>
                          </a:prstGeom>
                          <a:noFill/>
                          <a:ln>
                            <a:noFill/>
                          </a:ln>
                        </pic:spPr>
                      </pic:pic>
                    </a:graphicData>
                  </a:graphic>
                </wp:anchor>
              </w:drawing>
            </w:r>
            <w:r w:rsidRPr="001549B4">
              <w:rPr>
                <w:noProof/>
                <w:lang w:eastAsia="ru-RU"/>
              </w:rPr>
              <w:drawing>
                <wp:anchor distT="0" distB="0" distL="114300" distR="114300" simplePos="0" relativeHeight="251657728" behindDoc="0" locked="0" layoutInCell="1" allowOverlap="1">
                  <wp:simplePos x="0" y="0"/>
                  <wp:positionH relativeFrom="column">
                    <wp:posOffset>682625</wp:posOffset>
                  </wp:positionH>
                  <wp:positionV relativeFrom="paragraph">
                    <wp:posOffset>89535</wp:posOffset>
                  </wp:positionV>
                  <wp:extent cx="902335" cy="540385"/>
                  <wp:effectExtent l="0" t="0" r="0" b="0"/>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Царахов С.М..tif"/>
                          <pic:cNvPicPr/>
                        </pic:nvPicPr>
                        <pic:blipFill>
                          <a:blip r:embed="rId17" cstate="print">
                            <a:extLst>
                              <a:ext uri="{28A0092B-C50C-407E-A947-70E740481C1C}">
                                <a14:useLocalDpi xmlns:a14="http://schemas.microsoft.com/office/drawing/2010/main" val="0"/>
                              </a:ext>
                            </a:extLst>
                          </a:blip>
                          <a:stretch>
                            <a:fillRect/>
                          </a:stretch>
                        </pic:blipFill>
                        <pic:spPr>
                          <a:xfrm>
                            <a:off x="0" y="0"/>
                            <a:ext cx="902335" cy="540385"/>
                          </a:xfrm>
                          <a:prstGeom prst="rect">
                            <a:avLst/>
                          </a:prstGeom>
                        </pic:spPr>
                      </pic:pic>
                    </a:graphicData>
                  </a:graphic>
                </wp:anchor>
              </w:drawing>
            </w:r>
          </w:p>
        </w:tc>
      </w:tr>
    </w:tbl>
    <w:p w:rsidR="000F3F55" w:rsidRPr="0062473F" w:rsidRDefault="000F3F55" w:rsidP="00BD715D">
      <w:pPr>
        <w:rPr>
          <w:sz w:val="24"/>
          <w:szCs w:val="24"/>
        </w:rPr>
      </w:pPr>
    </w:p>
    <w:p w:rsidR="00ED6DD3" w:rsidRPr="0062473F" w:rsidRDefault="00ED6DD3" w:rsidP="00BD715D">
      <w:pPr>
        <w:rPr>
          <w:sz w:val="24"/>
          <w:szCs w:val="24"/>
        </w:rPr>
      </w:pPr>
    </w:p>
    <w:p w:rsidR="00ED6DD3" w:rsidRPr="0062473F" w:rsidRDefault="00ED6DD3" w:rsidP="00BD715D">
      <w:pPr>
        <w:rPr>
          <w:sz w:val="24"/>
          <w:szCs w:val="24"/>
        </w:rPr>
      </w:pPr>
    </w:p>
    <w:p w:rsidR="00ED6DD3" w:rsidRPr="0062473F" w:rsidRDefault="00ED6DD3" w:rsidP="00BD715D">
      <w:pPr>
        <w:rPr>
          <w:sz w:val="24"/>
          <w:szCs w:val="24"/>
        </w:rPr>
      </w:pPr>
    </w:p>
    <w:p w:rsidR="00ED6DD3" w:rsidRPr="0062473F" w:rsidRDefault="00ED6DD3" w:rsidP="00BD715D">
      <w:pPr>
        <w:rPr>
          <w:sz w:val="24"/>
          <w:szCs w:val="24"/>
        </w:rPr>
      </w:pPr>
    </w:p>
    <w:p w:rsidR="00ED6DD3" w:rsidRPr="0062473F" w:rsidRDefault="00ED6DD3" w:rsidP="00BD715D">
      <w:pPr>
        <w:rPr>
          <w:sz w:val="24"/>
          <w:szCs w:val="24"/>
        </w:rPr>
      </w:pPr>
    </w:p>
    <w:p w:rsidR="00ED6DD3" w:rsidRPr="0062473F" w:rsidRDefault="00ED6DD3" w:rsidP="00BD715D">
      <w:pPr>
        <w:rPr>
          <w:sz w:val="24"/>
          <w:szCs w:val="24"/>
        </w:rPr>
      </w:pPr>
    </w:p>
    <w:p w:rsidR="00ED6DD3" w:rsidRPr="0062473F" w:rsidRDefault="00ED6DD3" w:rsidP="00BD715D">
      <w:pPr>
        <w:rPr>
          <w:sz w:val="24"/>
          <w:szCs w:val="24"/>
        </w:rPr>
      </w:pPr>
    </w:p>
    <w:p w:rsidR="00ED6DD3" w:rsidRPr="0062473F" w:rsidRDefault="00ED6DD3" w:rsidP="00BD715D">
      <w:pPr>
        <w:rPr>
          <w:sz w:val="24"/>
          <w:szCs w:val="24"/>
        </w:rPr>
      </w:pPr>
    </w:p>
    <w:p w:rsidR="00ED6DD3" w:rsidRPr="0062473F" w:rsidRDefault="00ED6DD3" w:rsidP="00BD715D">
      <w:pPr>
        <w:rPr>
          <w:sz w:val="24"/>
          <w:szCs w:val="24"/>
        </w:rPr>
      </w:pPr>
    </w:p>
    <w:p w:rsidR="00ED6DD3" w:rsidRPr="0062473F" w:rsidRDefault="00ED6DD3" w:rsidP="00BD715D">
      <w:pPr>
        <w:rPr>
          <w:sz w:val="24"/>
          <w:szCs w:val="24"/>
        </w:rPr>
      </w:pPr>
    </w:p>
    <w:p w:rsidR="00ED6DD3" w:rsidRPr="0062473F" w:rsidRDefault="00ED6DD3" w:rsidP="00BD715D">
      <w:pPr>
        <w:rPr>
          <w:sz w:val="24"/>
          <w:szCs w:val="24"/>
        </w:rPr>
      </w:pPr>
    </w:p>
    <w:p w:rsidR="00ED6DD3" w:rsidRPr="0062473F" w:rsidRDefault="00ED6DD3" w:rsidP="00BD715D">
      <w:pPr>
        <w:rPr>
          <w:sz w:val="24"/>
          <w:szCs w:val="24"/>
        </w:rPr>
      </w:pPr>
    </w:p>
    <w:p w:rsidR="00ED6DD3" w:rsidRPr="0062473F" w:rsidRDefault="00ED6DD3" w:rsidP="00BD715D">
      <w:pPr>
        <w:rPr>
          <w:sz w:val="24"/>
          <w:szCs w:val="24"/>
        </w:rPr>
      </w:pPr>
    </w:p>
    <w:p w:rsidR="00ED6DD3" w:rsidRPr="0062473F" w:rsidRDefault="00ED6DD3" w:rsidP="00BD715D">
      <w:pPr>
        <w:rPr>
          <w:sz w:val="24"/>
          <w:szCs w:val="24"/>
        </w:rPr>
      </w:pPr>
    </w:p>
    <w:p w:rsidR="00ED6DD3" w:rsidRPr="0062473F" w:rsidRDefault="00ED6DD3" w:rsidP="00BD715D">
      <w:pPr>
        <w:rPr>
          <w:sz w:val="24"/>
          <w:szCs w:val="24"/>
        </w:rPr>
      </w:pPr>
    </w:p>
    <w:p w:rsidR="00ED6DD3" w:rsidRPr="0062473F" w:rsidRDefault="00ED6DD3" w:rsidP="00BD715D">
      <w:pPr>
        <w:rPr>
          <w:sz w:val="24"/>
          <w:szCs w:val="24"/>
        </w:rPr>
      </w:pPr>
    </w:p>
    <w:p w:rsidR="00ED6DD3" w:rsidRPr="0062473F" w:rsidRDefault="00ED6DD3" w:rsidP="00BD715D">
      <w:pPr>
        <w:rPr>
          <w:sz w:val="24"/>
          <w:szCs w:val="24"/>
        </w:rPr>
      </w:pPr>
    </w:p>
    <w:p w:rsidR="00ED6DD3" w:rsidRPr="0062473F" w:rsidRDefault="00ED6DD3" w:rsidP="00BD715D">
      <w:pPr>
        <w:rPr>
          <w:sz w:val="24"/>
          <w:szCs w:val="24"/>
        </w:rPr>
      </w:pPr>
    </w:p>
    <w:p w:rsidR="00ED6DD3" w:rsidRPr="0062473F" w:rsidRDefault="00ED6DD3" w:rsidP="00BD715D">
      <w:pPr>
        <w:rPr>
          <w:sz w:val="24"/>
          <w:szCs w:val="24"/>
        </w:rPr>
      </w:pPr>
    </w:p>
    <w:p w:rsidR="00ED6DD3" w:rsidRPr="0062473F" w:rsidRDefault="00ED6DD3" w:rsidP="00BD715D">
      <w:pPr>
        <w:rPr>
          <w:sz w:val="24"/>
          <w:szCs w:val="24"/>
        </w:rPr>
      </w:pPr>
    </w:p>
    <w:p w:rsidR="00ED6DD3" w:rsidRDefault="00ED6DD3" w:rsidP="00BD715D">
      <w:pPr>
        <w:rPr>
          <w:sz w:val="24"/>
          <w:szCs w:val="24"/>
        </w:rPr>
      </w:pPr>
    </w:p>
    <w:p w:rsidR="0062473F" w:rsidRDefault="0062473F" w:rsidP="00BD715D">
      <w:pPr>
        <w:rPr>
          <w:sz w:val="24"/>
          <w:szCs w:val="24"/>
        </w:rPr>
      </w:pPr>
    </w:p>
    <w:p w:rsidR="0062473F" w:rsidRDefault="0062473F" w:rsidP="00BD715D">
      <w:pPr>
        <w:rPr>
          <w:sz w:val="24"/>
          <w:szCs w:val="24"/>
        </w:rPr>
      </w:pPr>
    </w:p>
    <w:p w:rsidR="0062473F" w:rsidRDefault="0062473F" w:rsidP="00BD715D">
      <w:pPr>
        <w:rPr>
          <w:sz w:val="24"/>
          <w:szCs w:val="24"/>
        </w:rPr>
      </w:pPr>
    </w:p>
    <w:p w:rsidR="0062473F" w:rsidRDefault="0062473F" w:rsidP="00BD715D">
      <w:pPr>
        <w:rPr>
          <w:sz w:val="24"/>
          <w:szCs w:val="24"/>
        </w:rPr>
      </w:pPr>
    </w:p>
    <w:p w:rsidR="0062473F" w:rsidRDefault="0062473F" w:rsidP="00BD715D">
      <w:pPr>
        <w:rPr>
          <w:sz w:val="24"/>
          <w:szCs w:val="24"/>
        </w:rPr>
      </w:pPr>
    </w:p>
    <w:p w:rsidR="0062473F" w:rsidRDefault="0062473F" w:rsidP="00BD715D">
      <w:pPr>
        <w:rPr>
          <w:sz w:val="24"/>
          <w:szCs w:val="24"/>
        </w:rPr>
      </w:pPr>
    </w:p>
    <w:p w:rsidR="0062473F" w:rsidRDefault="0062473F" w:rsidP="00BD715D">
      <w:pPr>
        <w:rPr>
          <w:sz w:val="24"/>
          <w:szCs w:val="24"/>
        </w:rPr>
      </w:pPr>
    </w:p>
    <w:p w:rsidR="0062473F" w:rsidRPr="0062473F" w:rsidRDefault="0062473F" w:rsidP="00BD715D">
      <w:pPr>
        <w:rPr>
          <w:sz w:val="24"/>
          <w:szCs w:val="24"/>
        </w:rPr>
      </w:pPr>
    </w:p>
    <w:p w:rsidR="00ED6DD3" w:rsidRPr="0062473F" w:rsidRDefault="00ED6DD3" w:rsidP="00BD715D">
      <w:pPr>
        <w:rPr>
          <w:sz w:val="24"/>
          <w:szCs w:val="24"/>
        </w:rPr>
      </w:pPr>
    </w:p>
    <w:p w:rsidR="00ED6DD3" w:rsidRPr="0062473F" w:rsidRDefault="00ED6DD3" w:rsidP="00BD715D">
      <w:pPr>
        <w:rPr>
          <w:sz w:val="24"/>
          <w:szCs w:val="24"/>
        </w:rPr>
      </w:pPr>
    </w:p>
    <w:p w:rsidR="007F5C2E" w:rsidRPr="0062473F" w:rsidRDefault="007F5C2E" w:rsidP="00BD715D">
      <w:pPr>
        <w:rPr>
          <w:sz w:val="24"/>
          <w:szCs w:val="24"/>
        </w:rPr>
      </w:pPr>
    </w:p>
    <w:p w:rsidR="007F5C2E" w:rsidRPr="0062473F" w:rsidRDefault="007F5C2E" w:rsidP="00BD715D">
      <w:pPr>
        <w:rPr>
          <w:sz w:val="24"/>
          <w:szCs w:val="24"/>
        </w:rPr>
      </w:pPr>
    </w:p>
    <w:p w:rsidR="00ED6DD3" w:rsidRPr="0062473F" w:rsidRDefault="00ED6DD3" w:rsidP="00BD715D">
      <w:pPr>
        <w:rPr>
          <w:sz w:val="24"/>
          <w:szCs w:val="24"/>
        </w:rPr>
      </w:pPr>
    </w:p>
    <w:p w:rsidR="006F4B58" w:rsidRPr="0062473F" w:rsidRDefault="006F4B58" w:rsidP="00BD715D">
      <w:pPr>
        <w:rPr>
          <w:sz w:val="24"/>
          <w:szCs w:val="24"/>
        </w:rPr>
      </w:pPr>
    </w:p>
    <w:p w:rsidR="008E6DFF" w:rsidRPr="0062473F" w:rsidRDefault="008E6DFF" w:rsidP="00F337CA">
      <w:pPr>
        <w:pStyle w:val="ab"/>
        <w:ind w:left="0" w:firstLine="0"/>
        <w:jc w:val="center"/>
        <w:rPr>
          <w:sz w:val="24"/>
          <w:szCs w:val="24"/>
        </w:rPr>
      </w:pPr>
      <w:r w:rsidRPr="0062473F">
        <w:rPr>
          <w:sz w:val="24"/>
          <w:szCs w:val="24"/>
        </w:rPr>
        <w:t>СОСТАВ ПРОЕКТА</w:t>
      </w:r>
    </w:p>
    <w:p w:rsidR="008E6DFF" w:rsidRPr="0062473F" w:rsidRDefault="008E6DFF" w:rsidP="00BD715D">
      <w:pPr>
        <w:rPr>
          <w:sz w:val="24"/>
          <w:szCs w:val="24"/>
        </w:rPr>
      </w:pPr>
    </w:p>
    <w:p w:rsidR="00382284" w:rsidRPr="0056363B" w:rsidRDefault="00382284" w:rsidP="00382284">
      <w:pPr>
        <w:jc w:val="center"/>
      </w:pPr>
      <w:r w:rsidRPr="0056363B">
        <w:t xml:space="preserve">ПРАВИЛА ЗЕМЛЕПОЛЬЗОВАНИЯ И ЗАСТРОЙКИ </w:t>
      </w:r>
    </w:p>
    <w:p w:rsidR="00382284" w:rsidRPr="00902C84" w:rsidRDefault="005A54B6" w:rsidP="00382284">
      <w:pPr>
        <w:jc w:val="center"/>
      </w:pPr>
      <w:proofErr w:type="spellStart"/>
      <w:r>
        <w:t>Саркеловского</w:t>
      </w:r>
      <w:proofErr w:type="spellEnd"/>
      <w:r w:rsidR="00382284" w:rsidRPr="00902C84">
        <w:t xml:space="preserve"> сельского поселения </w:t>
      </w:r>
      <w:r w:rsidR="00580EF0">
        <w:t>Цимлянского</w:t>
      </w:r>
      <w:r w:rsidR="00382284" w:rsidRPr="00902C84">
        <w:t xml:space="preserve"> района </w:t>
      </w:r>
    </w:p>
    <w:p w:rsidR="00382284" w:rsidRDefault="00382284" w:rsidP="00382284">
      <w:pPr>
        <w:jc w:val="center"/>
        <w:rPr>
          <w:b/>
        </w:rPr>
      </w:pPr>
      <w:r w:rsidRPr="003B198F">
        <w:rPr>
          <w:b/>
        </w:rPr>
        <w:t>Текстовая часть.</w:t>
      </w:r>
    </w:p>
    <w:p w:rsidR="00382284" w:rsidRDefault="00382284" w:rsidP="00382284">
      <w:pPr>
        <w:jc w:val="center"/>
        <w:rPr>
          <w:b/>
        </w:rPr>
        <w:sectPr w:rsidR="00382284" w:rsidSect="007F5C2E">
          <w:headerReference w:type="default" r:id="rId18"/>
          <w:footerReference w:type="default" r:id="rId19"/>
          <w:headerReference w:type="first" r:id="rId20"/>
          <w:footerReference w:type="first" r:id="rId21"/>
          <w:pgSz w:w="11905" w:h="16837" w:code="9"/>
          <w:pgMar w:top="397" w:right="851" w:bottom="295" w:left="1134" w:header="567" w:footer="454" w:gutter="0"/>
          <w:pgNumType w:start="2"/>
          <w:cols w:space="720"/>
          <w:docGrid w:linePitch="360"/>
        </w:sectPr>
      </w:pPr>
      <w:r w:rsidRPr="003B198F">
        <w:rPr>
          <w:b/>
        </w:rPr>
        <w:t>Графическая часть.</w:t>
      </w:r>
    </w:p>
    <w:p w:rsidR="005D3BAD" w:rsidRPr="0062473F" w:rsidRDefault="005D3BAD" w:rsidP="00BD715D">
      <w:pPr>
        <w:pStyle w:val="7"/>
        <w:rPr>
          <w:sz w:val="24"/>
          <w:szCs w:val="24"/>
        </w:rPr>
      </w:pPr>
      <w:r w:rsidRPr="0062473F">
        <w:rPr>
          <w:sz w:val="24"/>
          <w:szCs w:val="24"/>
        </w:rPr>
        <w:t>СОДЕРЖАНИЕ</w:t>
      </w:r>
    </w:p>
    <w:p w:rsidR="00980FF7" w:rsidRPr="0062473F" w:rsidRDefault="00980FF7" w:rsidP="00BD715D">
      <w:pPr>
        <w:rPr>
          <w:sz w:val="24"/>
          <w:szCs w:val="24"/>
        </w:rPr>
      </w:pPr>
    </w:p>
    <w:bookmarkStart w:id="0" w:name="_Toc492973626"/>
    <w:p w:rsidR="00F0533E" w:rsidRDefault="007F0EDE">
      <w:pPr>
        <w:pStyle w:val="18"/>
        <w:tabs>
          <w:tab w:val="right" w:leader="underscore" w:pos="9910"/>
        </w:tabs>
        <w:rPr>
          <w:rFonts w:asciiTheme="minorHAnsi" w:eastAsiaTheme="minorEastAsia" w:hAnsiTheme="minorHAnsi" w:cstheme="minorBidi"/>
          <w:b w:val="0"/>
          <w:bCs w:val="0"/>
          <w:iCs w:val="0"/>
          <w:caps w:val="0"/>
          <w:noProof/>
          <w:sz w:val="22"/>
          <w:szCs w:val="22"/>
          <w:lang w:eastAsia="ru-RU"/>
        </w:rPr>
      </w:pPr>
      <w:r w:rsidRPr="00FE28B4">
        <w:rPr>
          <w:rFonts w:ascii="Times New Roman" w:hAnsi="Times New Roman"/>
          <w:sz w:val="24"/>
          <w:szCs w:val="24"/>
        </w:rPr>
        <w:fldChar w:fldCharType="begin"/>
      </w:r>
      <w:r w:rsidR="00F337CA" w:rsidRPr="00FE28B4">
        <w:rPr>
          <w:rFonts w:ascii="Times New Roman" w:hAnsi="Times New Roman"/>
          <w:sz w:val="24"/>
          <w:szCs w:val="24"/>
        </w:rPr>
        <w:instrText xml:space="preserve"> TOC \o "1-3" \h \z \u </w:instrText>
      </w:r>
      <w:r w:rsidRPr="00FE28B4">
        <w:rPr>
          <w:rFonts w:ascii="Times New Roman" w:hAnsi="Times New Roman"/>
          <w:sz w:val="24"/>
          <w:szCs w:val="24"/>
        </w:rPr>
        <w:fldChar w:fldCharType="separate"/>
      </w:r>
      <w:hyperlink w:anchor="_Toc79070995" w:history="1">
        <w:r w:rsidR="00F0533E" w:rsidRPr="0056787F">
          <w:rPr>
            <w:rStyle w:val="af4"/>
            <w:noProof/>
          </w:rPr>
          <w:t>Часть II. ГРАДОСТРОИТЕЛЬНЫЕ РЕГЛАМЕНТЫ</w:t>
        </w:r>
        <w:r w:rsidR="00F0533E">
          <w:rPr>
            <w:noProof/>
            <w:webHidden/>
          </w:rPr>
          <w:tab/>
        </w:r>
        <w:r w:rsidR="00F0533E">
          <w:rPr>
            <w:noProof/>
            <w:webHidden/>
          </w:rPr>
          <w:fldChar w:fldCharType="begin"/>
        </w:r>
        <w:r w:rsidR="00F0533E">
          <w:rPr>
            <w:noProof/>
            <w:webHidden/>
          </w:rPr>
          <w:instrText xml:space="preserve"> PAGEREF _Toc79070995 \h </w:instrText>
        </w:r>
        <w:r w:rsidR="00F0533E">
          <w:rPr>
            <w:noProof/>
            <w:webHidden/>
          </w:rPr>
        </w:r>
        <w:r w:rsidR="00F0533E">
          <w:rPr>
            <w:noProof/>
            <w:webHidden/>
          </w:rPr>
          <w:fldChar w:fldCharType="separate"/>
        </w:r>
        <w:r w:rsidR="00057913">
          <w:rPr>
            <w:noProof/>
            <w:webHidden/>
          </w:rPr>
          <w:t>6</w:t>
        </w:r>
        <w:r w:rsidR="00F0533E">
          <w:rPr>
            <w:noProof/>
            <w:webHidden/>
          </w:rPr>
          <w:fldChar w:fldCharType="end"/>
        </w:r>
      </w:hyperlink>
    </w:p>
    <w:p w:rsidR="00F0533E" w:rsidRDefault="00057913">
      <w:pPr>
        <w:pStyle w:val="31"/>
        <w:tabs>
          <w:tab w:val="right" w:leader="underscore" w:pos="9910"/>
        </w:tabs>
        <w:rPr>
          <w:rFonts w:asciiTheme="minorHAnsi" w:eastAsiaTheme="minorEastAsia" w:hAnsiTheme="minorHAnsi" w:cstheme="minorBidi"/>
          <w:noProof/>
          <w:sz w:val="22"/>
          <w:szCs w:val="22"/>
          <w:lang w:eastAsia="ru-RU"/>
        </w:rPr>
      </w:pPr>
      <w:hyperlink w:anchor="_Toc79070996" w:history="1">
        <w:r w:rsidR="00F0533E" w:rsidRPr="0056787F">
          <w:rPr>
            <w:rStyle w:val="af4"/>
            <w:noProof/>
          </w:rPr>
          <w:t>Статья 19. Градостроительные регламенты. Порядок установления и применения</w:t>
        </w:r>
        <w:r w:rsidR="00F0533E">
          <w:rPr>
            <w:noProof/>
            <w:webHidden/>
          </w:rPr>
          <w:tab/>
        </w:r>
        <w:r w:rsidR="00F0533E">
          <w:rPr>
            <w:noProof/>
            <w:webHidden/>
          </w:rPr>
          <w:fldChar w:fldCharType="begin"/>
        </w:r>
        <w:r w:rsidR="00F0533E">
          <w:rPr>
            <w:noProof/>
            <w:webHidden/>
          </w:rPr>
          <w:instrText xml:space="preserve"> PAGEREF _Toc79070996 \h </w:instrText>
        </w:r>
        <w:r w:rsidR="00F0533E">
          <w:rPr>
            <w:noProof/>
            <w:webHidden/>
          </w:rPr>
        </w:r>
        <w:r w:rsidR="00F0533E">
          <w:rPr>
            <w:noProof/>
            <w:webHidden/>
          </w:rPr>
          <w:fldChar w:fldCharType="separate"/>
        </w:r>
        <w:r>
          <w:rPr>
            <w:noProof/>
            <w:webHidden/>
          </w:rPr>
          <w:t>6</w:t>
        </w:r>
        <w:r w:rsidR="00F0533E">
          <w:rPr>
            <w:noProof/>
            <w:webHidden/>
          </w:rPr>
          <w:fldChar w:fldCharType="end"/>
        </w:r>
      </w:hyperlink>
    </w:p>
    <w:p w:rsidR="00F0533E" w:rsidRDefault="00057913">
      <w:pPr>
        <w:pStyle w:val="31"/>
        <w:tabs>
          <w:tab w:val="right" w:leader="underscore" w:pos="9910"/>
        </w:tabs>
        <w:rPr>
          <w:rFonts w:asciiTheme="minorHAnsi" w:eastAsiaTheme="minorEastAsia" w:hAnsiTheme="minorHAnsi" w:cstheme="minorBidi"/>
          <w:noProof/>
          <w:sz w:val="22"/>
          <w:szCs w:val="22"/>
          <w:lang w:eastAsia="ru-RU"/>
        </w:rPr>
      </w:pPr>
      <w:hyperlink w:anchor="_Toc79070997" w:history="1">
        <w:r w:rsidR="00F0533E" w:rsidRPr="0056787F">
          <w:rPr>
            <w:rStyle w:val="af4"/>
            <w:noProof/>
          </w:rPr>
          <w:t>Статья 20. Виды разрешенного использования земельных участков и объектов капитального строительства</w:t>
        </w:r>
        <w:r w:rsidR="00F0533E">
          <w:rPr>
            <w:noProof/>
            <w:webHidden/>
          </w:rPr>
          <w:tab/>
        </w:r>
        <w:r w:rsidR="00F0533E">
          <w:rPr>
            <w:noProof/>
            <w:webHidden/>
          </w:rPr>
          <w:fldChar w:fldCharType="begin"/>
        </w:r>
        <w:r w:rsidR="00F0533E">
          <w:rPr>
            <w:noProof/>
            <w:webHidden/>
          </w:rPr>
          <w:instrText xml:space="preserve"> PAGEREF _Toc79070997 \h </w:instrText>
        </w:r>
        <w:r w:rsidR="00F0533E">
          <w:rPr>
            <w:noProof/>
            <w:webHidden/>
          </w:rPr>
        </w:r>
        <w:r w:rsidR="00F0533E">
          <w:rPr>
            <w:noProof/>
            <w:webHidden/>
          </w:rPr>
          <w:fldChar w:fldCharType="separate"/>
        </w:r>
        <w:r>
          <w:rPr>
            <w:noProof/>
            <w:webHidden/>
          </w:rPr>
          <w:t>12</w:t>
        </w:r>
        <w:r w:rsidR="00F0533E">
          <w:rPr>
            <w:noProof/>
            <w:webHidden/>
          </w:rPr>
          <w:fldChar w:fldCharType="end"/>
        </w:r>
      </w:hyperlink>
    </w:p>
    <w:p w:rsidR="00F0533E" w:rsidRDefault="00057913">
      <w:pPr>
        <w:pStyle w:val="31"/>
        <w:tabs>
          <w:tab w:val="right" w:leader="underscore" w:pos="9910"/>
        </w:tabs>
        <w:rPr>
          <w:rFonts w:asciiTheme="minorHAnsi" w:eastAsiaTheme="minorEastAsia" w:hAnsiTheme="minorHAnsi" w:cstheme="minorBidi"/>
          <w:noProof/>
          <w:sz w:val="22"/>
          <w:szCs w:val="22"/>
          <w:lang w:eastAsia="ru-RU"/>
        </w:rPr>
      </w:pPr>
      <w:hyperlink w:anchor="_Toc79070998" w:history="1">
        <w:r w:rsidR="00F0533E" w:rsidRPr="0056787F">
          <w:rPr>
            <w:rStyle w:val="af4"/>
            <w:noProof/>
          </w:rPr>
          <w:t>Статья 21.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F0533E">
          <w:rPr>
            <w:noProof/>
            <w:webHidden/>
          </w:rPr>
          <w:tab/>
        </w:r>
        <w:r w:rsidR="00F0533E">
          <w:rPr>
            <w:noProof/>
            <w:webHidden/>
          </w:rPr>
          <w:fldChar w:fldCharType="begin"/>
        </w:r>
        <w:r w:rsidR="00F0533E">
          <w:rPr>
            <w:noProof/>
            <w:webHidden/>
          </w:rPr>
          <w:instrText xml:space="preserve"> PAGEREF _Toc79070998 \h </w:instrText>
        </w:r>
        <w:r w:rsidR="00F0533E">
          <w:rPr>
            <w:noProof/>
            <w:webHidden/>
          </w:rPr>
        </w:r>
        <w:r w:rsidR="00F0533E">
          <w:rPr>
            <w:noProof/>
            <w:webHidden/>
          </w:rPr>
          <w:fldChar w:fldCharType="separate"/>
        </w:r>
        <w:r>
          <w:rPr>
            <w:noProof/>
            <w:webHidden/>
          </w:rPr>
          <w:t>13</w:t>
        </w:r>
        <w:r w:rsidR="00F0533E">
          <w:rPr>
            <w:noProof/>
            <w:webHidden/>
          </w:rPr>
          <w:fldChar w:fldCharType="end"/>
        </w:r>
      </w:hyperlink>
    </w:p>
    <w:p w:rsidR="00F0533E" w:rsidRDefault="00057913">
      <w:pPr>
        <w:pStyle w:val="31"/>
        <w:tabs>
          <w:tab w:val="right" w:leader="underscore" w:pos="9910"/>
        </w:tabs>
        <w:rPr>
          <w:rFonts w:asciiTheme="minorHAnsi" w:eastAsiaTheme="minorEastAsia" w:hAnsiTheme="minorHAnsi" w:cstheme="minorBidi"/>
          <w:noProof/>
          <w:sz w:val="22"/>
          <w:szCs w:val="22"/>
          <w:lang w:eastAsia="ru-RU"/>
        </w:rPr>
      </w:pPr>
      <w:hyperlink w:anchor="_Toc79070999" w:history="1">
        <w:r w:rsidR="00F0533E" w:rsidRPr="0056787F">
          <w:rPr>
            <w:rStyle w:val="af4"/>
            <w:noProof/>
          </w:rPr>
          <w:t>Статья 22. Предельные параметры разрешенного строительства, реконструкции объектов капитального строительства.</w:t>
        </w:r>
        <w:r w:rsidR="00F0533E">
          <w:rPr>
            <w:noProof/>
            <w:webHidden/>
          </w:rPr>
          <w:tab/>
        </w:r>
        <w:r w:rsidR="00F0533E">
          <w:rPr>
            <w:noProof/>
            <w:webHidden/>
          </w:rPr>
          <w:fldChar w:fldCharType="begin"/>
        </w:r>
        <w:r w:rsidR="00F0533E">
          <w:rPr>
            <w:noProof/>
            <w:webHidden/>
          </w:rPr>
          <w:instrText xml:space="preserve"> PAGEREF _Toc79070999 \h </w:instrText>
        </w:r>
        <w:r w:rsidR="00F0533E">
          <w:rPr>
            <w:noProof/>
            <w:webHidden/>
          </w:rPr>
        </w:r>
        <w:r w:rsidR="00F0533E">
          <w:rPr>
            <w:noProof/>
            <w:webHidden/>
          </w:rPr>
          <w:fldChar w:fldCharType="separate"/>
        </w:r>
        <w:r>
          <w:rPr>
            <w:noProof/>
            <w:webHidden/>
          </w:rPr>
          <w:t>14</w:t>
        </w:r>
        <w:r w:rsidR="00F0533E">
          <w:rPr>
            <w:noProof/>
            <w:webHidden/>
          </w:rPr>
          <w:fldChar w:fldCharType="end"/>
        </w:r>
      </w:hyperlink>
    </w:p>
    <w:p w:rsidR="00F0533E" w:rsidRDefault="00057913">
      <w:pPr>
        <w:pStyle w:val="31"/>
        <w:tabs>
          <w:tab w:val="right" w:leader="underscore" w:pos="9910"/>
        </w:tabs>
        <w:rPr>
          <w:rFonts w:asciiTheme="minorHAnsi" w:eastAsiaTheme="minorEastAsia" w:hAnsiTheme="minorHAnsi" w:cstheme="minorBidi"/>
          <w:noProof/>
          <w:sz w:val="22"/>
          <w:szCs w:val="22"/>
          <w:lang w:eastAsia="ru-RU"/>
        </w:rPr>
      </w:pPr>
      <w:hyperlink w:anchor="_Toc79071000" w:history="1">
        <w:r w:rsidR="00F0533E" w:rsidRPr="0056787F">
          <w:rPr>
            <w:rStyle w:val="af4"/>
            <w:noProof/>
          </w:rPr>
          <w:t>Статья 23. Минимальная площадь земельного участка.</w:t>
        </w:r>
        <w:r w:rsidR="00F0533E">
          <w:rPr>
            <w:noProof/>
            <w:webHidden/>
          </w:rPr>
          <w:tab/>
        </w:r>
        <w:r w:rsidR="00F0533E">
          <w:rPr>
            <w:noProof/>
            <w:webHidden/>
          </w:rPr>
          <w:fldChar w:fldCharType="begin"/>
        </w:r>
        <w:r w:rsidR="00F0533E">
          <w:rPr>
            <w:noProof/>
            <w:webHidden/>
          </w:rPr>
          <w:instrText xml:space="preserve"> PAGEREF _Toc79071000 \h </w:instrText>
        </w:r>
        <w:r w:rsidR="00F0533E">
          <w:rPr>
            <w:noProof/>
            <w:webHidden/>
          </w:rPr>
        </w:r>
        <w:r w:rsidR="00F0533E">
          <w:rPr>
            <w:noProof/>
            <w:webHidden/>
          </w:rPr>
          <w:fldChar w:fldCharType="separate"/>
        </w:r>
        <w:r>
          <w:rPr>
            <w:noProof/>
            <w:webHidden/>
          </w:rPr>
          <w:t>14</w:t>
        </w:r>
        <w:r w:rsidR="00F0533E">
          <w:rPr>
            <w:noProof/>
            <w:webHidden/>
          </w:rPr>
          <w:fldChar w:fldCharType="end"/>
        </w:r>
      </w:hyperlink>
    </w:p>
    <w:p w:rsidR="00F0533E" w:rsidRDefault="00057913">
      <w:pPr>
        <w:pStyle w:val="31"/>
        <w:tabs>
          <w:tab w:val="right" w:leader="underscore" w:pos="9910"/>
        </w:tabs>
        <w:rPr>
          <w:rFonts w:asciiTheme="minorHAnsi" w:eastAsiaTheme="minorEastAsia" w:hAnsiTheme="minorHAnsi" w:cstheme="minorBidi"/>
          <w:noProof/>
          <w:sz w:val="22"/>
          <w:szCs w:val="22"/>
          <w:lang w:eastAsia="ru-RU"/>
        </w:rPr>
      </w:pPr>
      <w:hyperlink w:anchor="_Toc79071001" w:history="1">
        <w:r w:rsidR="00F0533E" w:rsidRPr="0056787F">
          <w:rPr>
            <w:rStyle w:val="af4"/>
            <w:noProof/>
          </w:rPr>
          <w:t>Статья 24. Минимальные отступы объектов капитального строительства от границ земельных участков.</w:t>
        </w:r>
        <w:r w:rsidR="00F0533E">
          <w:rPr>
            <w:noProof/>
            <w:webHidden/>
          </w:rPr>
          <w:tab/>
        </w:r>
        <w:r w:rsidR="00F0533E">
          <w:rPr>
            <w:noProof/>
            <w:webHidden/>
          </w:rPr>
          <w:fldChar w:fldCharType="begin"/>
        </w:r>
        <w:r w:rsidR="00F0533E">
          <w:rPr>
            <w:noProof/>
            <w:webHidden/>
          </w:rPr>
          <w:instrText xml:space="preserve"> PAGEREF _Toc79071001 \h </w:instrText>
        </w:r>
        <w:r w:rsidR="00F0533E">
          <w:rPr>
            <w:noProof/>
            <w:webHidden/>
          </w:rPr>
        </w:r>
        <w:r w:rsidR="00F0533E">
          <w:rPr>
            <w:noProof/>
            <w:webHidden/>
          </w:rPr>
          <w:fldChar w:fldCharType="separate"/>
        </w:r>
        <w:r>
          <w:rPr>
            <w:noProof/>
            <w:webHidden/>
          </w:rPr>
          <w:t>14</w:t>
        </w:r>
        <w:r w:rsidR="00F0533E">
          <w:rPr>
            <w:noProof/>
            <w:webHidden/>
          </w:rPr>
          <w:fldChar w:fldCharType="end"/>
        </w:r>
      </w:hyperlink>
    </w:p>
    <w:p w:rsidR="00F0533E" w:rsidRDefault="00057913">
      <w:pPr>
        <w:pStyle w:val="31"/>
        <w:tabs>
          <w:tab w:val="right" w:leader="underscore" w:pos="9910"/>
        </w:tabs>
        <w:rPr>
          <w:rFonts w:asciiTheme="minorHAnsi" w:eastAsiaTheme="minorEastAsia" w:hAnsiTheme="minorHAnsi" w:cstheme="minorBidi"/>
          <w:noProof/>
          <w:sz w:val="22"/>
          <w:szCs w:val="22"/>
          <w:lang w:eastAsia="ru-RU"/>
        </w:rPr>
      </w:pPr>
      <w:hyperlink w:anchor="_Toc79071002" w:history="1">
        <w:r w:rsidR="00F0533E" w:rsidRPr="0056787F">
          <w:rPr>
            <w:rStyle w:val="af4"/>
            <w:noProof/>
          </w:rPr>
          <w:t>Статья 25. Максимальные выступы за красную линию зданий, строений, сооружений.</w:t>
        </w:r>
        <w:r w:rsidR="00F0533E">
          <w:rPr>
            <w:noProof/>
            <w:webHidden/>
          </w:rPr>
          <w:tab/>
        </w:r>
        <w:r w:rsidR="00F0533E">
          <w:rPr>
            <w:noProof/>
            <w:webHidden/>
          </w:rPr>
          <w:fldChar w:fldCharType="begin"/>
        </w:r>
        <w:r w:rsidR="00F0533E">
          <w:rPr>
            <w:noProof/>
            <w:webHidden/>
          </w:rPr>
          <w:instrText xml:space="preserve"> PAGEREF _Toc79071002 \h </w:instrText>
        </w:r>
        <w:r w:rsidR="00F0533E">
          <w:rPr>
            <w:noProof/>
            <w:webHidden/>
          </w:rPr>
        </w:r>
        <w:r w:rsidR="00F0533E">
          <w:rPr>
            <w:noProof/>
            <w:webHidden/>
          </w:rPr>
          <w:fldChar w:fldCharType="separate"/>
        </w:r>
        <w:r>
          <w:rPr>
            <w:noProof/>
            <w:webHidden/>
          </w:rPr>
          <w:t>15</w:t>
        </w:r>
        <w:r w:rsidR="00F0533E">
          <w:rPr>
            <w:noProof/>
            <w:webHidden/>
          </w:rPr>
          <w:fldChar w:fldCharType="end"/>
        </w:r>
      </w:hyperlink>
    </w:p>
    <w:p w:rsidR="00F0533E" w:rsidRDefault="00057913">
      <w:pPr>
        <w:pStyle w:val="31"/>
        <w:tabs>
          <w:tab w:val="right" w:leader="underscore" w:pos="9910"/>
        </w:tabs>
        <w:rPr>
          <w:rFonts w:asciiTheme="minorHAnsi" w:eastAsiaTheme="minorEastAsia" w:hAnsiTheme="minorHAnsi" w:cstheme="minorBidi"/>
          <w:noProof/>
          <w:sz w:val="22"/>
          <w:szCs w:val="22"/>
          <w:lang w:eastAsia="ru-RU"/>
        </w:rPr>
      </w:pPr>
      <w:hyperlink w:anchor="_Toc79071003" w:history="1">
        <w:r w:rsidR="00F0533E" w:rsidRPr="0056787F">
          <w:rPr>
            <w:rStyle w:val="af4"/>
            <w:noProof/>
          </w:rPr>
          <w:t>Статья 26. Максимальная высота зданий, строений, сооружений.</w:t>
        </w:r>
        <w:r w:rsidR="00F0533E">
          <w:rPr>
            <w:noProof/>
            <w:webHidden/>
          </w:rPr>
          <w:tab/>
        </w:r>
        <w:r w:rsidR="00F0533E">
          <w:rPr>
            <w:noProof/>
            <w:webHidden/>
          </w:rPr>
          <w:fldChar w:fldCharType="begin"/>
        </w:r>
        <w:r w:rsidR="00F0533E">
          <w:rPr>
            <w:noProof/>
            <w:webHidden/>
          </w:rPr>
          <w:instrText xml:space="preserve"> PAGEREF _Toc79071003 \h </w:instrText>
        </w:r>
        <w:r w:rsidR="00F0533E">
          <w:rPr>
            <w:noProof/>
            <w:webHidden/>
          </w:rPr>
        </w:r>
        <w:r w:rsidR="00F0533E">
          <w:rPr>
            <w:noProof/>
            <w:webHidden/>
          </w:rPr>
          <w:fldChar w:fldCharType="separate"/>
        </w:r>
        <w:r>
          <w:rPr>
            <w:noProof/>
            <w:webHidden/>
          </w:rPr>
          <w:t>15</w:t>
        </w:r>
        <w:r w:rsidR="00F0533E">
          <w:rPr>
            <w:noProof/>
            <w:webHidden/>
          </w:rPr>
          <w:fldChar w:fldCharType="end"/>
        </w:r>
      </w:hyperlink>
    </w:p>
    <w:p w:rsidR="00F0533E" w:rsidRDefault="00057913">
      <w:pPr>
        <w:pStyle w:val="31"/>
        <w:tabs>
          <w:tab w:val="right" w:leader="underscore" w:pos="9910"/>
        </w:tabs>
        <w:rPr>
          <w:rFonts w:asciiTheme="minorHAnsi" w:eastAsiaTheme="minorEastAsia" w:hAnsiTheme="minorHAnsi" w:cstheme="minorBidi"/>
          <w:noProof/>
          <w:sz w:val="22"/>
          <w:szCs w:val="22"/>
          <w:lang w:eastAsia="ru-RU"/>
        </w:rPr>
      </w:pPr>
      <w:hyperlink w:anchor="_Toc79071004" w:history="1">
        <w:r w:rsidR="00F0533E" w:rsidRPr="0056787F">
          <w:rPr>
            <w:rStyle w:val="af4"/>
            <w:noProof/>
          </w:rPr>
          <w:t>Статья 27. Минимальная доля озелененной территории.</w:t>
        </w:r>
        <w:r w:rsidR="00F0533E">
          <w:rPr>
            <w:noProof/>
            <w:webHidden/>
          </w:rPr>
          <w:tab/>
        </w:r>
        <w:r w:rsidR="00F0533E">
          <w:rPr>
            <w:noProof/>
            <w:webHidden/>
          </w:rPr>
          <w:fldChar w:fldCharType="begin"/>
        </w:r>
        <w:r w:rsidR="00F0533E">
          <w:rPr>
            <w:noProof/>
            <w:webHidden/>
          </w:rPr>
          <w:instrText xml:space="preserve"> PAGEREF _Toc79071004 \h </w:instrText>
        </w:r>
        <w:r w:rsidR="00F0533E">
          <w:rPr>
            <w:noProof/>
            <w:webHidden/>
          </w:rPr>
        </w:r>
        <w:r w:rsidR="00F0533E">
          <w:rPr>
            <w:noProof/>
            <w:webHidden/>
          </w:rPr>
          <w:fldChar w:fldCharType="separate"/>
        </w:r>
        <w:r>
          <w:rPr>
            <w:noProof/>
            <w:webHidden/>
          </w:rPr>
          <w:t>16</w:t>
        </w:r>
        <w:r w:rsidR="00F0533E">
          <w:rPr>
            <w:noProof/>
            <w:webHidden/>
          </w:rPr>
          <w:fldChar w:fldCharType="end"/>
        </w:r>
      </w:hyperlink>
    </w:p>
    <w:p w:rsidR="00F0533E" w:rsidRDefault="00057913">
      <w:pPr>
        <w:pStyle w:val="31"/>
        <w:tabs>
          <w:tab w:val="right" w:leader="underscore" w:pos="9910"/>
        </w:tabs>
        <w:rPr>
          <w:rFonts w:asciiTheme="minorHAnsi" w:eastAsiaTheme="minorEastAsia" w:hAnsiTheme="minorHAnsi" w:cstheme="minorBidi"/>
          <w:noProof/>
          <w:sz w:val="22"/>
          <w:szCs w:val="22"/>
          <w:lang w:eastAsia="ru-RU"/>
        </w:rPr>
      </w:pPr>
      <w:hyperlink w:anchor="_Toc79071005" w:history="1">
        <w:r w:rsidR="00F0533E" w:rsidRPr="0056787F">
          <w:rPr>
            <w:rStyle w:val="af4"/>
            <w:noProof/>
          </w:rPr>
          <w:t>Статья 28. Минимальное количество машино-мест для хранения индивидуального автотранспорта.</w:t>
        </w:r>
        <w:r w:rsidR="00F0533E">
          <w:rPr>
            <w:noProof/>
            <w:webHidden/>
          </w:rPr>
          <w:tab/>
        </w:r>
        <w:r w:rsidR="00F0533E">
          <w:rPr>
            <w:noProof/>
            <w:webHidden/>
          </w:rPr>
          <w:fldChar w:fldCharType="begin"/>
        </w:r>
        <w:r w:rsidR="00F0533E">
          <w:rPr>
            <w:noProof/>
            <w:webHidden/>
          </w:rPr>
          <w:instrText xml:space="preserve"> PAGEREF _Toc79071005 \h </w:instrText>
        </w:r>
        <w:r w:rsidR="00F0533E">
          <w:rPr>
            <w:noProof/>
            <w:webHidden/>
          </w:rPr>
        </w:r>
        <w:r w:rsidR="00F0533E">
          <w:rPr>
            <w:noProof/>
            <w:webHidden/>
          </w:rPr>
          <w:fldChar w:fldCharType="separate"/>
        </w:r>
        <w:r>
          <w:rPr>
            <w:noProof/>
            <w:webHidden/>
          </w:rPr>
          <w:t>17</w:t>
        </w:r>
        <w:r w:rsidR="00F0533E">
          <w:rPr>
            <w:noProof/>
            <w:webHidden/>
          </w:rPr>
          <w:fldChar w:fldCharType="end"/>
        </w:r>
      </w:hyperlink>
    </w:p>
    <w:p w:rsidR="00F0533E" w:rsidRDefault="00057913">
      <w:pPr>
        <w:pStyle w:val="31"/>
        <w:tabs>
          <w:tab w:val="right" w:leader="underscore" w:pos="9910"/>
        </w:tabs>
        <w:rPr>
          <w:rFonts w:asciiTheme="minorHAnsi" w:eastAsiaTheme="minorEastAsia" w:hAnsiTheme="minorHAnsi" w:cstheme="minorBidi"/>
          <w:noProof/>
          <w:sz w:val="22"/>
          <w:szCs w:val="22"/>
          <w:lang w:eastAsia="ru-RU"/>
        </w:rPr>
      </w:pPr>
      <w:hyperlink w:anchor="_Toc79071006" w:history="1">
        <w:r w:rsidR="00F0533E" w:rsidRPr="0056787F">
          <w:rPr>
            <w:rStyle w:val="af4"/>
            <w:noProof/>
          </w:rPr>
          <w:t>Статья 29. Минимальное количество мест на погрузочно-разгрузочных площадках.</w:t>
        </w:r>
        <w:r w:rsidR="00F0533E">
          <w:rPr>
            <w:noProof/>
            <w:webHidden/>
          </w:rPr>
          <w:tab/>
        </w:r>
        <w:r w:rsidR="00F0533E">
          <w:rPr>
            <w:noProof/>
            <w:webHidden/>
          </w:rPr>
          <w:fldChar w:fldCharType="begin"/>
        </w:r>
        <w:r w:rsidR="00F0533E">
          <w:rPr>
            <w:noProof/>
            <w:webHidden/>
          </w:rPr>
          <w:instrText xml:space="preserve"> PAGEREF _Toc79071006 \h </w:instrText>
        </w:r>
        <w:r w:rsidR="00F0533E">
          <w:rPr>
            <w:noProof/>
            <w:webHidden/>
          </w:rPr>
        </w:r>
        <w:r w:rsidR="00F0533E">
          <w:rPr>
            <w:noProof/>
            <w:webHidden/>
          </w:rPr>
          <w:fldChar w:fldCharType="separate"/>
        </w:r>
        <w:r>
          <w:rPr>
            <w:noProof/>
            <w:webHidden/>
          </w:rPr>
          <w:t>19</w:t>
        </w:r>
        <w:r w:rsidR="00F0533E">
          <w:rPr>
            <w:noProof/>
            <w:webHidden/>
          </w:rPr>
          <w:fldChar w:fldCharType="end"/>
        </w:r>
      </w:hyperlink>
    </w:p>
    <w:p w:rsidR="00F0533E" w:rsidRDefault="00057913">
      <w:pPr>
        <w:pStyle w:val="31"/>
        <w:tabs>
          <w:tab w:val="right" w:leader="underscore" w:pos="9910"/>
        </w:tabs>
        <w:rPr>
          <w:rFonts w:asciiTheme="minorHAnsi" w:eastAsiaTheme="minorEastAsia" w:hAnsiTheme="minorHAnsi" w:cstheme="minorBidi"/>
          <w:noProof/>
          <w:sz w:val="22"/>
          <w:szCs w:val="22"/>
          <w:lang w:eastAsia="ru-RU"/>
        </w:rPr>
      </w:pPr>
      <w:hyperlink w:anchor="_Toc79071007" w:history="1">
        <w:r w:rsidR="00F0533E" w:rsidRPr="0056787F">
          <w:rPr>
            <w:rStyle w:val="af4"/>
            <w:noProof/>
          </w:rPr>
          <w:t>Статья 30. Максимальная высота ограждений земельных участков.</w:t>
        </w:r>
        <w:r w:rsidR="00F0533E">
          <w:rPr>
            <w:noProof/>
            <w:webHidden/>
          </w:rPr>
          <w:tab/>
        </w:r>
        <w:r w:rsidR="00F0533E">
          <w:rPr>
            <w:noProof/>
            <w:webHidden/>
          </w:rPr>
          <w:fldChar w:fldCharType="begin"/>
        </w:r>
        <w:r w:rsidR="00F0533E">
          <w:rPr>
            <w:noProof/>
            <w:webHidden/>
          </w:rPr>
          <w:instrText xml:space="preserve"> PAGEREF _Toc79071007 \h </w:instrText>
        </w:r>
        <w:r w:rsidR="00F0533E">
          <w:rPr>
            <w:noProof/>
            <w:webHidden/>
          </w:rPr>
        </w:r>
        <w:r w:rsidR="00F0533E">
          <w:rPr>
            <w:noProof/>
            <w:webHidden/>
          </w:rPr>
          <w:fldChar w:fldCharType="separate"/>
        </w:r>
        <w:r>
          <w:rPr>
            <w:noProof/>
            <w:webHidden/>
          </w:rPr>
          <w:t>19</w:t>
        </w:r>
        <w:r w:rsidR="00F0533E">
          <w:rPr>
            <w:noProof/>
            <w:webHidden/>
          </w:rPr>
          <w:fldChar w:fldCharType="end"/>
        </w:r>
      </w:hyperlink>
    </w:p>
    <w:p w:rsidR="00F0533E" w:rsidRDefault="00057913">
      <w:pPr>
        <w:pStyle w:val="31"/>
        <w:tabs>
          <w:tab w:val="right" w:leader="underscore" w:pos="9910"/>
        </w:tabs>
        <w:rPr>
          <w:rFonts w:asciiTheme="minorHAnsi" w:eastAsiaTheme="minorEastAsia" w:hAnsiTheme="minorHAnsi" w:cstheme="minorBidi"/>
          <w:noProof/>
          <w:sz w:val="22"/>
          <w:szCs w:val="22"/>
          <w:lang w:eastAsia="ru-RU"/>
        </w:rPr>
      </w:pPr>
      <w:hyperlink w:anchor="_Toc79071008" w:history="1">
        <w:r w:rsidR="00F0533E" w:rsidRPr="0056787F">
          <w:rPr>
            <w:rStyle w:val="af4"/>
            <w:noProof/>
          </w:rPr>
          <w:t>Статья 31. Градостроительные регламенты. Жилые зоны - "Ж".</w:t>
        </w:r>
        <w:r w:rsidR="00F0533E">
          <w:rPr>
            <w:noProof/>
            <w:webHidden/>
          </w:rPr>
          <w:tab/>
        </w:r>
        <w:r w:rsidR="00F0533E">
          <w:rPr>
            <w:noProof/>
            <w:webHidden/>
          </w:rPr>
          <w:fldChar w:fldCharType="begin"/>
        </w:r>
        <w:r w:rsidR="00F0533E">
          <w:rPr>
            <w:noProof/>
            <w:webHidden/>
          </w:rPr>
          <w:instrText xml:space="preserve"> PAGEREF _Toc79071008 \h </w:instrText>
        </w:r>
        <w:r w:rsidR="00F0533E">
          <w:rPr>
            <w:noProof/>
            <w:webHidden/>
          </w:rPr>
        </w:r>
        <w:r w:rsidR="00F0533E">
          <w:rPr>
            <w:noProof/>
            <w:webHidden/>
          </w:rPr>
          <w:fldChar w:fldCharType="separate"/>
        </w:r>
        <w:r>
          <w:rPr>
            <w:noProof/>
            <w:webHidden/>
          </w:rPr>
          <w:t>20</w:t>
        </w:r>
        <w:r w:rsidR="00F0533E">
          <w:rPr>
            <w:noProof/>
            <w:webHidden/>
          </w:rPr>
          <w:fldChar w:fldCharType="end"/>
        </w:r>
      </w:hyperlink>
    </w:p>
    <w:p w:rsidR="00F0533E" w:rsidRDefault="00057913">
      <w:pPr>
        <w:pStyle w:val="31"/>
        <w:tabs>
          <w:tab w:val="right" w:leader="underscore" w:pos="9910"/>
        </w:tabs>
        <w:rPr>
          <w:rFonts w:asciiTheme="minorHAnsi" w:eastAsiaTheme="minorEastAsia" w:hAnsiTheme="minorHAnsi" w:cstheme="minorBidi"/>
          <w:noProof/>
          <w:sz w:val="22"/>
          <w:szCs w:val="22"/>
          <w:lang w:eastAsia="ru-RU"/>
        </w:rPr>
      </w:pPr>
      <w:hyperlink w:anchor="_Toc79071009" w:history="1">
        <w:r w:rsidR="00F0533E" w:rsidRPr="0056787F">
          <w:rPr>
            <w:rStyle w:val="af4"/>
            <w:noProof/>
          </w:rPr>
          <w:t>Статья 32. Градостроительные регламенты. Общественно деловая зона - "О".</w:t>
        </w:r>
        <w:r w:rsidR="00F0533E">
          <w:rPr>
            <w:noProof/>
            <w:webHidden/>
          </w:rPr>
          <w:tab/>
        </w:r>
        <w:r w:rsidR="00F0533E">
          <w:rPr>
            <w:noProof/>
            <w:webHidden/>
          </w:rPr>
          <w:fldChar w:fldCharType="begin"/>
        </w:r>
        <w:r w:rsidR="00F0533E">
          <w:rPr>
            <w:noProof/>
            <w:webHidden/>
          </w:rPr>
          <w:instrText xml:space="preserve"> PAGEREF _Toc79071009 \h </w:instrText>
        </w:r>
        <w:r w:rsidR="00F0533E">
          <w:rPr>
            <w:noProof/>
            <w:webHidden/>
          </w:rPr>
        </w:r>
        <w:r w:rsidR="00F0533E">
          <w:rPr>
            <w:noProof/>
            <w:webHidden/>
          </w:rPr>
          <w:fldChar w:fldCharType="separate"/>
        </w:r>
        <w:r>
          <w:rPr>
            <w:noProof/>
            <w:webHidden/>
          </w:rPr>
          <w:t>32</w:t>
        </w:r>
        <w:r w:rsidR="00F0533E">
          <w:rPr>
            <w:noProof/>
            <w:webHidden/>
          </w:rPr>
          <w:fldChar w:fldCharType="end"/>
        </w:r>
      </w:hyperlink>
    </w:p>
    <w:p w:rsidR="00F0533E" w:rsidRDefault="00057913">
      <w:pPr>
        <w:pStyle w:val="31"/>
        <w:tabs>
          <w:tab w:val="right" w:leader="underscore" w:pos="9910"/>
        </w:tabs>
        <w:rPr>
          <w:rFonts w:asciiTheme="minorHAnsi" w:eastAsiaTheme="minorEastAsia" w:hAnsiTheme="minorHAnsi" w:cstheme="minorBidi"/>
          <w:noProof/>
          <w:sz w:val="22"/>
          <w:szCs w:val="22"/>
          <w:lang w:eastAsia="ru-RU"/>
        </w:rPr>
      </w:pPr>
      <w:hyperlink w:anchor="_Toc79071010" w:history="1">
        <w:r w:rsidR="00F0533E" w:rsidRPr="0056787F">
          <w:rPr>
            <w:rStyle w:val="af4"/>
            <w:noProof/>
          </w:rPr>
          <w:t>Статья 33. Градостроительные регламенты. Производственные зоны, зоны инженерной и транспортной инфраструктур - "П".</w:t>
        </w:r>
        <w:r w:rsidR="00F0533E">
          <w:rPr>
            <w:noProof/>
            <w:webHidden/>
          </w:rPr>
          <w:tab/>
        </w:r>
        <w:r w:rsidR="00F0533E">
          <w:rPr>
            <w:noProof/>
            <w:webHidden/>
          </w:rPr>
          <w:fldChar w:fldCharType="begin"/>
        </w:r>
        <w:r w:rsidR="00F0533E">
          <w:rPr>
            <w:noProof/>
            <w:webHidden/>
          </w:rPr>
          <w:instrText xml:space="preserve"> PAGEREF _Toc79071010 \h </w:instrText>
        </w:r>
        <w:r w:rsidR="00F0533E">
          <w:rPr>
            <w:noProof/>
            <w:webHidden/>
          </w:rPr>
        </w:r>
        <w:r w:rsidR="00F0533E">
          <w:rPr>
            <w:noProof/>
            <w:webHidden/>
          </w:rPr>
          <w:fldChar w:fldCharType="separate"/>
        </w:r>
        <w:r>
          <w:rPr>
            <w:noProof/>
            <w:webHidden/>
          </w:rPr>
          <w:t>53</w:t>
        </w:r>
        <w:r w:rsidR="00F0533E">
          <w:rPr>
            <w:noProof/>
            <w:webHidden/>
          </w:rPr>
          <w:fldChar w:fldCharType="end"/>
        </w:r>
      </w:hyperlink>
    </w:p>
    <w:p w:rsidR="00F0533E" w:rsidRDefault="00057913">
      <w:pPr>
        <w:pStyle w:val="31"/>
        <w:tabs>
          <w:tab w:val="right" w:leader="underscore" w:pos="9910"/>
        </w:tabs>
        <w:rPr>
          <w:rFonts w:asciiTheme="minorHAnsi" w:eastAsiaTheme="minorEastAsia" w:hAnsiTheme="minorHAnsi" w:cstheme="minorBidi"/>
          <w:noProof/>
          <w:sz w:val="22"/>
          <w:szCs w:val="22"/>
          <w:lang w:eastAsia="ru-RU"/>
        </w:rPr>
      </w:pPr>
      <w:hyperlink w:anchor="_Toc79071011" w:history="1">
        <w:r w:rsidR="00F0533E" w:rsidRPr="0056787F">
          <w:rPr>
            <w:rStyle w:val="af4"/>
            <w:noProof/>
          </w:rPr>
          <w:t>Статья 34. Градостроительные регламенты. Зоны транспортной и инженерной инфраструктуры "ИТ"</w:t>
        </w:r>
        <w:r w:rsidR="00F0533E">
          <w:rPr>
            <w:noProof/>
            <w:webHidden/>
          </w:rPr>
          <w:tab/>
        </w:r>
        <w:r w:rsidR="00F0533E">
          <w:rPr>
            <w:noProof/>
            <w:webHidden/>
          </w:rPr>
          <w:fldChar w:fldCharType="begin"/>
        </w:r>
        <w:r w:rsidR="00F0533E">
          <w:rPr>
            <w:noProof/>
            <w:webHidden/>
          </w:rPr>
          <w:instrText xml:space="preserve"> PAGEREF _Toc79071011 \h </w:instrText>
        </w:r>
        <w:r w:rsidR="00F0533E">
          <w:rPr>
            <w:noProof/>
            <w:webHidden/>
          </w:rPr>
        </w:r>
        <w:r w:rsidR="00F0533E">
          <w:rPr>
            <w:noProof/>
            <w:webHidden/>
          </w:rPr>
          <w:fldChar w:fldCharType="separate"/>
        </w:r>
        <w:r>
          <w:rPr>
            <w:noProof/>
            <w:webHidden/>
          </w:rPr>
          <w:t>61</w:t>
        </w:r>
        <w:r w:rsidR="00F0533E">
          <w:rPr>
            <w:noProof/>
            <w:webHidden/>
          </w:rPr>
          <w:fldChar w:fldCharType="end"/>
        </w:r>
      </w:hyperlink>
    </w:p>
    <w:p w:rsidR="00F0533E" w:rsidRDefault="00057913">
      <w:pPr>
        <w:pStyle w:val="31"/>
        <w:tabs>
          <w:tab w:val="right" w:leader="underscore" w:pos="9910"/>
        </w:tabs>
        <w:rPr>
          <w:rFonts w:asciiTheme="minorHAnsi" w:eastAsiaTheme="minorEastAsia" w:hAnsiTheme="minorHAnsi" w:cstheme="minorBidi"/>
          <w:noProof/>
          <w:sz w:val="22"/>
          <w:szCs w:val="22"/>
          <w:lang w:eastAsia="ru-RU"/>
        </w:rPr>
      </w:pPr>
      <w:hyperlink w:anchor="_Toc79071012" w:history="1">
        <w:r w:rsidR="00F0533E" w:rsidRPr="0056787F">
          <w:rPr>
            <w:rStyle w:val="af4"/>
            <w:noProof/>
          </w:rPr>
          <w:t>Статья 35. Градостроительные регламенты. Зоны сельскохозяйственного использования – "СХ".</w:t>
        </w:r>
        <w:r w:rsidR="00F0533E">
          <w:rPr>
            <w:noProof/>
            <w:webHidden/>
          </w:rPr>
          <w:tab/>
        </w:r>
        <w:r w:rsidR="00F0533E">
          <w:rPr>
            <w:noProof/>
            <w:webHidden/>
          </w:rPr>
          <w:fldChar w:fldCharType="begin"/>
        </w:r>
        <w:r w:rsidR="00F0533E">
          <w:rPr>
            <w:noProof/>
            <w:webHidden/>
          </w:rPr>
          <w:instrText xml:space="preserve"> PAGEREF _Toc79071012 \h </w:instrText>
        </w:r>
        <w:r w:rsidR="00F0533E">
          <w:rPr>
            <w:noProof/>
            <w:webHidden/>
          </w:rPr>
        </w:r>
        <w:r w:rsidR="00F0533E">
          <w:rPr>
            <w:noProof/>
            <w:webHidden/>
          </w:rPr>
          <w:fldChar w:fldCharType="separate"/>
        </w:r>
        <w:r>
          <w:rPr>
            <w:noProof/>
            <w:webHidden/>
          </w:rPr>
          <w:t>68</w:t>
        </w:r>
        <w:r w:rsidR="00F0533E">
          <w:rPr>
            <w:noProof/>
            <w:webHidden/>
          </w:rPr>
          <w:fldChar w:fldCharType="end"/>
        </w:r>
      </w:hyperlink>
    </w:p>
    <w:p w:rsidR="00F0533E" w:rsidRDefault="00057913">
      <w:pPr>
        <w:pStyle w:val="31"/>
        <w:tabs>
          <w:tab w:val="right" w:leader="underscore" w:pos="9910"/>
        </w:tabs>
        <w:rPr>
          <w:rFonts w:asciiTheme="minorHAnsi" w:eastAsiaTheme="minorEastAsia" w:hAnsiTheme="minorHAnsi" w:cstheme="minorBidi"/>
          <w:noProof/>
          <w:sz w:val="22"/>
          <w:szCs w:val="22"/>
          <w:lang w:eastAsia="ru-RU"/>
        </w:rPr>
      </w:pPr>
      <w:hyperlink w:anchor="_Toc79071013" w:history="1">
        <w:r w:rsidR="00F0533E" w:rsidRPr="0056787F">
          <w:rPr>
            <w:rStyle w:val="af4"/>
            <w:noProof/>
          </w:rPr>
          <w:t>Статья 36. Градостроительные регламенты. Зоны рекреационного назначения – "Р"</w:t>
        </w:r>
        <w:r w:rsidR="00F0533E">
          <w:rPr>
            <w:noProof/>
            <w:webHidden/>
          </w:rPr>
          <w:tab/>
        </w:r>
        <w:r w:rsidR="00F0533E">
          <w:rPr>
            <w:noProof/>
            <w:webHidden/>
          </w:rPr>
          <w:fldChar w:fldCharType="begin"/>
        </w:r>
        <w:r w:rsidR="00F0533E">
          <w:rPr>
            <w:noProof/>
            <w:webHidden/>
          </w:rPr>
          <w:instrText xml:space="preserve"> PAGEREF _Toc79071013 \h </w:instrText>
        </w:r>
        <w:r w:rsidR="00F0533E">
          <w:rPr>
            <w:noProof/>
            <w:webHidden/>
          </w:rPr>
        </w:r>
        <w:r w:rsidR="00F0533E">
          <w:rPr>
            <w:noProof/>
            <w:webHidden/>
          </w:rPr>
          <w:fldChar w:fldCharType="separate"/>
        </w:r>
        <w:r>
          <w:rPr>
            <w:noProof/>
            <w:webHidden/>
          </w:rPr>
          <w:t>77</w:t>
        </w:r>
        <w:r w:rsidR="00F0533E">
          <w:rPr>
            <w:noProof/>
            <w:webHidden/>
          </w:rPr>
          <w:fldChar w:fldCharType="end"/>
        </w:r>
      </w:hyperlink>
    </w:p>
    <w:p w:rsidR="00F0533E" w:rsidRDefault="00057913">
      <w:pPr>
        <w:pStyle w:val="31"/>
        <w:tabs>
          <w:tab w:val="right" w:leader="underscore" w:pos="9910"/>
        </w:tabs>
        <w:rPr>
          <w:rFonts w:asciiTheme="minorHAnsi" w:eastAsiaTheme="minorEastAsia" w:hAnsiTheme="minorHAnsi" w:cstheme="minorBidi"/>
          <w:noProof/>
          <w:sz w:val="22"/>
          <w:szCs w:val="22"/>
          <w:lang w:eastAsia="ru-RU"/>
        </w:rPr>
      </w:pPr>
      <w:hyperlink w:anchor="_Toc79071014" w:history="1">
        <w:r w:rsidR="00F0533E" w:rsidRPr="0056787F">
          <w:rPr>
            <w:rStyle w:val="af4"/>
            <w:noProof/>
          </w:rPr>
          <w:t>Статья 37. Градостроительные регламенты. Зоны специального назначения - "С".</w:t>
        </w:r>
        <w:r w:rsidR="00F0533E">
          <w:rPr>
            <w:noProof/>
            <w:webHidden/>
          </w:rPr>
          <w:tab/>
        </w:r>
        <w:r w:rsidR="00F0533E">
          <w:rPr>
            <w:noProof/>
            <w:webHidden/>
          </w:rPr>
          <w:fldChar w:fldCharType="begin"/>
        </w:r>
        <w:r w:rsidR="00F0533E">
          <w:rPr>
            <w:noProof/>
            <w:webHidden/>
          </w:rPr>
          <w:instrText xml:space="preserve"> PAGEREF _Toc79071014 \h </w:instrText>
        </w:r>
        <w:r w:rsidR="00F0533E">
          <w:rPr>
            <w:noProof/>
            <w:webHidden/>
          </w:rPr>
        </w:r>
        <w:r w:rsidR="00F0533E">
          <w:rPr>
            <w:noProof/>
            <w:webHidden/>
          </w:rPr>
          <w:fldChar w:fldCharType="separate"/>
        </w:r>
        <w:r>
          <w:rPr>
            <w:noProof/>
            <w:webHidden/>
          </w:rPr>
          <w:t>84</w:t>
        </w:r>
        <w:r w:rsidR="00F0533E">
          <w:rPr>
            <w:noProof/>
            <w:webHidden/>
          </w:rPr>
          <w:fldChar w:fldCharType="end"/>
        </w:r>
      </w:hyperlink>
    </w:p>
    <w:p w:rsidR="00F0533E" w:rsidRDefault="00057913">
      <w:pPr>
        <w:pStyle w:val="31"/>
        <w:tabs>
          <w:tab w:val="right" w:leader="underscore" w:pos="9910"/>
        </w:tabs>
        <w:rPr>
          <w:rFonts w:asciiTheme="minorHAnsi" w:eastAsiaTheme="minorEastAsia" w:hAnsiTheme="minorHAnsi" w:cstheme="minorBidi"/>
          <w:noProof/>
          <w:sz w:val="22"/>
          <w:szCs w:val="22"/>
          <w:lang w:eastAsia="ru-RU"/>
        </w:rPr>
      </w:pPr>
      <w:hyperlink w:anchor="_Toc79071015" w:history="1">
        <w:r w:rsidR="00F0533E" w:rsidRPr="0056787F">
          <w:rPr>
            <w:rStyle w:val="af4"/>
            <w:noProof/>
          </w:rPr>
          <w:t>Статья 38. Градостроительные регламенты. Земли лесного фонда.</w:t>
        </w:r>
        <w:r w:rsidR="00F0533E">
          <w:rPr>
            <w:noProof/>
            <w:webHidden/>
          </w:rPr>
          <w:tab/>
        </w:r>
        <w:r w:rsidR="00F0533E">
          <w:rPr>
            <w:noProof/>
            <w:webHidden/>
          </w:rPr>
          <w:fldChar w:fldCharType="begin"/>
        </w:r>
        <w:r w:rsidR="00F0533E">
          <w:rPr>
            <w:noProof/>
            <w:webHidden/>
          </w:rPr>
          <w:instrText xml:space="preserve"> PAGEREF _Toc79071015 \h </w:instrText>
        </w:r>
        <w:r w:rsidR="00F0533E">
          <w:rPr>
            <w:noProof/>
            <w:webHidden/>
          </w:rPr>
        </w:r>
        <w:r w:rsidR="00F0533E">
          <w:rPr>
            <w:noProof/>
            <w:webHidden/>
          </w:rPr>
          <w:fldChar w:fldCharType="separate"/>
        </w:r>
        <w:r>
          <w:rPr>
            <w:noProof/>
            <w:webHidden/>
          </w:rPr>
          <w:t>90</w:t>
        </w:r>
        <w:r w:rsidR="00F0533E">
          <w:rPr>
            <w:noProof/>
            <w:webHidden/>
          </w:rPr>
          <w:fldChar w:fldCharType="end"/>
        </w:r>
      </w:hyperlink>
    </w:p>
    <w:p w:rsidR="00F0533E" w:rsidRDefault="00057913">
      <w:pPr>
        <w:pStyle w:val="31"/>
        <w:tabs>
          <w:tab w:val="right" w:leader="underscore" w:pos="9910"/>
        </w:tabs>
        <w:rPr>
          <w:rFonts w:asciiTheme="minorHAnsi" w:eastAsiaTheme="minorEastAsia" w:hAnsiTheme="minorHAnsi" w:cstheme="minorBidi"/>
          <w:noProof/>
          <w:sz w:val="22"/>
          <w:szCs w:val="22"/>
          <w:lang w:eastAsia="ru-RU"/>
        </w:rPr>
      </w:pPr>
      <w:hyperlink w:anchor="_Toc79071016" w:history="1">
        <w:r w:rsidR="00F0533E" w:rsidRPr="0056787F">
          <w:rPr>
            <w:rStyle w:val="af4"/>
            <w:noProof/>
          </w:rPr>
          <w:t>Статья 39. Градостроительные регламенты. Земли запаса</w:t>
        </w:r>
        <w:r w:rsidR="00F0533E">
          <w:rPr>
            <w:noProof/>
            <w:webHidden/>
          </w:rPr>
          <w:tab/>
        </w:r>
        <w:r w:rsidR="00F0533E">
          <w:rPr>
            <w:noProof/>
            <w:webHidden/>
          </w:rPr>
          <w:fldChar w:fldCharType="begin"/>
        </w:r>
        <w:r w:rsidR="00F0533E">
          <w:rPr>
            <w:noProof/>
            <w:webHidden/>
          </w:rPr>
          <w:instrText xml:space="preserve"> PAGEREF _Toc79071016 \h </w:instrText>
        </w:r>
        <w:r w:rsidR="00F0533E">
          <w:rPr>
            <w:noProof/>
            <w:webHidden/>
          </w:rPr>
        </w:r>
        <w:r w:rsidR="00F0533E">
          <w:rPr>
            <w:noProof/>
            <w:webHidden/>
          </w:rPr>
          <w:fldChar w:fldCharType="separate"/>
        </w:r>
        <w:r>
          <w:rPr>
            <w:noProof/>
            <w:webHidden/>
          </w:rPr>
          <w:t>90</w:t>
        </w:r>
        <w:r w:rsidR="00F0533E">
          <w:rPr>
            <w:noProof/>
            <w:webHidden/>
          </w:rPr>
          <w:fldChar w:fldCharType="end"/>
        </w:r>
      </w:hyperlink>
    </w:p>
    <w:p w:rsidR="00F0533E" w:rsidRDefault="00057913">
      <w:pPr>
        <w:pStyle w:val="31"/>
        <w:tabs>
          <w:tab w:val="right" w:leader="underscore" w:pos="9910"/>
        </w:tabs>
        <w:rPr>
          <w:rFonts w:asciiTheme="minorHAnsi" w:eastAsiaTheme="minorEastAsia" w:hAnsiTheme="minorHAnsi" w:cstheme="minorBidi"/>
          <w:noProof/>
          <w:sz w:val="22"/>
          <w:szCs w:val="22"/>
          <w:lang w:eastAsia="ru-RU"/>
        </w:rPr>
      </w:pPr>
      <w:hyperlink w:anchor="_Toc79071017" w:history="1">
        <w:r w:rsidR="00F0533E" w:rsidRPr="0056787F">
          <w:rPr>
            <w:rStyle w:val="af4"/>
            <w:noProof/>
          </w:rPr>
          <w:t>Статья 40. Градостроительные регламенты. Зоны особо охраняемых природных территорий (ООПТ)</w:t>
        </w:r>
        <w:r w:rsidR="00F0533E">
          <w:rPr>
            <w:noProof/>
            <w:webHidden/>
          </w:rPr>
          <w:tab/>
        </w:r>
        <w:r w:rsidR="00F0533E">
          <w:rPr>
            <w:noProof/>
            <w:webHidden/>
          </w:rPr>
          <w:fldChar w:fldCharType="begin"/>
        </w:r>
        <w:r w:rsidR="00F0533E">
          <w:rPr>
            <w:noProof/>
            <w:webHidden/>
          </w:rPr>
          <w:instrText xml:space="preserve"> PAGEREF _Toc79071017 \h </w:instrText>
        </w:r>
        <w:r w:rsidR="00F0533E">
          <w:rPr>
            <w:noProof/>
            <w:webHidden/>
          </w:rPr>
        </w:r>
        <w:r w:rsidR="00F0533E">
          <w:rPr>
            <w:noProof/>
            <w:webHidden/>
          </w:rPr>
          <w:fldChar w:fldCharType="separate"/>
        </w:r>
        <w:r>
          <w:rPr>
            <w:noProof/>
            <w:webHidden/>
          </w:rPr>
          <w:t>90</w:t>
        </w:r>
        <w:r w:rsidR="00F0533E">
          <w:rPr>
            <w:noProof/>
            <w:webHidden/>
          </w:rPr>
          <w:fldChar w:fldCharType="end"/>
        </w:r>
      </w:hyperlink>
    </w:p>
    <w:p w:rsidR="00F0533E" w:rsidRDefault="00057913">
      <w:pPr>
        <w:pStyle w:val="31"/>
        <w:tabs>
          <w:tab w:val="right" w:leader="underscore" w:pos="9910"/>
        </w:tabs>
        <w:rPr>
          <w:rFonts w:asciiTheme="minorHAnsi" w:eastAsiaTheme="minorEastAsia" w:hAnsiTheme="minorHAnsi" w:cstheme="minorBidi"/>
          <w:noProof/>
          <w:sz w:val="22"/>
          <w:szCs w:val="22"/>
          <w:lang w:eastAsia="ru-RU"/>
        </w:rPr>
      </w:pPr>
      <w:hyperlink w:anchor="_Toc79071018" w:history="1">
        <w:r w:rsidR="00F0533E" w:rsidRPr="0056787F">
          <w:rPr>
            <w:rStyle w:val="af4"/>
            <w:noProof/>
          </w:rPr>
          <w:t>Статья 41. Градостроительные регламенты. Зоны резервных территорий.</w:t>
        </w:r>
        <w:r w:rsidR="00F0533E">
          <w:rPr>
            <w:noProof/>
            <w:webHidden/>
          </w:rPr>
          <w:tab/>
        </w:r>
        <w:r w:rsidR="00F0533E">
          <w:rPr>
            <w:noProof/>
            <w:webHidden/>
          </w:rPr>
          <w:fldChar w:fldCharType="begin"/>
        </w:r>
        <w:r w:rsidR="00F0533E">
          <w:rPr>
            <w:noProof/>
            <w:webHidden/>
          </w:rPr>
          <w:instrText xml:space="preserve"> PAGEREF _Toc79071018 \h </w:instrText>
        </w:r>
        <w:r w:rsidR="00F0533E">
          <w:rPr>
            <w:noProof/>
            <w:webHidden/>
          </w:rPr>
        </w:r>
        <w:r w:rsidR="00F0533E">
          <w:rPr>
            <w:noProof/>
            <w:webHidden/>
          </w:rPr>
          <w:fldChar w:fldCharType="separate"/>
        </w:r>
        <w:r>
          <w:rPr>
            <w:noProof/>
            <w:webHidden/>
          </w:rPr>
          <w:t>91</w:t>
        </w:r>
        <w:r w:rsidR="00F0533E">
          <w:rPr>
            <w:noProof/>
            <w:webHidden/>
          </w:rPr>
          <w:fldChar w:fldCharType="end"/>
        </w:r>
      </w:hyperlink>
    </w:p>
    <w:p w:rsidR="00F0533E" w:rsidRDefault="00057913">
      <w:pPr>
        <w:pStyle w:val="31"/>
        <w:tabs>
          <w:tab w:val="right" w:leader="underscore" w:pos="9910"/>
        </w:tabs>
        <w:rPr>
          <w:rFonts w:asciiTheme="minorHAnsi" w:eastAsiaTheme="minorEastAsia" w:hAnsiTheme="minorHAnsi" w:cstheme="minorBidi"/>
          <w:noProof/>
          <w:sz w:val="22"/>
          <w:szCs w:val="22"/>
          <w:lang w:eastAsia="ru-RU"/>
        </w:rPr>
      </w:pPr>
      <w:hyperlink w:anchor="_Toc79071019" w:history="1">
        <w:r w:rsidR="00F0533E" w:rsidRPr="0056787F">
          <w:rPr>
            <w:rStyle w:val="af4"/>
            <w:noProof/>
          </w:rPr>
          <w:t>Статья 42. Общие требования в части видов разрешенного использования земельных участков и объектов капитального строительства.</w:t>
        </w:r>
        <w:r w:rsidR="00F0533E">
          <w:rPr>
            <w:noProof/>
            <w:webHidden/>
          </w:rPr>
          <w:tab/>
        </w:r>
        <w:r w:rsidR="00F0533E">
          <w:rPr>
            <w:noProof/>
            <w:webHidden/>
          </w:rPr>
          <w:fldChar w:fldCharType="begin"/>
        </w:r>
        <w:r w:rsidR="00F0533E">
          <w:rPr>
            <w:noProof/>
            <w:webHidden/>
          </w:rPr>
          <w:instrText xml:space="preserve"> PAGEREF _Toc79071019 \h </w:instrText>
        </w:r>
        <w:r w:rsidR="00F0533E">
          <w:rPr>
            <w:noProof/>
            <w:webHidden/>
          </w:rPr>
        </w:r>
        <w:r w:rsidR="00F0533E">
          <w:rPr>
            <w:noProof/>
            <w:webHidden/>
          </w:rPr>
          <w:fldChar w:fldCharType="separate"/>
        </w:r>
        <w:r>
          <w:rPr>
            <w:noProof/>
            <w:webHidden/>
          </w:rPr>
          <w:t>91</w:t>
        </w:r>
        <w:r w:rsidR="00F0533E">
          <w:rPr>
            <w:noProof/>
            <w:webHidden/>
          </w:rPr>
          <w:fldChar w:fldCharType="end"/>
        </w:r>
      </w:hyperlink>
    </w:p>
    <w:p w:rsidR="00F0533E" w:rsidRDefault="00057913">
      <w:pPr>
        <w:pStyle w:val="31"/>
        <w:tabs>
          <w:tab w:val="right" w:leader="underscore" w:pos="9910"/>
        </w:tabs>
        <w:rPr>
          <w:rFonts w:asciiTheme="minorHAnsi" w:eastAsiaTheme="minorEastAsia" w:hAnsiTheme="minorHAnsi" w:cstheme="minorBidi"/>
          <w:noProof/>
          <w:sz w:val="22"/>
          <w:szCs w:val="22"/>
          <w:lang w:eastAsia="ru-RU"/>
        </w:rPr>
      </w:pPr>
      <w:hyperlink w:anchor="_Toc79071020" w:history="1">
        <w:r w:rsidR="00F0533E" w:rsidRPr="0056787F">
          <w:rPr>
            <w:rStyle w:val="af4"/>
            <w:noProof/>
          </w:rPr>
          <w:t>Статья 43. Общие требования в части ограничений использования земельных участков и объектов капитального строительства.</w:t>
        </w:r>
        <w:r w:rsidR="00F0533E">
          <w:rPr>
            <w:noProof/>
            <w:webHidden/>
          </w:rPr>
          <w:tab/>
        </w:r>
        <w:r w:rsidR="00F0533E">
          <w:rPr>
            <w:noProof/>
            <w:webHidden/>
          </w:rPr>
          <w:fldChar w:fldCharType="begin"/>
        </w:r>
        <w:r w:rsidR="00F0533E">
          <w:rPr>
            <w:noProof/>
            <w:webHidden/>
          </w:rPr>
          <w:instrText xml:space="preserve"> PAGEREF _Toc79071020 \h </w:instrText>
        </w:r>
        <w:r w:rsidR="00F0533E">
          <w:rPr>
            <w:noProof/>
            <w:webHidden/>
          </w:rPr>
        </w:r>
        <w:r w:rsidR="00F0533E">
          <w:rPr>
            <w:noProof/>
            <w:webHidden/>
          </w:rPr>
          <w:fldChar w:fldCharType="separate"/>
        </w:r>
        <w:r>
          <w:rPr>
            <w:noProof/>
            <w:webHidden/>
          </w:rPr>
          <w:t>94</w:t>
        </w:r>
        <w:r w:rsidR="00F0533E">
          <w:rPr>
            <w:noProof/>
            <w:webHidden/>
          </w:rPr>
          <w:fldChar w:fldCharType="end"/>
        </w:r>
      </w:hyperlink>
    </w:p>
    <w:p w:rsidR="00F0533E" w:rsidRDefault="00057913">
      <w:pPr>
        <w:pStyle w:val="31"/>
        <w:tabs>
          <w:tab w:val="right" w:leader="underscore" w:pos="9910"/>
        </w:tabs>
        <w:rPr>
          <w:rFonts w:asciiTheme="minorHAnsi" w:eastAsiaTheme="minorEastAsia" w:hAnsiTheme="minorHAnsi" w:cstheme="minorBidi"/>
          <w:noProof/>
          <w:sz w:val="22"/>
          <w:szCs w:val="22"/>
          <w:lang w:eastAsia="ru-RU"/>
        </w:rPr>
      </w:pPr>
      <w:hyperlink w:anchor="_Toc79071021" w:history="1">
        <w:r w:rsidR="00F0533E" w:rsidRPr="0056787F">
          <w:rPr>
            <w:rStyle w:val="af4"/>
            <w:noProof/>
          </w:rPr>
          <w:t>Статья 44.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sidR="00F0533E">
          <w:rPr>
            <w:noProof/>
            <w:webHidden/>
          </w:rPr>
          <w:tab/>
        </w:r>
        <w:r w:rsidR="00F0533E">
          <w:rPr>
            <w:noProof/>
            <w:webHidden/>
          </w:rPr>
          <w:fldChar w:fldCharType="begin"/>
        </w:r>
        <w:r w:rsidR="00F0533E">
          <w:rPr>
            <w:noProof/>
            <w:webHidden/>
          </w:rPr>
          <w:instrText xml:space="preserve"> PAGEREF _Toc79071021 \h </w:instrText>
        </w:r>
        <w:r w:rsidR="00F0533E">
          <w:rPr>
            <w:noProof/>
            <w:webHidden/>
          </w:rPr>
        </w:r>
        <w:r w:rsidR="00F0533E">
          <w:rPr>
            <w:noProof/>
            <w:webHidden/>
          </w:rPr>
          <w:fldChar w:fldCharType="separate"/>
        </w:r>
        <w:r>
          <w:rPr>
            <w:noProof/>
            <w:webHidden/>
          </w:rPr>
          <w:t>95</w:t>
        </w:r>
        <w:r w:rsidR="00F0533E">
          <w:rPr>
            <w:noProof/>
            <w:webHidden/>
          </w:rPr>
          <w:fldChar w:fldCharType="end"/>
        </w:r>
      </w:hyperlink>
    </w:p>
    <w:p w:rsidR="00F0533E" w:rsidRDefault="00057913">
      <w:pPr>
        <w:pStyle w:val="18"/>
        <w:tabs>
          <w:tab w:val="right" w:leader="underscore" w:pos="9910"/>
        </w:tabs>
        <w:rPr>
          <w:rFonts w:asciiTheme="minorHAnsi" w:eastAsiaTheme="minorEastAsia" w:hAnsiTheme="minorHAnsi" w:cstheme="minorBidi"/>
          <w:b w:val="0"/>
          <w:bCs w:val="0"/>
          <w:iCs w:val="0"/>
          <w:caps w:val="0"/>
          <w:noProof/>
          <w:sz w:val="22"/>
          <w:szCs w:val="22"/>
          <w:lang w:eastAsia="ru-RU"/>
        </w:rPr>
      </w:pPr>
      <w:hyperlink w:anchor="_Toc79071022" w:history="1">
        <w:r w:rsidR="00F0533E" w:rsidRPr="0056787F">
          <w:rPr>
            <w:rStyle w:val="af4"/>
            <w:noProof/>
          </w:rPr>
          <w:t>Графическая часть</w:t>
        </w:r>
        <w:r w:rsidR="00F0533E">
          <w:rPr>
            <w:noProof/>
            <w:webHidden/>
          </w:rPr>
          <w:tab/>
        </w:r>
        <w:r w:rsidR="00F0533E">
          <w:rPr>
            <w:noProof/>
            <w:webHidden/>
          </w:rPr>
          <w:fldChar w:fldCharType="begin"/>
        </w:r>
        <w:r w:rsidR="00F0533E">
          <w:rPr>
            <w:noProof/>
            <w:webHidden/>
          </w:rPr>
          <w:instrText xml:space="preserve"> PAGEREF _Toc79071022 \h </w:instrText>
        </w:r>
        <w:r w:rsidR="00F0533E">
          <w:rPr>
            <w:noProof/>
            <w:webHidden/>
          </w:rPr>
        </w:r>
        <w:r w:rsidR="00F0533E">
          <w:rPr>
            <w:noProof/>
            <w:webHidden/>
          </w:rPr>
          <w:fldChar w:fldCharType="separate"/>
        </w:r>
        <w:r>
          <w:rPr>
            <w:noProof/>
            <w:webHidden/>
          </w:rPr>
          <w:t>114</w:t>
        </w:r>
        <w:r w:rsidR="00F0533E">
          <w:rPr>
            <w:noProof/>
            <w:webHidden/>
          </w:rPr>
          <w:fldChar w:fldCharType="end"/>
        </w:r>
      </w:hyperlink>
    </w:p>
    <w:p w:rsidR="00CF0BA1" w:rsidRPr="0062473F" w:rsidRDefault="007F0EDE" w:rsidP="00BD715D">
      <w:pPr>
        <w:rPr>
          <w:sz w:val="24"/>
          <w:szCs w:val="24"/>
        </w:rPr>
        <w:sectPr w:rsidR="00CF0BA1" w:rsidRPr="0062473F" w:rsidSect="00346118">
          <w:headerReference w:type="default" r:id="rId22"/>
          <w:footerReference w:type="default" r:id="rId23"/>
          <w:headerReference w:type="first" r:id="rId24"/>
          <w:footerReference w:type="first" r:id="rId25"/>
          <w:pgSz w:w="11905" w:h="16837" w:code="9"/>
          <w:pgMar w:top="397" w:right="851" w:bottom="295" w:left="1134" w:header="567" w:footer="454" w:gutter="0"/>
          <w:cols w:space="720"/>
          <w:docGrid w:linePitch="360"/>
        </w:sectPr>
      </w:pPr>
      <w:r w:rsidRPr="00FE28B4">
        <w:rPr>
          <w:sz w:val="24"/>
          <w:szCs w:val="24"/>
        </w:rPr>
        <w:fldChar w:fldCharType="end"/>
      </w:r>
    </w:p>
    <w:p w:rsidR="007F5C2E" w:rsidRPr="0062473F" w:rsidRDefault="00463A02" w:rsidP="0062473F">
      <w:pPr>
        <w:pStyle w:val="1"/>
      </w:pPr>
      <w:bookmarkStart w:id="1" w:name="dst2460"/>
      <w:bookmarkStart w:id="2" w:name="dst2463"/>
      <w:bookmarkStart w:id="3" w:name="_Toc364069274"/>
      <w:bookmarkStart w:id="4" w:name="_Toc464038306"/>
      <w:bookmarkStart w:id="5" w:name="_Toc468262251"/>
      <w:bookmarkStart w:id="6" w:name="_Toc492973669"/>
      <w:bookmarkStart w:id="7" w:name="_Toc529951959"/>
      <w:bookmarkStart w:id="8" w:name="_Toc4763299"/>
      <w:bookmarkStart w:id="9" w:name="_Toc24032126"/>
      <w:bookmarkStart w:id="10" w:name="_Toc25339933"/>
      <w:bookmarkStart w:id="11" w:name="_Toc79070995"/>
      <w:bookmarkEnd w:id="0"/>
      <w:bookmarkEnd w:id="1"/>
      <w:bookmarkEnd w:id="2"/>
      <w:r w:rsidRPr="0062473F">
        <w:t>Часть II</w:t>
      </w:r>
      <w:r w:rsidR="007F5C2E" w:rsidRPr="0062473F">
        <w:t>. ГРАДОСТРОИТЕЛЬНЫЕ РЕГЛАМЕНТЫ</w:t>
      </w:r>
      <w:bookmarkEnd w:id="3"/>
      <w:bookmarkEnd w:id="4"/>
      <w:bookmarkEnd w:id="5"/>
      <w:bookmarkEnd w:id="6"/>
      <w:bookmarkEnd w:id="7"/>
      <w:bookmarkEnd w:id="8"/>
      <w:bookmarkEnd w:id="9"/>
      <w:bookmarkEnd w:id="10"/>
      <w:bookmarkEnd w:id="11"/>
    </w:p>
    <w:p w:rsidR="007F5C2E" w:rsidRPr="0062473F" w:rsidRDefault="007F5C2E" w:rsidP="008C42DB">
      <w:pPr>
        <w:pStyle w:val="39"/>
      </w:pPr>
      <w:bookmarkStart w:id="12" w:name="_Toc364069275"/>
      <w:bookmarkStart w:id="13" w:name="_Toc464038307"/>
      <w:bookmarkStart w:id="14" w:name="_Toc468262252"/>
      <w:bookmarkStart w:id="15" w:name="_Toc492973670"/>
      <w:bookmarkStart w:id="16" w:name="_Toc529951960"/>
      <w:bookmarkStart w:id="17" w:name="_Toc4763300"/>
      <w:bookmarkStart w:id="18" w:name="_Toc24032127"/>
      <w:bookmarkStart w:id="19" w:name="_Toc79070996"/>
      <w:r w:rsidRPr="0062473F">
        <w:t xml:space="preserve">Статья </w:t>
      </w:r>
      <w:r w:rsidR="002813D2">
        <w:t>19</w:t>
      </w:r>
      <w:r w:rsidRPr="0062473F">
        <w:t>.</w:t>
      </w:r>
      <w:r w:rsidR="006F4B58" w:rsidRPr="0062473F">
        <w:t xml:space="preserve"> </w:t>
      </w:r>
      <w:bookmarkEnd w:id="12"/>
      <w:bookmarkEnd w:id="13"/>
      <w:bookmarkEnd w:id="14"/>
      <w:bookmarkEnd w:id="15"/>
      <w:r w:rsidR="001C47B2" w:rsidRPr="0062473F">
        <w:t>Градостроительные регламенты. Порядок установления и применения</w:t>
      </w:r>
      <w:bookmarkEnd w:id="16"/>
      <w:bookmarkEnd w:id="17"/>
      <w:bookmarkEnd w:id="18"/>
      <w:bookmarkEnd w:id="19"/>
    </w:p>
    <w:p w:rsidR="00A82A1A" w:rsidRPr="0062473F" w:rsidRDefault="00A82A1A" w:rsidP="00BD715D">
      <w:pPr>
        <w:pStyle w:val="afffffd"/>
        <w:rPr>
          <w:sz w:val="24"/>
          <w:szCs w:val="24"/>
        </w:rPr>
      </w:pPr>
      <w:r w:rsidRPr="0062473F">
        <w:rPr>
          <w:sz w:val="24"/>
          <w:szCs w:val="24"/>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A82A1A" w:rsidRPr="0062473F" w:rsidRDefault="00A82A1A" w:rsidP="00BD715D">
      <w:pPr>
        <w:pStyle w:val="afffffd"/>
        <w:rPr>
          <w:sz w:val="24"/>
          <w:szCs w:val="24"/>
        </w:rPr>
      </w:pPr>
      <w:r w:rsidRPr="0062473F">
        <w:rPr>
          <w:sz w:val="24"/>
          <w:szCs w:val="24"/>
        </w:rPr>
        <w:t>2. Градостроительные регламенты устанавливаются с учетом:</w:t>
      </w:r>
    </w:p>
    <w:p w:rsidR="00A82A1A" w:rsidRPr="0062473F" w:rsidRDefault="00A82A1A" w:rsidP="00BD715D">
      <w:pPr>
        <w:pStyle w:val="afffffd"/>
        <w:rPr>
          <w:sz w:val="24"/>
          <w:szCs w:val="24"/>
        </w:rPr>
      </w:pPr>
      <w:r w:rsidRPr="0062473F">
        <w:rPr>
          <w:sz w:val="24"/>
          <w:szCs w:val="24"/>
        </w:rPr>
        <w:t>1) фактического использования земельных участков и объектов капитального строительства в границах территориальной зоны;</w:t>
      </w:r>
    </w:p>
    <w:p w:rsidR="00A82A1A" w:rsidRPr="0062473F" w:rsidRDefault="00A82A1A" w:rsidP="00BD715D">
      <w:pPr>
        <w:pStyle w:val="afffffd"/>
        <w:rPr>
          <w:sz w:val="24"/>
          <w:szCs w:val="24"/>
        </w:rPr>
      </w:pPr>
      <w:r w:rsidRPr="0062473F">
        <w:rPr>
          <w:sz w:val="24"/>
          <w:szCs w:val="24"/>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A82A1A" w:rsidRPr="0062473F" w:rsidRDefault="00A82A1A" w:rsidP="00BD715D">
      <w:pPr>
        <w:pStyle w:val="afffffd"/>
        <w:rPr>
          <w:sz w:val="24"/>
          <w:szCs w:val="24"/>
        </w:rPr>
      </w:pPr>
      <w:r w:rsidRPr="0062473F">
        <w:rPr>
          <w:sz w:val="24"/>
          <w:szCs w:val="24"/>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A82A1A" w:rsidRPr="0062473F" w:rsidRDefault="00A82A1A" w:rsidP="00BD715D">
      <w:pPr>
        <w:pStyle w:val="afffffd"/>
        <w:rPr>
          <w:sz w:val="24"/>
          <w:szCs w:val="24"/>
        </w:rPr>
      </w:pPr>
      <w:r w:rsidRPr="0062473F">
        <w:rPr>
          <w:sz w:val="24"/>
          <w:szCs w:val="24"/>
        </w:rPr>
        <w:t>4) видов территориальных зон;</w:t>
      </w:r>
    </w:p>
    <w:p w:rsidR="00A82A1A" w:rsidRPr="0062473F" w:rsidRDefault="00A82A1A" w:rsidP="00BD715D">
      <w:pPr>
        <w:pStyle w:val="afffffd"/>
        <w:rPr>
          <w:sz w:val="24"/>
          <w:szCs w:val="24"/>
        </w:rPr>
      </w:pPr>
      <w:r w:rsidRPr="0062473F">
        <w:rPr>
          <w:sz w:val="24"/>
          <w:szCs w:val="24"/>
        </w:rPr>
        <w:t>5) требований охраны объектов культурного наследия, а также особо охраняемых природных территорий, иных природных объектов.</w:t>
      </w:r>
    </w:p>
    <w:p w:rsidR="00A82A1A" w:rsidRPr="0062473F" w:rsidRDefault="00A82A1A" w:rsidP="00BD715D">
      <w:pPr>
        <w:pStyle w:val="afffffd"/>
        <w:rPr>
          <w:sz w:val="24"/>
          <w:szCs w:val="24"/>
        </w:rPr>
      </w:pPr>
      <w:r w:rsidRPr="0062473F">
        <w:rPr>
          <w:sz w:val="24"/>
          <w:szCs w:val="24"/>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A82A1A" w:rsidRPr="0062473F" w:rsidRDefault="00A82A1A" w:rsidP="00BD715D">
      <w:pPr>
        <w:pStyle w:val="afffffd"/>
        <w:rPr>
          <w:sz w:val="24"/>
          <w:szCs w:val="24"/>
        </w:rPr>
      </w:pPr>
      <w:bookmarkStart w:id="20" w:name="Par1494"/>
      <w:bookmarkEnd w:id="20"/>
      <w:r w:rsidRPr="0062473F">
        <w:rPr>
          <w:sz w:val="24"/>
          <w:szCs w:val="24"/>
        </w:rPr>
        <w:t>4. Действие градостроительного регламента не распространяется на земельные участки:</w:t>
      </w:r>
    </w:p>
    <w:p w:rsidR="00A82A1A" w:rsidRPr="0062473F" w:rsidRDefault="00A82A1A" w:rsidP="00BD715D">
      <w:pPr>
        <w:pStyle w:val="afffffd"/>
        <w:rPr>
          <w:sz w:val="24"/>
          <w:szCs w:val="24"/>
        </w:rPr>
      </w:pPr>
      <w:r w:rsidRPr="0062473F">
        <w:rPr>
          <w:sz w:val="24"/>
          <w:szCs w:val="24"/>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A82A1A" w:rsidRPr="0062473F" w:rsidRDefault="00A82A1A" w:rsidP="00BD715D">
      <w:pPr>
        <w:pStyle w:val="afffffd"/>
        <w:rPr>
          <w:sz w:val="24"/>
          <w:szCs w:val="24"/>
        </w:rPr>
      </w:pPr>
      <w:r w:rsidRPr="0062473F">
        <w:rPr>
          <w:sz w:val="24"/>
          <w:szCs w:val="24"/>
        </w:rPr>
        <w:t>2) в границах территорий общего пользования;</w:t>
      </w:r>
    </w:p>
    <w:p w:rsidR="00A82A1A" w:rsidRPr="0062473F" w:rsidRDefault="00A82A1A" w:rsidP="00BD715D">
      <w:pPr>
        <w:pStyle w:val="afffffd"/>
        <w:rPr>
          <w:sz w:val="24"/>
          <w:szCs w:val="24"/>
        </w:rPr>
      </w:pPr>
      <w:r w:rsidRPr="0062473F">
        <w:rPr>
          <w:sz w:val="24"/>
          <w:szCs w:val="24"/>
        </w:rPr>
        <w:t>3) предназначенные для размещения линейных объектов и (или) занятые линейными объектами;</w:t>
      </w:r>
    </w:p>
    <w:p w:rsidR="00A82A1A" w:rsidRPr="0062473F" w:rsidRDefault="00A82A1A" w:rsidP="00BD715D">
      <w:pPr>
        <w:pStyle w:val="afffffd"/>
        <w:rPr>
          <w:sz w:val="24"/>
          <w:szCs w:val="24"/>
        </w:rPr>
      </w:pPr>
      <w:r w:rsidRPr="0062473F">
        <w:rPr>
          <w:sz w:val="24"/>
          <w:szCs w:val="24"/>
        </w:rPr>
        <w:t>4) предоставленные для добычи полезных ископаемых.</w:t>
      </w:r>
    </w:p>
    <w:p w:rsidR="00A82A1A" w:rsidRPr="0062473F" w:rsidRDefault="00A82A1A" w:rsidP="00BD715D">
      <w:pPr>
        <w:pStyle w:val="afffffd"/>
        <w:rPr>
          <w:sz w:val="24"/>
          <w:szCs w:val="24"/>
        </w:rPr>
      </w:pPr>
      <w:r w:rsidRPr="0062473F">
        <w:rPr>
          <w:sz w:val="24"/>
          <w:szCs w:val="24"/>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A82A1A" w:rsidRPr="0062473F" w:rsidRDefault="00A82A1A" w:rsidP="00BD715D">
      <w:pPr>
        <w:pStyle w:val="afffffd"/>
        <w:rPr>
          <w:sz w:val="24"/>
          <w:szCs w:val="24"/>
        </w:rPr>
      </w:pPr>
      <w:bookmarkStart w:id="21" w:name="Par1503"/>
      <w:bookmarkEnd w:id="21"/>
      <w:r w:rsidRPr="0062473F">
        <w:rPr>
          <w:sz w:val="24"/>
          <w:szCs w:val="24"/>
        </w:rP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A82A1A" w:rsidRPr="0062473F" w:rsidRDefault="00A82A1A" w:rsidP="00BD715D">
      <w:pPr>
        <w:pStyle w:val="afffffd"/>
        <w:rPr>
          <w:sz w:val="24"/>
          <w:szCs w:val="24"/>
        </w:rPr>
      </w:pPr>
      <w:bookmarkStart w:id="22" w:name="Par1505"/>
      <w:bookmarkEnd w:id="22"/>
      <w:r w:rsidRPr="0062473F">
        <w:rPr>
          <w:sz w:val="24"/>
          <w:szCs w:val="24"/>
        </w:rPr>
        <w:t>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A82A1A" w:rsidRPr="0062473F" w:rsidRDefault="00A82A1A" w:rsidP="00BD715D">
      <w:pPr>
        <w:pStyle w:val="afffffd"/>
        <w:rPr>
          <w:sz w:val="24"/>
          <w:szCs w:val="24"/>
        </w:rPr>
      </w:pPr>
      <w:bookmarkStart w:id="23" w:name="Par1509"/>
      <w:bookmarkEnd w:id="23"/>
      <w:r w:rsidRPr="0062473F">
        <w:rPr>
          <w:sz w:val="24"/>
          <w:szCs w:val="24"/>
        </w:rPr>
        <w:t>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A82A1A" w:rsidRPr="0062473F" w:rsidRDefault="00A82A1A" w:rsidP="00BD715D">
      <w:pPr>
        <w:pStyle w:val="afffffd"/>
        <w:rPr>
          <w:sz w:val="24"/>
          <w:szCs w:val="24"/>
        </w:rPr>
      </w:pPr>
      <w:bookmarkStart w:id="24" w:name="Par1511"/>
      <w:bookmarkEnd w:id="24"/>
      <w:r w:rsidRPr="0062473F">
        <w:rPr>
          <w:sz w:val="24"/>
          <w:szCs w:val="24"/>
        </w:rPr>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A82A1A" w:rsidRPr="0062473F" w:rsidRDefault="00A82A1A" w:rsidP="00BD715D">
      <w:pPr>
        <w:pStyle w:val="afffffd"/>
        <w:rPr>
          <w:sz w:val="24"/>
          <w:szCs w:val="24"/>
        </w:rPr>
      </w:pPr>
      <w:r w:rsidRPr="0062473F">
        <w:rPr>
          <w:sz w:val="24"/>
          <w:szCs w:val="24"/>
        </w:rPr>
        <w:t xml:space="preserve">9. Реконструкция указанных в </w:t>
      </w:r>
      <w:hyperlink w:anchor="Par1511" w:tooltip="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 w:history="1">
        <w:r w:rsidRPr="0062473F">
          <w:rPr>
            <w:sz w:val="24"/>
            <w:szCs w:val="24"/>
          </w:rPr>
          <w:t>части 8</w:t>
        </w:r>
      </w:hyperlink>
      <w:r w:rsidRPr="0062473F">
        <w:rPr>
          <w:sz w:val="24"/>
          <w:szCs w:val="24"/>
        </w:rPr>
        <w:t xml:space="preserve">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A82A1A" w:rsidRPr="0062473F" w:rsidRDefault="00A82A1A" w:rsidP="00BD715D">
      <w:pPr>
        <w:pStyle w:val="afffffd"/>
        <w:rPr>
          <w:sz w:val="24"/>
          <w:szCs w:val="24"/>
        </w:rPr>
      </w:pPr>
      <w:r w:rsidRPr="0062473F">
        <w:rPr>
          <w:sz w:val="24"/>
          <w:szCs w:val="24"/>
        </w:rPr>
        <w:t xml:space="preserve">10. В случае, если использование указанных в </w:t>
      </w:r>
      <w:hyperlink w:anchor="Par1511" w:tooltip="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 w:history="1">
        <w:r w:rsidRPr="0062473F">
          <w:rPr>
            <w:sz w:val="24"/>
            <w:szCs w:val="24"/>
          </w:rPr>
          <w:t>части 8</w:t>
        </w:r>
      </w:hyperlink>
      <w:r w:rsidRPr="0062473F">
        <w:rPr>
          <w:sz w:val="24"/>
          <w:szCs w:val="24"/>
        </w:rPr>
        <w:t xml:space="preserve">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A82A1A" w:rsidRPr="0062473F" w:rsidRDefault="00A82A1A" w:rsidP="00BD715D">
      <w:pPr>
        <w:pStyle w:val="afffffd"/>
        <w:rPr>
          <w:sz w:val="24"/>
          <w:szCs w:val="24"/>
        </w:rPr>
      </w:pPr>
    </w:p>
    <w:p w:rsidR="001C47B2" w:rsidRPr="0062473F" w:rsidRDefault="00A82A1A" w:rsidP="00BD715D">
      <w:pPr>
        <w:pStyle w:val="afffffd"/>
        <w:rPr>
          <w:sz w:val="24"/>
          <w:szCs w:val="24"/>
        </w:rPr>
      </w:pPr>
      <w:r w:rsidRPr="0062473F">
        <w:rPr>
          <w:sz w:val="24"/>
          <w:szCs w:val="24"/>
        </w:rPr>
        <w:t>11</w:t>
      </w:r>
      <w:r w:rsidR="001C47B2" w:rsidRPr="0062473F">
        <w:rPr>
          <w:sz w:val="24"/>
          <w:szCs w:val="24"/>
        </w:rPr>
        <w:t>. Территориальные зоны определены с учетом:</w:t>
      </w:r>
    </w:p>
    <w:p w:rsidR="002703D3" w:rsidRPr="0062473F" w:rsidRDefault="002703D3" w:rsidP="00BD715D">
      <w:pPr>
        <w:pStyle w:val="afffffd"/>
        <w:rPr>
          <w:sz w:val="24"/>
          <w:szCs w:val="24"/>
        </w:rPr>
      </w:pPr>
      <w:r w:rsidRPr="0062473F">
        <w:rPr>
          <w:sz w:val="24"/>
          <w:szCs w:val="24"/>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2703D3" w:rsidRPr="0062473F" w:rsidRDefault="002703D3" w:rsidP="00BD715D">
      <w:pPr>
        <w:pStyle w:val="afffffd"/>
        <w:rPr>
          <w:sz w:val="24"/>
          <w:szCs w:val="24"/>
        </w:rPr>
      </w:pPr>
      <w:bookmarkStart w:id="25" w:name="dst101767"/>
      <w:bookmarkEnd w:id="25"/>
      <w:r w:rsidRPr="0062473F">
        <w:rPr>
          <w:sz w:val="24"/>
          <w:szCs w:val="24"/>
        </w:rPr>
        <w:t>2) функциональных зон и параметров их планируемого развития, определенных генеральным планом поселения (за исключением случая, установленн</w:t>
      </w:r>
      <w:r w:rsidR="007F7380" w:rsidRPr="0062473F">
        <w:rPr>
          <w:sz w:val="24"/>
          <w:szCs w:val="24"/>
        </w:rPr>
        <w:t>ых</w:t>
      </w:r>
      <w:r w:rsidR="002D0763" w:rsidRPr="0062473F">
        <w:rPr>
          <w:sz w:val="24"/>
          <w:szCs w:val="24"/>
        </w:rPr>
        <w:t xml:space="preserve"> </w:t>
      </w:r>
      <w:r w:rsidR="007F7380" w:rsidRPr="0062473F">
        <w:rPr>
          <w:sz w:val="24"/>
          <w:szCs w:val="24"/>
        </w:rPr>
        <w:t>Градостроительным кодексом</w:t>
      </w:r>
      <w:r w:rsidRPr="0062473F">
        <w:rPr>
          <w:sz w:val="24"/>
          <w:szCs w:val="24"/>
        </w:rPr>
        <w:t>), генеральным планом городского округа, схемой территориального планирования муниципального района;</w:t>
      </w:r>
    </w:p>
    <w:p w:rsidR="002703D3" w:rsidRPr="0062473F" w:rsidRDefault="002703D3" w:rsidP="00BD715D">
      <w:pPr>
        <w:pStyle w:val="afffffd"/>
        <w:rPr>
          <w:sz w:val="24"/>
          <w:szCs w:val="24"/>
        </w:rPr>
      </w:pPr>
      <w:bookmarkStart w:id="26" w:name="dst100533"/>
      <w:bookmarkEnd w:id="26"/>
      <w:r w:rsidRPr="0062473F">
        <w:rPr>
          <w:sz w:val="24"/>
          <w:szCs w:val="24"/>
        </w:rPr>
        <w:t>3) определенных</w:t>
      </w:r>
      <w:r w:rsidR="007F7380" w:rsidRPr="0062473F">
        <w:rPr>
          <w:sz w:val="24"/>
          <w:szCs w:val="24"/>
        </w:rPr>
        <w:t xml:space="preserve"> Градостроительным кодексом</w:t>
      </w:r>
      <w:r w:rsidRPr="0062473F">
        <w:rPr>
          <w:sz w:val="24"/>
          <w:szCs w:val="24"/>
        </w:rPr>
        <w:t xml:space="preserve"> территориальных зон;</w:t>
      </w:r>
    </w:p>
    <w:p w:rsidR="002703D3" w:rsidRPr="0062473F" w:rsidRDefault="002703D3" w:rsidP="00BD715D">
      <w:pPr>
        <w:pStyle w:val="afffffd"/>
        <w:rPr>
          <w:sz w:val="24"/>
          <w:szCs w:val="24"/>
        </w:rPr>
      </w:pPr>
      <w:bookmarkStart w:id="27" w:name="dst100534"/>
      <w:bookmarkEnd w:id="27"/>
      <w:r w:rsidRPr="0062473F">
        <w:rPr>
          <w:sz w:val="24"/>
          <w:szCs w:val="24"/>
        </w:rPr>
        <w:t>4) сложившейся планировки территории и существующего землепользования;</w:t>
      </w:r>
    </w:p>
    <w:p w:rsidR="002703D3" w:rsidRPr="0062473F" w:rsidRDefault="002703D3" w:rsidP="00BD715D">
      <w:pPr>
        <w:pStyle w:val="afffffd"/>
        <w:rPr>
          <w:sz w:val="24"/>
          <w:szCs w:val="24"/>
        </w:rPr>
      </w:pPr>
      <w:bookmarkStart w:id="28" w:name="dst101768"/>
      <w:bookmarkEnd w:id="28"/>
      <w:r w:rsidRPr="0062473F">
        <w:rPr>
          <w:sz w:val="24"/>
          <w:szCs w:val="24"/>
        </w:rPr>
        <w:t>5) планируемых изменений границ земель различных категорий;</w:t>
      </w:r>
    </w:p>
    <w:p w:rsidR="002703D3" w:rsidRPr="0062473F" w:rsidRDefault="002703D3" w:rsidP="00BD715D">
      <w:pPr>
        <w:pStyle w:val="afffffd"/>
        <w:rPr>
          <w:sz w:val="24"/>
          <w:szCs w:val="24"/>
        </w:rPr>
      </w:pPr>
      <w:bookmarkStart w:id="29" w:name="dst100536"/>
      <w:bookmarkEnd w:id="29"/>
      <w:r w:rsidRPr="0062473F">
        <w:rPr>
          <w:sz w:val="24"/>
          <w:szCs w:val="24"/>
        </w:rPr>
        <w:t>6) предотвращения возможности причинения вреда объектам капитального строительства, расположенным на смежных земельных участках;</w:t>
      </w:r>
    </w:p>
    <w:p w:rsidR="002703D3" w:rsidRPr="0062473F" w:rsidRDefault="002703D3" w:rsidP="00BD715D">
      <w:pPr>
        <w:pStyle w:val="afffffd"/>
        <w:rPr>
          <w:sz w:val="24"/>
          <w:szCs w:val="24"/>
        </w:rPr>
      </w:pPr>
      <w:bookmarkStart w:id="30" w:name="dst628"/>
      <w:bookmarkEnd w:id="30"/>
      <w:r w:rsidRPr="0062473F">
        <w:rPr>
          <w:sz w:val="24"/>
          <w:szCs w:val="24"/>
        </w:rPr>
        <w:t>7) историко-культурного опорного плана исторического поселения федерального значения или историко-культурного опорного плана исторического поселения регионального значения.</w:t>
      </w:r>
    </w:p>
    <w:p w:rsidR="001C47B2" w:rsidRPr="0062473F" w:rsidRDefault="00A82A1A" w:rsidP="00BD715D">
      <w:pPr>
        <w:pStyle w:val="afffffd"/>
        <w:rPr>
          <w:sz w:val="24"/>
          <w:szCs w:val="24"/>
        </w:rPr>
      </w:pPr>
      <w:r w:rsidRPr="0062473F">
        <w:rPr>
          <w:sz w:val="24"/>
          <w:szCs w:val="24"/>
        </w:rPr>
        <w:t>1</w:t>
      </w:r>
      <w:r w:rsidR="001C47B2" w:rsidRPr="0062473F">
        <w:rPr>
          <w:sz w:val="24"/>
          <w:szCs w:val="24"/>
        </w:rPr>
        <w:t>2. Границы территориальных зон установлены по:</w:t>
      </w:r>
    </w:p>
    <w:p w:rsidR="002703D3" w:rsidRPr="0062473F" w:rsidRDefault="002703D3" w:rsidP="00BD715D">
      <w:pPr>
        <w:pStyle w:val="afffffd"/>
        <w:rPr>
          <w:sz w:val="24"/>
          <w:szCs w:val="24"/>
        </w:rPr>
      </w:pPr>
      <w:r w:rsidRPr="0062473F">
        <w:rPr>
          <w:sz w:val="24"/>
          <w:szCs w:val="24"/>
        </w:rPr>
        <w:t>1) линиям магистралей, улиц, проездов, разделяющим транспортные потоки противоположных направлений;</w:t>
      </w:r>
    </w:p>
    <w:p w:rsidR="002703D3" w:rsidRPr="0062473F" w:rsidRDefault="002703D3" w:rsidP="00BD715D">
      <w:pPr>
        <w:pStyle w:val="afffffd"/>
        <w:rPr>
          <w:sz w:val="24"/>
          <w:szCs w:val="24"/>
        </w:rPr>
      </w:pPr>
      <w:bookmarkStart w:id="31" w:name="dst100539"/>
      <w:bookmarkEnd w:id="31"/>
      <w:r w:rsidRPr="0062473F">
        <w:rPr>
          <w:sz w:val="24"/>
          <w:szCs w:val="24"/>
        </w:rPr>
        <w:t>2) красным линиям;</w:t>
      </w:r>
    </w:p>
    <w:p w:rsidR="002703D3" w:rsidRPr="0062473F" w:rsidRDefault="002703D3" w:rsidP="00BD715D">
      <w:pPr>
        <w:pStyle w:val="afffffd"/>
        <w:rPr>
          <w:sz w:val="24"/>
          <w:szCs w:val="24"/>
        </w:rPr>
      </w:pPr>
      <w:bookmarkStart w:id="32" w:name="dst100540"/>
      <w:bookmarkEnd w:id="32"/>
      <w:r w:rsidRPr="0062473F">
        <w:rPr>
          <w:sz w:val="24"/>
          <w:szCs w:val="24"/>
        </w:rPr>
        <w:t>3) границам земельных участков;</w:t>
      </w:r>
    </w:p>
    <w:p w:rsidR="002703D3" w:rsidRPr="0062473F" w:rsidRDefault="002703D3" w:rsidP="00BD715D">
      <w:pPr>
        <w:pStyle w:val="afffffd"/>
        <w:rPr>
          <w:sz w:val="24"/>
          <w:szCs w:val="24"/>
        </w:rPr>
      </w:pPr>
      <w:bookmarkStart w:id="33" w:name="dst100541"/>
      <w:bookmarkEnd w:id="33"/>
      <w:r w:rsidRPr="0062473F">
        <w:rPr>
          <w:sz w:val="24"/>
          <w:szCs w:val="24"/>
        </w:rPr>
        <w:t>4) границам населенных пунктов в пределах муниципальных образований;</w:t>
      </w:r>
    </w:p>
    <w:p w:rsidR="002703D3" w:rsidRPr="0062473F" w:rsidRDefault="002703D3" w:rsidP="00BD715D">
      <w:pPr>
        <w:pStyle w:val="afffffd"/>
        <w:rPr>
          <w:sz w:val="24"/>
          <w:szCs w:val="24"/>
        </w:rPr>
      </w:pPr>
      <w:bookmarkStart w:id="34" w:name="dst100542"/>
      <w:bookmarkEnd w:id="34"/>
      <w:r w:rsidRPr="0062473F">
        <w:rPr>
          <w:sz w:val="24"/>
          <w:szCs w:val="24"/>
        </w:rPr>
        <w:t>5) границам муниципальных образований, в том числе границам внутригородских территорий городов федерального значения Москвы и Санкт-Петербурга;</w:t>
      </w:r>
    </w:p>
    <w:p w:rsidR="002703D3" w:rsidRPr="0062473F" w:rsidRDefault="002703D3" w:rsidP="00BD715D">
      <w:pPr>
        <w:pStyle w:val="afffffd"/>
        <w:rPr>
          <w:sz w:val="24"/>
          <w:szCs w:val="24"/>
        </w:rPr>
      </w:pPr>
      <w:bookmarkStart w:id="35" w:name="dst100543"/>
      <w:bookmarkEnd w:id="35"/>
      <w:r w:rsidRPr="0062473F">
        <w:rPr>
          <w:sz w:val="24"/>
          <w:szCs w:val="24"/>
        </w:rPr>
        <w:t>6) естественным границам природных объектов;</w:t>
      </w:r>
    </w:p>
    <w:p w:rsidR="002703D3" w:rsidRPr="0062473F" w:rsidRDefault="002703D3" w:rsidP="00BD715D">
      <w:pPr>
        <w:pStyle w:val="afffffd"/>
        <w:rPr>
          <w:sz w:val="24"/>
          <w:szCs w:val="24"/>
        </w:rPr>
      </w:pPr>
      <w:bookmarkStart w:id="36" w:name="dst100544"/>
      <w:bookmarkEnd w:id="36"/>
      <w:r w:rsidRPr="0062473F">
        <w:rPr>
          <w:sz w:val="24"/>
          <w:szCs w:val="24"/>
        </w:rPr>
        <w:t>7) иным границам.</w:t>
      </w:r>
    </w:p>
    <w:p w:rsidR="002703D3" w:rsidRPr="0062473F" w:rsidRDefault="002703D3" w:rsidP="00BD715D">
      <w:pPr>
        <w:pStyle w:val="afffffd"/>
        <w:rPr>
          <w:sz w:val="24"/>
          <w:szCs w:val="24"/>
        </w:rPr>
      </w:pPr>
      <w:r w:rsidRPr="0062473F">
        <w:rPr>
          <w:sz w:val="24"/>
          <w:szCs w:val="24"/>
        </w:rPr>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1C47B2" w:rsidRPr="0062473F" w:rsidRDefault="00A82A1A" w:rsidP="00BD715D">
      <w:pPr>
        <w:pStyle w:val="afffffd"/>
        <w:rPr>
          <w:sz w:val="24"/>
          <w:szCs w:val="24"/>
        </w:rPr>
      </w:pPr>
      <w:r w:rsidRPr="0062473F">
        <w:rPr>
          <w:sz w:val="24"/>
          <w:szCs w:val="24"/>
        </w:rPr>
        <w:t>1</w:t>
      </w:r>
      <w:r w:rsidR="001C47B2" w:rsidRPr="0062473F">
        <w:rPr>
          <w:sz w:val="24"/>
          <w:szCs w:val="24"/>
        </w:rPr>
        <w:t>3. Градостроительные регламенты установлены настоящими Правилами применительно к земельным участкам и объектам капитального строительства, расположенным в границах, отображенных на карте градостроительного зонирования, территориальных зон.</w:t>
      </w:r>
    </w:p>
    <w:p w:rsidR="001C47B2" w:rsidRPr="0062473F" w:rsidRDefault="001C47B2" w:rsidP="00BD715D">
      <w:pPr>
        <w:pStyle w:val="afffffd"/>
        <w:rPr>
          <w:sz w:val="24"/>
          <w:szCs w:val="24"/>
        </w:rPr>
      </w:pPr>
      <w:r w:rsidRPr="0062473F">
        <w:rPr>
          <w:sz w:val="24"/>
          <w:szCs w:val="24"/>
        </w:rPr>
        <w:t>Действие градостроительного регламента не распространяется на земельные участки:</w:t>
      </w:r>
    </w:p>
    <w:p w:rsidR="002703D3" w:rsidRPr="0062473F" w:rsidRDefault="001C47B2" w:rsidP="00BD715D">
      <w:pPr>
        <w:pStyle w:val="afffffd"/>
        <w:rPr>
          <w:sz w:val="24"/>
          <w:szCs w:val="24"/>
        </w:rPr>
      </w:pPr>
      <w:r w:rsidRPr="0062473F">
        <w:rPr>
          <w:sz w:val="24"/>
          <w:szCs w:val="24"/>
        </w:rPr>
        <w:t xml:space="preserve"> </w:t>
      </w:r>
      <w:r w:rsidR="002703D3" w:rsidRPr="0062473F">
        <w:rPr>
          <w:sz w:val="24"/>
          <w:szCs w:val="24"/>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2703D3" w:rsidRPr="0062473F" w:rsidRDefault="002703D3" w:rsidP="00BD715D">
      <w:pPr>
        <w:pStyle w:val="afffffd"/>
        <w:rPr>
          <w:sz w:val="24"/>
          <w:szCs w:val="24"/>
        </w:rPr>
      </w:pPr>
      <w:bookmarkStart w:id="37" w:name="dst100587"/>
      <w:bookmarkEnd w:id="37"/>
      <w:r w:rsidRPr="0062473F">
        <w:rPr>
          <w:sz w:val="24"/>
          <w:szCs w:val="24"/>
        </w:rPr>
        <w:t>2) в границах территорий общего пользования;</w:t>
      </w:r>
    </w:p>
    <w:p w:rsidR="002703D3" w:rsidRPr="0062473F" w:rsidRDefault="002703D3" w:rsidP="00BD715D">
      <w:pPr>
        <w:pStyle w:val="afffffd"/>
        <w:rPr>
          <w:sz w:val="24"/>
          <w:szCs w:val="24"/>
        </w:rPr>
      </w:pPr>
      <w:bookmarkStart w:id="38" w:name="dst101769"/>
      <w:bookmarkEnd w:id="38"/>
      <w:r w:rsidRPr="0062473F">
        <w:rPr>
          <w:sz w:val="24"/>
          <w:szCs w:val="24"/>
        </w:rPr>
        <w:t>3) предназначенные для размещения линейных объектов и (или) занятые линейными объектами;</w:t>
      </w:r>
    </w:p>
    <w:p w:rsidR="002703D3" w:rsidRPr="0062473F" w:rsidRDefault="002703D3" w:rsidP="00BD715D">
      <w:pPr>
        <w:pStyle w:val="afffffd"/>
        <w:rPr>
          <w:sz w:val="24"/>
          <w:szCs w:val="24"/>
        </w:rPr>
      </w:pPr>
      <w:bookmarkStart w:id="39" w:name="dst101025"/>
      <w:bookmarkEnd w:id="39"/>
      <w:r w:rsidRPr="0062473F">
        <w:rPr>
          <w:sz w:val="24"/>
          <w:szCs w:val="24"/>
        </w:rPr>
        <w:t>4) предоставленные для добычи полезных ископаемых.</w:t>
      </w:r>
    </w:p>
    <w:p w:rsidR="001C47B2" w:rsidRPr="0062473F" w:rsidRDefault="00A82A1A" w:rsidP="00BD715D">
      <w:pPr>
        <w:pStyle w:val="afffffd"/>
        <w:rPr>
          <w:sz w:val="24"/>
          <w:szCs w:val="24"/>
        </w:rPr>
      </w:pPr>
      <w:r w:rsidRPr="0062473F">
        <w:rPr>
          <w:sz w:val="24"/>
          <w:szCs w:val="24"/>
        </w:rPr>
        <w:t>1</w:t>
      </w:r>
      <w:r w:rsidR="001C47B2" w:rsidRPr="0062473F">
        <w:rPr>
          <w:sz w:val="24"/>
          <w:szCs w:val="24"/>
        </w:rPr>
        <w:t>4. В границах территориальных зон, для которых в соответствии с федеральным законодательством градостроительные регламенты не установлены, решения об использовании земельных участков принимают органы местного самоуправления в соответствии с федеральным законодательством.</w:t>
      </w:r>
    </w:p>
    <w:p w:rsidR="001C47B2" w:rsidRPr="0062473F" w:rsidRDefault="00A82A1A" w:rsidP="00BD715D">
      <w:pPr>
        <w:pStyle w:val="afffffd"/>
        <w:rPr>
          <w:sz w:val="24"/>
          <w:szCs w:val="24"/>
        </w:rPr>
      </w:pPr>
      <w:r w:rsidRPr="0062473F">
        <w:rPr>
          <w:sz w:val="24"/>
          <w:szCs w:val="24"/>
        </w:rPr>
        <w:t>1</w:t>
      </w:r>
      <w:r w:rsidR="001C47B2" w:rsidRPr="0062473F">
        <w:rPr>
          <w:sz w:val="24"/>
          <w:szCs w:val="24"/>
        </w:rPr>
        <w:t>5. В</w:t>
      </w:r>
      <w:r w:rsidR="002D0763" w:rsidRPr="0062473F">
        <w:rPr>
          <w:sz w:val="24"/>
          <w:szCs w:val="24"/>
        </w:rPr>
        <w:t xml:space="preserve"> </w:t>
      </w:r>
      <w:r w:rsidR="001C47B2" w:rsidRPr="0062473F">
        <w:rPr>
          <w:sz w:val="24"/>
          <w:szCs w:val="24"/>
        </w:rPr>
        <w:t>составе территориальных зон могут выделяться земельные участки общего пользования, занятые площадями, улицами, проездами, дорогами, набережными, скверами, 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p w:rsidR="001C47B2" w:rsidRPr="0062473F" w:rsidRDefault="00A82A1A" w:rsidP="00BD715D">
      <w:pPr>
        <w:pStyle w:val="afffffd"/>
        <w:rPr>
          <w:sz w:val="24"/>
          <w:szCs w:val="24"/>
        </w:rPr>
      </w:pPr>
      <w:r w:rsidRPr="0062473F">
        <w:rPr>
          <w:sz w:val="24"/>
          <w:szCs w:val="24"/>
        </w:rPr>
        <w:t>1</w:t>
      </w:r>
      <w:r w:rsidR="001C47B2" w:rsidRPr="0062473F">
        <w:rPr>
          <w:sz w:val="24"/>
          <w:szCs w:val="24"/>
        </w:rPr>
        <w:t>6. В границах территорий линейных объектов решения об использовании земельных участков, использовании и строительстве, реконструкции объектов капитального строительства принимают органы местного самоуправления в соответствии с техническими регламентами на основе проектной документации линейных объектов.</w:t>
      </w:r>
    </w:p>
    <w:p w:rsidR="00015659" w:rsidRDefault="00382284" w:rsidP="00BD715D">
      <w:pPr>
        <w:pStyle w:val="afffffd"/>
        <w:rPr>
          <w:sz w:val="24"/>
          <w:szCs w:val="24"/>
        </w:rPr>
        <w:sectPr w:rsidR="00015659" w:rsidSect="00786132">
          <w:pgSz w:w="11905" w:h="16837" w:code="9"/>
          <w:pgMar w:top="851" w:right="851" w:bottom="1134" w:left="1701" w:header="567" w:footer="454" w:gutter="0"/>
          <w:cols w:space="720"/>
          <w:docGrid w:linePitch="360"/>
        </w:sectPr>
      </w:pPr>
      <w:r>
        <w:rPr>
          <w:sz w:val="24"/>
          <w:szCs w:val="24"/>
        </w:rPr>
        <w:t>17</w:t>
      </w:r>
      <w:r w:rsidR="001C47B2" w:rsidRPr="0062473F">
        <w:rPr>
          <w:sz w:val="24"/>
          <w:szCs w:val="24"/>
        </w:rPr>
        <w:t>. Если земельные участки, иные объекты недвижимости попадают в территориальные зоны и зоны с особыми условиями использования территорий, то к этим участкам и объектам применяются суммарные требования по регламентам использования недвижимости.</w:t>
      </w:r>
    </w:p>
    <w:p w:rsidR="001C47B2" w:rsidRPr="0062473F" w:rsidRDefault="001C47B2" w:rsidP="0062473F">
      <w:pPr>
        <w:pStyle w:val="40"/>
      </w:pPr>
      <w:r w:rsidRPr="0062473F">
        <w:t>Виды территориальных зон.</w:t>
      </w:r>
    </w:p>
    <w:tbl>
      <w:tblPr>
        <w:tblStyle w:val="af5"/>
        <w:tblW w:w="15134" w:type="dxa"/>
        <w:tblLayout w:type="fixed"/>
        <w:tblLook w:val="04A0" w:firstRow="1" w:lastRow="0" w:firstColumn="1" w:lastColumn="0" w:noHBand="0" w:noVBand="1"/>
      </w:tblPr>
      <w:tblGrid>
        <w:gridCol w:w="2615"/>
        <w:gridCol w:w="3872"/>
        <w:gridCol w:w="849"/>
        <w:gridCol w:w="7798"/>
      </w:tblGrid>
      <w:tr w:rsidR="00A23EAD" w:rsidRPr="00F544C3" w:rsidTr="00015659">
        <w:trPr>
          <w:trHeight w:val="20"/>
          <w:tblHeader/>
        </w:trPr>
        <w:tc>
          <w:tcPr>
            <w:tcW w:w="2615" w:type="dxa"/>
            <w:vAlign w:val="center"/>
          </w:tcPr>
          <w:p w:rsidR="00A23EAD" w:rsidRPr="00F544C3" w:rsidRDefault="00A23EAD" w:rsidP="00380826">
            <w:pPr>
              <w:pStyle w:val="afffff7"/>
              <w:spacing w:before="0" w:after="0"/>
              <w:ind w:firstLine="0"/>
              <w:rPr>
                <w:sz w:val="24"/>
                <w:szCs w:val="24"/>
              </w:rPr>
            </w:pPr>
            <w:r w:rsidRPr="00F544C3">
              <w:rPr>
                <w:sz w:val="24"/>
                <w:szCs w:val="24"/>
              </w:rPr>
              <w:t>Тип территориальной зоны</w:t>
            </w:r>
          </w:p>
        </w:tc>
        <w:tc>
          <w:tcPr>
            <w:tcW w:w="3872" w:type="dxa"/>
            <w:vAlign w:val="center"/>
          </w:tcPr>
          <w:p w:rsidR="00A23EAD" w:rsidRPr="00F544C3" w:rsidRDefault="00A23EAD" w:rsidP="00380826">
            <w:pPr>
              <w:pStyle w:val="afffff7"/>
              <w:spacing w:before="0" w:after="0"/>
              <w:ind w:firstLine="0"/>
              <w:rPr>
                <w:sz w:val="24"/>
                <w:szCs w:val="24"/>
              </w:rPr>
            </w:pPr>
            <w:r w:rsidRPr="00F544C3">
              <w:rPr>
                <w:sz w:val="24"/>
                <w:szCs w:val="24"/>
              </w:rPr>
              <w:t>Виды зон</w:t>
            </w:r>
          </w:p>
        </w:tc>
        <w:tc>
          <w:tcPr>
            <w:tcW w:w="849" w:type="dxa"/>
            <w:vAlign w:val="center"/>
          </w:tcPr>
          <w:p w:rsidR="00A23EAD" w:rsidRPr="00F544C3" w:rsidRDefault="00A23EAD" w:rsidP="00380826">
            <w:pPr>
              <w:pStyle w:val="afffff7"/>
              <w:spacing w:before="0" w:after="0"/>
              <w:ind w:firstLine="0"/>
              <w:rPr>
                <w:sz w:val="24"/>
                <w:szCs w:val="24"/>
              </w:rPr>
            </w:pPr>
            <w:r w:rsidRPr="00F544C3">
              <w:rPr>
                <w:sz w:val="24"/>
                <w:szCs w:val="24"/>
              </w:rPr>
              <w:t>Имя зоны</w:t>
            </w:r>
          </w:p>
        </w:tc>
        <w:tc>
          <w:tcPr>
            <w:tcW w:w="7798" w:type="dxa"/>
            <w:vAlign w:val="center"/>
          </w:tcPr>
          <w:p w:rsidR="00A23EAD" w:rsidRPr="00F544C3" w:rsidRDefault="00A23EAD" w:rsidP="00380826">
            <w:pPr>
              <w:pStyle w:val="afffff7"/>
              <w:spacing w:before="0" w:after="0"/>
              <w:ind w:firstLine="0"/>
              <w:rPr>
                <w:sz w:val="24"/>
                <w:szCs w:val="24"/>
              </w:rPr>
            </w:pPr>
            <w:r w:rsidRPr="00F544C3">
              <w:rPr>
                <w:sz w:val="24"/>
                <w:szCs w:val="24"/>
              </w:rPr>
              <w:t>Описание</w:t>
            </w:r>
          </w:p>
        </w:tc>
      </w:tr>
      <w:tr w:rsidR="006E7124" w:rsidRPr="00F544C3" w:rsidTr="00015659">
        <w:trPr>
          <w:trHeight w:val="20"/>
        </w:trPr>
        <w:tc>
          <w:tcPr>
            <w:tcW w:w="2615" w:type="dxa"/>
            <w:vAlign w:val="center"/>
          </w:tcPr>
          <w:p w:rsidR="006E7124" w:rsidRPr="00F544C3" w:rsidRDefault="006E7124" w:rsidP="00380826">
            <w:pPr>
              <w:pStyle w:val="afffff6"/>
              <w:spacing w:before="0" w:after="0"/>
              <w:ind w:firstLine="0"/>
              <w:jc w:val="center"/>
              <w:rPr>
                <w:sz w:val="24"/>
                <w:szCs w:val="24"/>
              </w:rPr>
            </w:pPr>
          </w:p>
          <w:p w:rsidR="006E7124" w:rsidRPr="00F544C3" w:rsidRDefault="006E7124" w:rsidP="00380826">
            <w:pPr>
              <w:pStyle w:val="afffff6"/>
              <w:spacing w:before="0" w:after="0"/>
              <w:ind w:firstLine="0"/>
              <w:jc w:val="center"/>
              <w:rPr>
                <w:sz w:val="24"/>
                <w:szCs w:val="24"/>
              </w:rPr>
            </w:pPr>
            <w:r w:rsidRPr="00F544C3">
              <w:rPr>
                <w:sz w:val="24"/>
                <w:szCs w:val="24"/>
              </w:rPr>
              <w:t>Жилые зоны</w:t>
            </w:r>
          </w:p>
          <w:p w:rsidR="00FF7013" w:rsidRPr="00F544C3" w:rsidRDefault="00FF7013" w:rsidP="00380826">
            <w:pPr>
              <w:pStyle w:val="afffff6"/>
              <w:spacing w:before="0" w:after="0"/>
              <w:ind w:firstLine="0"/>
              <w:jc w:val="center"/>
              <w:rPr>
                <w:sz w:val="24"/>
                <w:szCs w:val="24"/>
              </w:rPr>
            </w:pPr>
            <w:r w:rsidRPr="00F544C3">
              <w:rPr>
                <w:sz w:val="24"/>
                <w:szCs w:val="24"/>
              </w:rPr>
              <w:t>(Ж)</w:t>
            </w:r>
          </w:p>
          <w:p w:rsidR="006E7124" w:rsidRPr="00F544C3" w:rsidRDefault="006E7124" w:rsidP="00380826">
            <w:pPr>
              <w:pStyle w:val="afffff6"/>
              <w:spacing w:before="0" w:after="0"/>
              <w:ind w:firstLine="0"/>
              <w:jc w:val="center"/>
              <w:rPr>
                <w:sz w:val="24"/>
                <w:szCs w:val="24"/>
              </w:rPr>
            </w:pPr>
          </w:p>
        </w:tc>
        <w:tc>
          <w:tcPr>
            <w:tcW w:w="3872" w:type="dxa"/>
            <w:vAlign w:val="center"/>
          </w:tcPr>
          <w:p w:rsidR="006E7124" w:rsidRPr="00F544C3" w:rsidRDefault="00F544C3" w:rsidP="00380826">
            <w:pPr>
              <w:pStyle w:val="afffff6"/>
              <w:spacing w:before="0" w:after="0"/>
              <w:ind w:firstLine="0"/>
              <w:jc w:val="center"/>
              <w:rPr>
                <w:sz w:val="24"/>
                <w:szCs w:val="24"/>
              </w:rPr>
            </w:pPr>
            <w:r w:rsidRPr="00F544C3">
              <w:rPr>
                <w:sz w:val="24"/>
                <w:szCs w:val="24"/>
              </w:rPr>
              <w:t>Зона жилой застройки</w:t>
            </w:r>
          </w:p>
        </w:tc>
        <w:tc>
          <w:tcPr>
            <w:tcW w:w="849" w:type="dxa"/>
            <w:vAlign w:val="center"/>
          </w:tcPr>
          <w:p w:rsidR="006E7124" w:rsidRPr="00F544C3" w:rsidRDefault="006E7124" w:rsidP="00380826">
            <w:pPr>
              <w:pStyle w:val="afffff6"/>
              <w:spacing w:before="0" w:after="0"/>
              <w:ind w:firstLine="0"/>
              <w:jc w:val="center"/>
              <w:rPr>
                <w:sz w:val="24"/>
                <w:szCs w:val="24"/>
              </w:rPr>
            </w:pPr>
            <w:r w:rsidRPr="00F544C3">
              <w:rPr>
                <w:sz w:val="24"/>
                <w:szCs w:val="24"/>
              </w:rPr>
              <w:t>Ж-1</w:t>
            </w:r>
          </w:p>
        </w:tc>
        <w:tc>
          <w:tcPr>
            <w:tcW w:w="7798" w:type="dxa"/>
            <w:vAlign w:val="center"/>
          </w:tcPr>
          <w:p w:rsidR="00015659" w:rsidRPr="00015659" w:rsidRDefault="00015659" w:rsidP="00380826">
            <w:pPr>
              <w:ind w:firstLine="0"/>
              <w:rPr>
                <w:snapToGrid w:val="0"/>
                <w:sz w:val="24"/>
                <w:szCs w:val="24"/>
              </w:rPr>
            </w:pPr>
            <w:r w:rsidRPr="00F0533E">
              <w:rPr>
                <w:rStyle w:val="1f9"/>
              </w:rPr>
              <w:t>Территориальная зона выделена для размещения отдельно стоящих индивидуальных жилых домов, не предназначенных для раздела на квартиры (дома, пригородные для постоянного проживания, высотой не выше 3 надземных этажей) с участками, предназначенными для выращивания плодовых, ягодных, овощных, бахчевых или иных декоративных или сельскохозяйственных</w:t>
            </w:r>
            <w:r w:rsidRPr="00015659">
              <w:rPr>
                <w:snapToGrid w:val="0"/>
                <w:sz w:val="24"/>
                <w:szCs w:val="24"/>
              </w:rPr>
              <w:t xml:space="preserve"> культур, для размещения малоэтажных многоквартирных домов, блокированных жилых домов до 3 этажей, имеющих общую стену с соседним домом, при общем количестве совмещенных домов не более 10, а также объектов социального, культурного, бытового и коммунального обслуживания населения, необходимых для создания условий для развития зоны.</w:t>
            </w:r>
          </w:p>
          <w:p w:rsidR="006E7124" w:rsidRPr="00F544C3" w:rsidRDefault="006E7124" w:rsidP="00380826">
            <w:pPr>
              <w:pStyle w:val="afffff6"/>
              <w:spacing w:before="0" w:after="0"/>
              <w:ind w:firstLine="0"/>
              <w:jc w:val="center"/>
              <w:rPr>
                <w:sz w:val="24"/>
                <w:szCs w:val="24"/>
              </w:rPr>
            </w:pPr>
          </w:p>
        </w:tc>
      </w:tr>
      <w:tr w:rsidR="00F544C3" w:rsidRPr="00F544C3" w:rsidTr="00015659">
        <w:trPr>
          <w:trHeight w:val="20"/>
        </w:trPr>
        <w:tc>
          <w:tcPr>
            <w:tcW w:w="2615" w:type="dxa"/>
            <w:vMerge w:val="restart"/>
            <w:vAlign w:val="center"/>
          </w:tcPr>
          <w:p w:rsidR="00F544C3" w:rsidRPr="00F544C3" w:rsidRDefault="00F544C3" w:rsidP="00380826">
            <w:pPr>
              <w:pStyle w:val="afffff6"/>
              <w:spacing w:before="0" w:after="0"/>
              <w:ind w:firstLine="0"/>
              <w:jc w:val="center"/>
              <w:rPr>
                <w:sz w:val="24"/>
                <w:szCs w:val="24"/>
              </w:rPr>
            </w:pPr>
            <w:r w:rsidRPr="00F544C3">
              <w:rPr>
                <w:sz w:val="24"/>
                <w:szCs w:val="24"/>
              </w:rPr>
              <w:t>Общественно-деловые зоны</w:t>
            </w:r>
          </w:p>
          <w:p w:rsidR="00F544C3" w:rsidRPr="00F544C3" w:rsidRDefault="00F544C3" w:rsidP="00380826">
            <w:pPr>
              <w:pStyle w:val="afffff6"/>
              <w:spacing w:before="0" w:after="0"/>
              <w:ind w:firstLine="0"/>
              <w:jc w:val="center"/>
              <w:rPr>
                <w:sz w:val="24"/>
                <w:szCs w:val="24"/>
              </w:rPr>
            </w:pPr>
            <w:r w:rsidRPr="00F544C3">
              <w:rPr>
                <w:sz w:val="24"/>
                <w:szCs w:val="24"/>
              </w:rPr>
              <w:t>(О)</w:t>
            </w:r>
          </w:p>
          <w:p w:rsidR="00F544C3" w:rsidRPr="00F544C3" w:rsidRDefault="00F544C3" w:rsidP="00380826">
            <w:pPr>
              <w:pStyle w:val="afffff6"/>
              <w:spacing w:before="0" w:after="0"/>
              <w:ind w:firstLine="0"/>
              <w:jc w:val="center"/>
              <w:rPr>
                <w:sz w:val="24"/>
                <w:szCs w:val="24"/>
              </w:rPr>
            </w:pPr>
          </w:p>
        </w:tc>
        <w:tc>
          <w:tcPr>
            <w:tcW w:w="3872" w:type="dxa"/>
            <w:vAlign w:val="center"/>
          </w:tcPr>
          <w:p w:rsidR="00F544C3" w:rsidRPr="00F544C3" w:rsidRDefault="00F544C3" w:rsidP="00380826">
            <w:pPr>
              <w:ind w:firstLine="0"/>
              <w:jc w:val="center"/>
              <w:rPr>
                <w:sz w:val="24"/>
                <w:szCs w:val="24"/>
              </w:rPr>
            </w:pPr>
            <w:r w:rsidRPr="00F544C3">
              <w:rPr>
                <w:sz w:val="24"/>
                <w:szCs w:val="24"/>
              </w:rPr>
              <w:t>Зона многофункционального назначения</w:t>
            </w:r>
          </w:p>
        </w:tc>
        <w:tc>
          <w:tcPr>
            <w:tcW w:w="849" w:type="dxa"/>
            <w:vAlign w:val="center"/>
          </w:tcPr>
          <w:p w:rsidR="00F544C3" w:rsidRPr="00F544C3" w:rsidRDefault="00F544C3" w:rsidP="00380826">
            <w:pPr>
              <w:ind w:firstLine="0"/>
              <w:rPr>
                <w:sz w:val="24"/>
                <w:szCs w:val="24"/>
              </w:rPr>
            </w:pPr>
            <w:r w:rsidRPr="00F544C3">
              <w:rPr>
                <w:sz w:val="24"/>
                <w:szCs w:val="24"/>
              </w:rPr>
              <w:t>ОЖ</w:t>
            </w:r>
          </w:p>
        </w:tc>
        <w:tc>
          <w:tcPr>
            <w:tcW w:w="7798" w:type="dxa"/>
            <w:vAlign w:val="center"/>
          </w:tcPr>
          <w:p w:rsidR="00F544C3" w:rsidRPr="001D7A2B" w:rsidRDefault="001D7A2B" w:rsidP="00380826">
            <w:pPr>
              <w:ind w:firstLine="0"/>
              <w:rPr>
                <w:snapToGrid w:val="0"/>
                <w:sz w:val="24"/>
                <w:szCs w:val="24"/>
              </w:rPr>
            </w:pPr>
            <w:r w:rsidRPr="001D7A2B">
              <w:rPr>
                <w:snapToGrid w:val="0"/>
                <w:sz w:val="24"/>
                <w:szCs w:val="24"/>
              </w:rPr>
              <w:t>Зона выделена для обеспечения правовых условий использования и строительства недвижимости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а именно размещения объектов здравоохранения, культуры, просвещения, связи, торговли, общественного питания, бытового обслуживания, коммерческой деятельности, а также организаций среднего профессионального и высшего образования, научно-исследовательских, административных учреждений, культовых объектов, центров деловой, финансовой и общественной активности и иных зданий и сооружений.</w:t>
            </w:r>
          </w:p>
        </w:tc>
      </w:tr>
      <w:tr w:rsidR="00F544C3" w:rsidRPr="00F544C3" w:rsidTr="00015659">
        <w:trPr>
          <w:trHeight w:val="20"/>
        </w:trPr>
        <w:tc>
          <w:tcPr>
            <w:tcW w:w="2615" w:type="dxa"/>
            <w:vMerge/>
            <w:vAlign w:val="center"/>
          </w:tcPr>
          <w:p w:rsidR="00F544C3" w:rsidRPr="00F544C3" w:rsidRDefault="00F544C3" w:rsidP="00380826">
            <w:pPr>
              <w:pStyle w:val="afffff6"/>
              <w:spacing w:before="0" w:after="0"/>
              <w:ind w:firstLine="0"/>
              <w:jc w:val="center"/>
              <w:rPr>
                <w:sz w:val="24"/>
                <w:szCs w:val="24"/>
              </w:rPr>
            </w:pPr>
          </w:p>
        </w:tc>
        <w:tc>
          <w:tcPr>
            <w:tcW w:w="3872" w:type="dxa"/>
            <w:vAlign w:val="center"/>
          </w:tcPr>
          <w:p w:rsidR="00F544C3" w:rsidRPr="00F544C3" w:rsidRDefault="00F544C3" w:rsidP="00380826">
            <w:pPr>
              <w:ind w:firstLine="0"/>
              <w:jc w:val="center"/>
              <w:rPr>
                <w:sz w:val="24"/>
                <w:szCs w:val="24"/>
              </w:rPr>
            </w:pPr>
            <w:r w:rsidRPr="00F544C3">
              <w:rPr>
                <w:sz w:val="24"/>
                <w:szCs w:val="24"/>
              </w:rPr>
              <w:t>Зона здравоохранения;</w:t>
            </w:r>
          </w:p>
        </w:tc>
        <w:tc>
          <w:tcPr>
            <w:tcW w:w="849" w:type="dxa"/>
            <w:vAlign w:val="center"/>
          </w:tcPr>
          <w:p w:rsidR="00F544C3" w:rsidRPr="00F544C3" w:rsidRDefault="00F544C3" w:rsidP="00380826">
            <w:pPr>
              <w:ind w:firstLine="0"/>
              <w:rPr>
                <w:sz w:val="24"/>
                <w:szCs w:val="24"/>
              </w:rPr>
            </w:pPr>
            <w:r w:rsidRPr="00F544C3">
              <w:rPr>
                <w:sz w:val="24"/>
                <w:szCs w:val="24"/>
              </w:rPr>
              <w:t>ОС-1</w:t>
            </w:r>
          </w:p>
        </w:tc>
        <w:tc>
          <w:tcPr>
            <w:tcW w:w="7798" w:type="dxa"/>
            <w:vAlign w:val="center"/>
          </w:tcPr>
          <w:p w:rsidR="00F544C3" w:rsidRPr="00F544C3" w:rsidRDefault="00E6658E" w:rsidP="00380826">
            <w:pPr>
              <w:ind w:firstLine="0"/>
              <w:rPr>
                <w:sz w:val="24"/>
                <w:szCs w:val="24"/>
              </w:rPr>
            </w:pPr>
            <w:r w:rsidRPr="00E6658E">
              <w:rPr>
                <w:sz w:val="24"/>
                <w:szCs w:val="24"/>
              </w:rPr>
              <w:t xml:space="preserve">Территориальная зона выделена для размещения </w:t>
            </w:r>
            <w:r w:rsidRPr="00E6658E">
              <w:rPr>
                <w:bCs/>
                <w:sz w:val="24"/>
                <w:szCs w:val="24"/>
              </w:rPr>
              <w:t>объектов здравоохранения и</w:t>
            </w:r>
            <w:r w:rsidRPr="00E6658E">
              <w:rPr>
                <w:sz w:val="24"/>
                <w:szCs w:val="24"/>
              </w:rPr>
              <w:t xml:space="preserve"> обеспечения правовых условий использования земельных участков и расположенных (или вновь возводимых) на них объектов капитального строительства: учреждений здравоохранения, а также объектов обслуживающей и вспомогательной инфраструктуры.</w:t>
            </w:r>
          </w:p>
        </w:tc>
      </w:tr>
      <w:tr w:rsidR="00F544C3" w:rsidRPr="00F544C3" w:rsidTr="00015659">
        <w:trPr>
          <w:trHeight w:val="20"/>
        </w:trPr>
        <w:tc>
          <w:tcPr>
            <w:tcW w:w="2615" w:type="dxa"/>
            <w:vMerge/>
            <w:vAlign w:val="center"/>
          </w:tcPr>
          <w:p w:rsidR="00F544C3" w:rsidRPr="00F544C3" w:rsidRDefault="00F544C3" w:rsidP="00380826">
            <w:pPr>
              <w:pStyle w:val="afffff6"/>
              <w:spacing w:before="0" w:after="0"/>
              <w:ind w:firstLine="0"/>
              <w:jc w:val="center"/>
              <w:rPr>
                <w:sz w:val="24"/>
                <w:szCs w:val="24"/>
              </w:rPr>
            </w:pPr>
          </w:p>
        </w:tc>
        <w:tc>
          <w:tcPr>
            <w:tcW w:w="3872" w:type="dxa"/>
            <w:vAlign w:val="center"/>
          </w:tcPr>
          <w:p w:rsidR="00F544C3" w:rsidRPr="00F544C3" w:rsidRDefault="00F544C3" w:rsidP="00380826">
            <w:pPr>
              <w:ind w:firstLine="0"/>
              <w:jc w:val="center"/>
              <w:rPr>
                <w:sz w:val="24"/>
                <w:szCs w:val="24"/>
              </w:rPr>
            </w:pPr>
            <w:r w:rsidRPr="00F544C3">
              <w:rPr>
                <w:sz w:val="24"/>
                <w:szCs w:val="24"/>
              </w:rPr>
              <w:t>Зона учебно-образовательного назначения;</w:t>
            </w:r>
          </w:p>
        </w:tc>
        <w:tc>
          <w:tcPr>
            <w:tcW w:w="849" w:type="dxa"/>
            <w:vAlign w:val="center"/>
          </w:tcPr>
          <w:p w:rsidR="00F544C3" w:rsidRPr="00F544C3" w:rsidRDefault="00F544C3" w:rsidP="00380826">
            <w:pPr>
              <w:ind w:firstLine="0"/>
              <w:rPr>
                <w:sz w:val="24"/>
                <w:szCs w:val="24"/>
              </w:rPr>
            </w:pPr>
            <w:r w:rsidRPr="00F544C3">
              <w:rPr>
                <w:sz w:val="24"/>
                <w:szCs w:val="24"/>
              </w:rPr>
              <w:t>ОС-2</w:t>
            </w:r>
          </w:p>
        </w:tc>
        <w:tc>
          <w:tcPr>
            <w:tcW w:w="7798" w:type="dxa"/>
            <w:vAlign w:val="center"/>
          </w:tcPr>
          <w:p w:rsidR="00F544C3" w:rsidRPr="00F544C3" w:rsidRDefault="00A44387" w:rsidP="00380826">
            <w:pPr>
              <w:ind w:firstLine="0"/>
              <w:rPr>
                <w:sz w:val="24"/>
                <w:szCs w:val="24"/>
              </w:rPr>
            </w:pPr>
            <w:r w:rsidRPr="00A44387">
              <w:rPr>
                <w:sz w:val="24"/>
                <w:szCs w:val="24"/>
              </w:rPr>
              <w:t>Территориальная зона выделена для размещения дошкольных, общеобразовательных учреждений, среднее и высшее профессиональное образование, а также обслуживающих объектов, вспомогательных по отношению к основному назначению зоны.</w:t>
            </w:r>
          </w:p>
        </w:tc>
      </w:tr>
      <w:tr w:rsidR="00380826" w:rsidRPr="00F544C3" w:rsidTr="00015659">
        <w:trPr>
          <w:trHeight w:val="20"/>
        </w:trPr>
        <w:tc>
          <w:tcPr>
            <w:tcW w:w="2615" w:type="dxa"/>
            <w:vMerge/>
            <w:vAlign w:val="center"/>
          </w:tcPr>
          <w:p w:rsidR="00380826" w:rsidRPr="00F544C3" w:rsidRDefault="00380826" w:rsidP="00380826">
            <w:pPr>
              <w:pStyle w:val="afffff6"/>
              <w:spacing w:before="0" w:after="0"/>
              <w:ind w:firstLine="0"/>
              <w:jc w:val="center"/>
              <w:rPr>
                <w:sz w:val="24"/>
                <w:szCs w:val="24"/>
              </w:rPr>
            </w:pPr>
          </w:p>
        </w:tc>
        <w:tc>
          <w:tcPr>
            <w:tcW w:w="3872" w:type="dxa"/>
            <w:vAlign w:val="center"/>
          </w:tcPr>
          <w:p w:rsidR="00380826" w:rsidRPr="00F544C3" w:rsidRDefault="00380826" w:rsidP="00380826">
            <w:pPr>
              <w:ind w:firstLine="0"/>
              <w:jc w:val="center"/>
              <w:rPr>
                <w:sz w:val="24"/>
                <w:szCs w:val="24"/>
              </w:rPr>
            </w:pPr>
            <w:r w:rsidRPr="00F544C3">
              <w:rPr>
                <w:sz w:val="24"/>
                <w:szCs w:val="24"/>
              </w:rPr>
              <w:t>Зона спортивного назначения;</w:t>
            </w:r>
          </w:p>
        </w:tc>
        <w:tc>
          <w:tcPr>
            <w:tcW w:w="849" w:type="dxa"/>
            <w:vAlign w:val="center"/>
          </w:tcPr>
          <w:p w:rsidR="00380826" w:rsidRPr="00F544C3" w:rsidRDefault="00380826" w:rsidP="00380826">
            <w:pPr>
              <w:ind w:firstLine="0"/>
              <w:rPr>
                <w:sz w:val="24"/>
                <w:szCs w:val="24"/>
              </w:rPr>
            </w:pPr>
            <w:r w:rsidRPr="00F544C3">
              <w:rPr>
                <w:sz w:val="24"/>
                <w:szCs w:val="24"/>
              </w:rPr>
              <w:t>ОС-3</w:t>
            </w:r>
          </w:p>
        </w:tc>
        <w:tc>
          <w:tcPr>
            <w:tcW w:w="7798" w:type="dxa"/>
            <w:vAlign w:val="center"/>
          </w:tcPr>
          <w:p w:rsidR="00380826" w:rsidRPr="00F544C3" w:rsidRDefault="00380826" w:rsidP="00143279">
            <w:pPr>
              <w:ind w:firstLine="0"/>
              <w:jc w:val="center"/>
              <w:rPr>
                <w:sz w:val="24"/>
                <w:szCs w:val="24"/>
              </w:rPr>
            </w:pPr>
            <w:r w:rsidRPr="00F544C3">
              <w:rPr>
                <w:sz w:val="24"/>
                <w:szCs w:val="24"/>
              </w:rPr>
              <w:t>Зона спортивного назначения;</w:t>
            </w:r>
          </w:p>
        </w:tc>
      </w:tr>
      <w:tr w:rsidR="00380826" w:rsidRPr="00F544C3" w:rsidTr="00015659">
        <w:trPr>
          <w:trHeight w:val="20"/>
        </w:trPr>
        <w:tc>
          <w:tcPr>
            <w:tcW w:w="2615" w:type="dxa"/>
            <w:vAlign w:val="center"/>
          </w:tcPr>
          <w:p w:rsidR="00380826" w:rsidRPr="00F544C3" w:rsidRDefault="00380826" w:rsidP="00380826">
            <w:pPr>
              <w:pStyle w:val="afffff6"/>
              <w:spacing w:before="0" w:after="0"/>
              <w:ind w:firstLine="0"/>
              <w:jc w:val="center"/>
              <w:rPr>
                <w:sz w:val="24"/>
                <w:szCs w:val="24"/>
              </w:rPr>
            </w:pPr>
            <w:r w:rsidRPr="00F544C3">
              <w:rPr>
                <w:sz w:val="24"/>
                <w:szCs w:val="24"/>
              </w:rPr>
              <w:t>Промышленные зоны (П)</w:t>
            </w:r>
          </w:p>
          <w:p w:rsidR="00380826" w:rsidRPr="00F544C3" w:rsidRDefault="00380826" w:rsidP="00380826">
            <w:pPr>
              <w:pStyle w:val="afffff6"/>
              <w:spacing w:before="0" w:after="0"/>
              <w:ind w:firstLine="0"/>
              <w:jc w:val="center"/>
              <w:rPr>
                <w:sz w:val="24"/>
                <w:szCs w:val="24"/>
              </w:rPr>
            </w:pPr>
          </w:p>
        </w:tc>
        <w:tc>
          <w:tcPr>
            <w:tcW w:w="3872" w:type="dxa"/>
            <w:vAlign w:val="center"/>
          </w:tcPr>
          <w:p w:rsidR="00380826" w:rsidRPr="00F544C3" w:rsidRDefault="00380826" w:rsidP="00380826">
            <w:pPr>
              <w:pStyle w:val="afffff6"/>
              <w:spacing w:before="0" w:after="0"/>
              <w:ind w:firstLine="0"/>
              <w:jc w:val="center"/>
              <w:rPr>
                <w:sz w:val="24"/>
                <w:szCs w:val="24"/>
              </w:rPr>
            </w:pPr>
            <w:r w:rsidRPr="00F544C3">
              <w:rPr>
                <w:sz w:val="24"/>
                <w:szCs w:val="24"/>
              </w:rPr>
              <w:t>Зона производственного и коммунально-складского назначения</w:t>
            </w:r>
          </w:p>
        </w:tc>
        <w:tc>
          <w:tcPr>
            <w:tcW w:w="849" w:type="dxa"/>
            <w:vAlign w:val="center"/>
          </w:tcPr>
          <w:p w:rsidR="00380826" w:rsidRPr="00F544C3" w:rsidRDefault="00380826" w:rsidP="00380826">
            <w:pPr>
              <w:pStyle w:val="afffff6"/>
              <w:spacing w:before="0" w:after="0"/>
              <w:ind w:firstLine="0"/>
              <w:jc w:val="center"/>
              <w:rPr>
                <w:sz w:val="24"/>
                <w:szCs w:val="24"/>
              </w:rPr>
            </w:pPr>
            <w:r w:rsidRPr="00F544C3">
              <w:rPr>
                <w:sz w:val="24"/>
                <w:szCs w:val="24"/>
              </w:rPr>
              <w:t>ПК</w:t>
            </w:r>
          </w:p>
        </w:tc>
        <w:tc>
          <w:tcPr>
            <w:tcW w:w="7798" w:type="dxa"/>
            <w:vAlign w:val="center"/>
          </w:tcPr>
          <w:p w:rsidR="00380826" w:rsidRPr="00F544C3" w:rsidRDefault="00380826" w:rsidP="00380826">
            <w:pPr>
              <w:ind w:firstLine="0"/>
              <w:rPr>
                <w:sz w:val="24"/>
                <w:szCs w:val="24"/>
              </w:rPr>
            </w:pPr>
            <w:r w:rsidRPr="000A3DD1">
              <w:rPr>
                <w:sz w:val="24"/>
                <w:szCs w:val="24"/>
              </w:rPr>
              <w:t xml:space="preserve">Территориальная зона предназначена для размещения промышленных, производственно-коммунальных и складских объектов, иных объектов в соответствии с нижеприведенными видами использования земельных участков и объектов капитального строительства. </w:t>
            </w:r>
          </w:p>
        </w:tc>
      </w:tr>
      <w:tr w:rsidR="00380826" w:rsidRPr="00F544C3" w:rsidTr="00015659">
        <w:trPr>
          <w:trHeight w:val="20"/>
        </w:trPr>
        <w:tc>
          <w:tcPr>
            <w:tcW w:w="2615" w:type="dxa"/>
            <w:vMerge w:val="restart"/>
            <w:vAlign w:val="center"/>
          </w:tcPr>
          <w:p w:rsidR="00380826" w:rsidRPr="00F544C3" w:rsidRDefault="00380826" w:rsidP="00380826">
            <w:pPr>
              <w:pStyle w:val="afffff6"/>
              <w:spacing w:before="0" w:after="0"/>
              <w:ind w:firstLine="0"/>
              <w:jc w:val="center"/>
              <w:rPr>
                <w:sz w:val="24"/>
                <w:szCs w:val="24"/>
              </w:rPr>
            </w:pPr>
            <w:r w:rsidRPr="00BD19C7">
              <w:rPr>
                <w:sz w:val="24"/>
                <w:szCs w:val="24"/>
              </w:rPr>
              <w:t>Зоны транспортной и инженерной инфраструктуры</w:t>
            </w:r>
            <w:r w:rsidRPr="00F544C3">
              <w:rPr>
                <w:sz w:val="24"/>
                <w:szCs w:val="24"/>
              </w:rPr>
              <w:t xml:space="preserve"> (И</w:t>
            </w:r>
            <w:r>
              <w:rPr>
                <w:sz w:val="24"/>
                <w:szCs w:val="24"/>
              </w:rPr>
              <w:t>Т</w:t>
            </w:r>
            <w:r w:rsidRPr="00F544C3">
              <w:rPr>
                <w:sz w:val="24"/>
                <w:szCs w:val="24"/>
              </w:rPr>
              <w:t>)</w:t>
            </w:r>
          </w:p>
        </w:tc>
        <w:tc>
          <w:tcPr>
            <w:tcW w:w="3872" w:type="dxa"/>
            <w:vAlign w:val="center"/>
          </w:tcPr>
          <w:p w:rsidR="00380826" w:rsidRPr="00F544C3" w:rsidRDefault="00380826" w:rsidP="00380826">
            <w:pPr>
              <w:pStyle w:val="afffff6"/>
              <w:spacing w:before="0" w:after="0"/>
              <w:ind w:firstLine="0"/>
              <w:jc w:val="center"/>
              <w:rPr>
                <w:sz w:val="24"/>
                <w:szCs w:val="24"/>
              </w:rPr>
            </w:pPr>
            <w:r w:rsidRPr="00F544C3">
              <w:rPr>
                <w:sz w:val="24"/>
                <w:szCs w:val="24"/>
              </w:rPr>
              <w:t>Зона инженерной инфраструктуры</w:t>
            </w:r>
          </w:p>
        </w:tc>
        <w:tc>
          <w:tcPr>
            <w:tcW w:w="849" w:type="dxa"/>
            <w:vAlign w:val="center"/>
          </w:tcPr>
          <w:p w:rsidR="00380826" w:rsidRPr="00F544C3" w:rsidRDefault="00380826" w:rsidP="00380826">
            <w:pPr>
              <w:pStyle w:val="afffff6"/>
              <w:spacing w:before="0" w:after="0"/>
              <w:ind w:firstLine="0"/>
              <w:jc w:val="center"/>
              <w:rPr>
                <w:sz w:val="24"/>
                <w:szCs w:val="24"/>
              </w:rPr>
            </w:pPr>
            <w:r w:rsidRPr="00F544C3">
              <w:rPr>
                <w:sz w:val="24"/>
                <w:szCs w:val="24"/>
              </w:rPr>
              <w:t>И</w:t>
            </w:r>
          </w:p>
        </w:tc>
        <w:tc>
          <w:tcPr>
            <w:tcW w:w="7798" w:type="dxa"/>
            <w:vAlign w:val="center"/>
          </w:tcPr>
          <w:p w:rsidR="00380826" w:rsidRPr="00F544C3" w:rsidRDefault="00380826" w:rsidP="00380826">
            <w:pPr>
              <w:ind w:firstLine="0"/>
              <w:rPr>
                <w:sz w:val="24"/>
                <w:szCs w:val="24"/>
              </w:rPr>
            </w:pPr>
            <w:r w:rsidRPr="00A96457">
              <w:rPr>
                <w:sz w:val="24"/>
                <w:szCs w:val="24"/>
              </w:rPr>
              <w:t>Территориальная зона предназначена для размещения сооружений и коммуникаций инженерной инфраструктуры.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tc>
      </w:tr>
      <w:tr w:rsidR="00380826" w:rsidRPr="00F544C3" w:rsidTr="00015659">
        <w:trPr>
          <w:trHeight w:val="20"/>
        </w:trPr>
        <w:tc>
          <w:tcPr>
            <w:tcW w:w="2615" w:type="dxa"/>
            <w:vMerge/>
            <w:vAlign w:val="center"/>
          </w:tcPr>
          <w:p w:rsidR="00380826" w:rsidRPr="00F544C3" w:rsidRDefault="00380826" w:rsidP="00380826">
            <w:pPr>
              <w:pStyle w:val="afffff6"/>
              <w:spacing w:before="0" w:after="0"/>
              <w:ind w:firstLine="0"/>
              <w:jc w:val="center"/>
              <w:rPr>
                <w:sz w:val="24"/>
                <w:szCs w:val="24"/>
              </w:rPr>
            </w:pPr>
          </w:p>
        </w:tc>
        <w:tc>
          <w:tcPr>
            <w:tcW w:w="3872" w:type="dxa"/>
            <w:vAlign w:val="center"/>
          </w:tcPr>
          <w:p w:rsidR="00380826" w:rsidRPr="00F544C3" w:rsidRDefault="00380826" w:rsidP="00380826">
            <w:pPr>
              <w:pStyle w:val="afffff6"/>
              <w:spacing w:before="0" w:after="0"/>
              <w:ind w:firstLine="0"/>
              <w:jc w:val="center"/>
              <w:rPr>
                <w:sz w:val="24"/>
                <w:szCs w:val="24"/>
              </w:rPr>
            </w:pPr>
            <w:r w:rsidRPr="00F544C3">
              <w:rPr>
                <w:sz w:val="24"/>
                <w:szCs w:val="24"/>
              </w:rPr>
              <w:t>Зона внешнего транспорта</w:t>
            </w:r>
          </w:p>
        </w:tc>
        <w:tc>
          <w:tcPr>
            <w:tcW w:w="849" w:type="dxa"/>
            <w:vAlign w:val="center"/>
          </w:tcPr>
          <w:p w:rsidR="00380826" w:rsidRPr="00F544C3" w:rsidRDefault="00380826" w:rsidP="00380826">
            <w:pPr>
              <w:pStyle w:val="afffff6"/>
              <w:spacing w:before="0" w:after="0"/>
              <w:ind w:firstLine="0"/>
              <w:jc w:val="center"/>
              <w:rPr>
                <w:sz w:val="24"/>
                <w:szCs w:val="24"/>
              </w:rPr>
            </w:pPr>
            <w:r w:rsidRPr="00F544C3">
              <w:rPr>
                <w:sz w:val="24"/>
                <w:szCs w:val="24"/>
              </w:rPr>
              <w:t>Т1</w:t>
            </w:r>
          </w:p>
        </w:tc>
        <w:tc>
          <w:tcPr>
            <w:tcW w:w="7798" w:type="dxa"/>
            <w:vAlign w:val="center"/>
          </w:tcPr>
          <w:p w:rsidR="00380826" w:rsidRPr="0019517F" w:rsidRDefault="00380826" w:rsidP="00380826">
            <w:pPr>
              <w:ind w:firstLine="0"/>
              <w:rPr>
                <w:sz w:val="24"/>
                <w:szCs w:val="24"/>
              </w:rPr>
            </w:pPr>
            <w:r w:rsidRPr="00D0210F">
              <w:rPr>
                <w:sz w:val="24"/>
                <w:szCs w:val="24"/>
              </w:rPr>
              <w:t>Территориальная зона выделена для размещения сооружений и коммуникаций автомобильного и железнодорожного транспорта,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tc>
      </w:tr>
      <w:tr w:rsidR="00380826" w:rsidRPr="00F544C3" w:rsidTr="00015659">
        <w:trPr>
          <w:trHeight w:val="20"/>
        </w:trPr>
        <w:tc>
          <w:tcPr>
            <w:tcW w:w="2615" w:type="dxa"/>
            <w:vMerge w:val="restart"/>
            <w:vAlign w:val="center"/>
          </w:tcPr>
          <w:p w:rsidR="00380826" w:rsidRPr="00F544C3" w:rsidRDefault="00380826" w:rsidP="00380826">
            <w:pPr>
              <w:pStyle w:val="afffff6"/>
              <w:spacing w:before="0" w:after="0"/>
              <w:ind w:firstLine="0"/>
              <w:jc w:val="center"/>
              <w:rPr>
                <w:sz w:val="24"/>
                <w:szCs w:val="24"/>
              </w:rPr>
            </w:pPr>
            <w:r w:rsidRPr="00F544C3">
              <w:rPr>
                <w:sz w:val="24"/>
                <w:szCs w:val="24"/>
              </w:rPr>
              <w:t>Зоны сельскохозяйственного использования</w:t>
            </w:r>
          </w:p>
          <w:p w:rsidR="00380826" w:rsidRPr="00F544C3" w:rsidRDefault="00380826" w:rsidP="00380826">
            <w:pPr>
              <w:pStyle w:val="afffff6"/>
              <w:spacing w:before="0" w:after="0"/>
              <w:ind w:firstLine="0"/>
              <w:jc w:val="center"/>
              <w:rPr>
                <w:sz w:val="24"/>
                <w:szCs w:val="24"/>
              </w:rPr>
            </w:pPr>
            <w:r w:rsidRPr="00F544C3">
              <w:rPr>
                <w:sz w:val="24"/>
                <w:szCs w:val="24"/>
              </w:rPr>
              <w:t>(СХ)</w:t>
            </w:r>
          </w:p>
          <w:p w:rsidR="00380826" w:rsidRPr="00F544C3" w:rsidRDefault="00380826" w:rsidP="00380826">
            <w:pPr>
              <w:pStyle w:val="afffff6"/>
              <w:spacing w:before="0" w:after="0"/>
              <w:ind w:firstLine="0"/>
              <w:jc w:val="center"/>
              <w:rPr>
                <w:sz w:val="24"/>
                <w:szCs w:val="24"/>
              </w:rPr>
            </w:pPr>
          </w:p>
        </w:tc>
        <w:tc>
          <w:tcPr>
            <w:tcW w:w="3872" w:type="dxa"/>
            <w:vAlign w:val="center"/>
          </w:tcPr>
          <w:p w:rsidR="00380826" w:rsidRPr="00015659" w:rsidRDefault="00380826" w:rsidP="00380826">
            <w:pPr>
              <w:pStyle w:val="afffff6"/>
              <w:spacing w:before="0" w:after="0"/>
              <w:ind w:firstLine="0"/>
              <w:jc w:val="center"/>
              <w:rPr>
                <w:sz w:val="24"/>
                <w:szCs w:val="24"/>
              </w:rPr>
            </w:pPr>
            <w:r w:rsidRPr="00015659">
              <w:rPr>
                <w:sz w:val="24"/>
                <w:szCs w:val="24"/>
              </w:rPr>
              <w:t>Зона сельскохозяйственных угодий</w:t>
            </w:r>
          </w:p>
        </w:tc>
        <w:tc>
          <w:tcPr>
            <w:tcW w:w="849" w:type="dxa"/>
            <w:vAlign w:val="center"/>
          </w:tcPr>
          <w:p w:rsidR="00380826" w:rsidRPr="00F544C3" w:rsidRDefault="00380826" w:rsidP="00380826">
            <w:pPr>
              <w:pStyle w:val="afffff6"/>
              <w:spacing w:before="0" w:after="0"/>
              <w:ind w:firstLine="0"/>
              <w:jc w:val="center"/>
              <w:rPr>
                <w:sz w:val="24"/>
                <w:szCs w:val="24"/>
              </w:rPr>
            </w:pPr>
            <w:r w:rsidRPr="00F544C3">
              <w:rPr>
                <w:sz w:val="24"/>
                <w:szCs w:val="24"/>
              </w:rPr>
              <w:t>СХ-1</w:t>
            </w:r>
          </w:p>
        </w:tc>
        <w:tc>
          <w:tcPr>
            <w:tcW w:w="7798" w:type="dxa"/>
            <w:vAlign w:val="center"/>
          </w:tcPr>
          <w:p w:rsidR="00380826" w:rsidRPr="00F0533E" w:rsidRDefault="00380826" w:rsidP="00F0533E">
            <w:pPr>
              <w:ind w:firstLine="0"/>
              <w:rPr>
                <w:b/>
                <w:bCs/>
                <w:caps/>
                <w:sz w:val="24"/>
                <w:szCs w:val="24"/>
                <w:lang w:eastAsia="ru-RU"/>
              </w:rPr>
            </w:pPr>
            <w:r w:rsidRPr="00F0533E">
              <w:rPr>
                <w:sz w:val="24"/>
                <w:szCs w:val="24"/>
                <w:lang w:eastAsia="ru-RU"/>
              </w:rPr>
              <w:t>Территориальная зона выделена для сохранения и развития земель сельскохозяйственного назначения и обеспечивающих их инфраструктур, предотвращение их использования для других видов деятельности.</w:t>
            </w:r>
          </w:p>
          <w:p w:rsidR="00380826" w:rsidRPr="00F544C3" w:rsidRDefault="00380826" w:rsidP="00380826">
            <w:pPr>
              <w:pStyle w:val="afffff6"/>
              <w:spacing w:before="0" w:after="0"/>
              <w:ind w:firstLine="0"/>
              <w:rPr>
                <w:sz w:val="24"/>
                <w:szCs w:val="24"/>
              </w:rPr>
            </w:pPr>
          </w:p>
        </w:tc>
      </w:tr>
      <w:tr w:rsidR="00380826" w:rsidRPr="00F544C3" w:rsidTr="00015659">
        <w:trPr>
          <w:trHeight w:val="20"/>
        </w:trPr>
        <w:tc>
          <w:tcPr>
            <w:tcW w:w="2615" w:type="dxa"/>
            <w:vMerge/>
            <w:vAlign w:val="center"/>
          </w:tcPr>
          <w:p w:rsidR="00380826" w:rsidRPr="00F544C3" w:rsidRDefault="00380826" w:rsidP="00380826">
            <w:pPr>
              <w:pStyle w:val="afffff6"/>
              <w:spacing w:before="0" w:after="0"/>
              <w:ind w:firstLine="0"/>
              <w:jc w:val="center"/>
              <w:rPr>
                <w:sz w:val="24"/>
                <w:szCs w:val="24"/>
              </w:rPr>
            </w:pPr>
          </w:p>
        </w:tc>
        <w:tc>
          <w:tcPr>
            <w:tcW w:w="3872" w:type="dxa"/>
            <w:vAlign w:val="center"/>
          </w:tcPr>
          <w:p w:rsidR="00380826" w:rsidRPr="00F544C3" w:rsidRDefault="00380826" w:rsidP="00380826">
            <w:pPr>
              <w:pStyle w:val="afffff6"/>
              <w:spacing w:before="0" w:after="0"/>
              <w:ind w:firstLine="0"/>
              <w:jc w:val="center"/>
              <w:rPr>
                <w:sz w:val="24"/>
                <w:szCs w:val="24"/>
              </w:rPr>
            </w:pPr>
            <w:r w:rsidRPr="00F544C3">
              <w:rPr>
                <w:sz w:val="24"/>
                <w:szCs w:val="24"/>
              </w:rPr>
              <w:t>Зона сельскохозяйственного использования</w:t>
            </w:r>
          </w:p>
        </w:tc>
        <w:tc>
          <w:tcPr>
            <w:tcW w:w="849" w:type="dxa"/>
            <w:vAlign w:val="center"/>
          </w:tcPr>
          <w:p w:rsidR="00380826" w:rsidRPr="00F544C3" w:rsidRDefault="00380826" w:rsidP="00380826">
            <w:pPr>
              <w:pStyle w:val="afffff6"/>
              <w:spacing w:before="0" w:after="0"/>
              <w:ind w:firstLine="0"/>
              <w:jc w:val="center"/>
              <w:rPr>
                <w:sz w:val="24"/>
                <w:szCs w:val="24"/>
              </w:rPr>
            </w:pPr>
            <w:r w:rsidRPr="00F544C3">
              <w:rPr>
                <w:sz w:val="24"/>
                <w:szCs w:val="24"/>
              </w:rPr>
              <w:t>СХ-2</w:t>
            </w:r>
          </w:p>
        </w:tc>
        <w:tc>
          <w:tcPr>
            <w:tcW w:w="7798" w:type="dxa"/>
            <w:vAlign w:val="center"/>
          </w:tcPr>
          <w:p w:rsidR="00380826" w:rsidRPr="00F544C3" w:rsidRDefault="00380826" w:rsidP="00380826">
            <w:pPr>
              <w:pStyle w:val="afffff6"/>
              <w:spacing w:before="0" w:after="0"/>
              <w:ind w:firstLine="0"/>
              <w:rPr>
                <w:sz w:val="24"/>
                <w:szCs w:val="24"/>
              </w:rPr>
            </w:pPr>
            <w:r w:rsidRPr="0057648D">
              <w:rPr>
                <w:sz w:val="24"/>
                <w:szCs w:val="24"/>
              </w:rPr>
              <w:t>Территориальная зона земель сельскохозяйственного назначения - пашни, сенокосы, пастбища, залежи, земли, занятые многолетними насаждениями (садами, виноградниками и другими) и сельскохозяйственного производства</w:t>
            </w:r>
          </w:p>
        </w:tc>
      </w:tr>
      <w:tr w:rsidR="00380826" w:rsidRPr="00F544C3" w:rsidTr="00015659">
        <w:trPr>
          <w:trHeight w:val="20"/>
        </w:trPr>
        <w:tc>
          <w:tcPr>
            <w:tcW w:w="2615" w:type="dxa"/>
            <w:vMerge w:val="restart"/>
            <w:vAlign w:val="center"/>
          </w:tcPr>
          <w:p w:rsidR="00380826" w:rsidRDefault="00380826" w:rsidP="00380826">
            <w:pPr>
              <w:pStyle w:val="afffff6"/>
              <w:spacing w:before="0" w:after="0"/>
              <w:ind w:firstLine="0"/>
              <w:jc w:val="center"/>
              <w:rPr>
                <w:sz w:val="24"/>
                <w:szCs w:val="24"/>
              </w:rPr>
            </w:pPr>
            <w:r w:rsidRPr="00F544C3">
              <w:rPr>
                <w:sz w:val="24"/>
                <w:szCs w:val="24"/>
              </w:rPr>
              <w:t>Зоны рекреационного назначения</w:t>
            </w:r>
          </w:p>
          <w:p w:rsidR="00380826" w:rsidRPr="00F544C3" w:rsidRDefault="00380826" w:rsidP="00380826">
            <w:pPr>
              <w:pStyle w:val="afffff6"/>
              <w:spacing w:before="0" w:after="0"/>
              <w:ind w:firstLine="0"/>
              <w:jc w:val="center"/>
              <w:rPr>
                <w:sz w:val="24"/>
                <w:szCs w:val="24"/>
              </w:rPr>
            </w:pPr>
            <w:r>
              <w:rPr>
                <w:sz w:val="24"/>
                <w:szCs w:val="24"/>
              </w:rPr>
              <w:t>(Р)</w:t>
            </w:r>
          </w:p>
          <w:p w:rsidR="00380826" w:rsidRPr="00F544C3" w:rsidRDefault="00380826" w:rsidP="00380826">
            <w:pPr>
              <w:pStyle w:val="afffff6"/>
              <w:spacing w:before="0" w:after="0"/>
              <w:ind w:firstLine="0"/>
              <w:jc w:val="center"/>
              <w:rPr>
                <w:sz w:val="24"/>
                <w:szCs w:val="24"/>
              </w:rPr>
            </w:pPr>
          </w:p>
        </w:tc>
        <w:tc>
          <w:tcPr>
            <w:tcW w:w="3872" w:type="dxa"/>
            <w:vAlign w:val="center"/>
          </w:tcPr>
          <w:p w:rsidR="00380826" w:rsidRPr="00F544C3" w:rsidRDefault="00380826" w:rsidP="00380826">
            <w:pPr>
              <w:pStyle w:val="afffff6"/>
              <w:spacing w:before="0" w:after="0"/>
              <w:ind w:firstLine="0"/>
              <w:jc w:val="center"/>
              <w:rPr>
                <w:sz w:val="24"/>
                <w:szCs w:val="24"/>
              </w:rPr>
            </w:pPr>
            <w:r w:rsidRPr="00F544C3">
              <w:rPr>
                <w:sz w:val="24"/>
                <w:szCs w:val="24"/>
              </w:rPr>
              <w:t>Зона рекреационно-ландшафтного назначения.</w:t>
            </w:r>
          </w:p>
        </w:tc>
        <w:tc>
          <w:tcPr>
            <w:tcW w:w="849" w:type="dxa"/>
            <w:vAlign w:val="center"/>
          </w:tcPr>
          <w:p w:rsidR="00380826" w:rsidRPr="00F544C3" w:rsidRDefault="00380826" w:rsidP="00380826">
            <w:pPr>
              <w:pStyle w:val="afffff6"/>
              <w:spacing w:before="0" w:after="0"/>
              <w:ind w:firstLine="0"/>
              <w:jc w:val="center"/>
              <w:rPr>
                <w:sz w:val="24"/>
                <w:szCs w:val="24"/>
              </w:rPr>
            </w:pPr>
            <w:r w:rsidRPr="00F544C3">
              <w:rPr>
                <w:sz w:val="24"/>
                <w:szCs w:val="24"/>
              </w:rPr>
              <w:t>Р-1</w:t>
            </w:r>
          </w:p>
        </w:tc>
        <w:tc>
          <w:tcPr>
            <w:tcW w:w="7798" w:type="dxa"/>
            <w:vAlign w:val="center"/>
          </w:tcPr>
          <w:p w:rsidR="00380826" w:rsidRPr="00F544C3" w:rsidRDefault="00380826" w:rsidP="00380826">
            <w:pPr>
              <w:ind w:firstLine="0"/>
              <w:rPr>
                <w:sz w:val="24"/>
                <w:szCs w:val="24"/>
              </w:rPr>
            </w:pPr>
            <w:r w:rsidRPr="00A96457">
              <w:rPr>
                <w:sz w:val="24"/>
                <w:szCs w:val="24"/>
              </w:rPr>
              <w:t>Зона включает благоустроенные озелененные территории (парки, сады, скверы, бульвары, места для отдыха и туризма, для занятий физической культурой и спортом) на всей территории муниципального образования «Красноярское сельское поселение», предназначенные для повседневного кратковременного отдыха населения.</w:t>
            </w:r>
          </w:p>
        </w:tc>
      </w:tr>
      <w:tr w:rsidR="00380826" w:rsidRPr="00F544C3" w:rsidTr="00015659">
        <w:trPr>
          <w:trHeight w:val="20"/>
        </w:trPr>
        <w:tc>
          <w:tcPr>
            <w:tcW w:w="2615" w:type="dxa"/>
            <w:vMerge/>
            <w:vAlign w:val="center"/>
          </w:tcPr>
          <w:p w:rsidR="00380826" w:rsidRPr="00F544C3" w:rsidRDefault="00380826" w:rsidP="00380826">
            <w:pPr>
              <w:pStyle w:val="afffff6"/>
              <w:spacing w:before="0" w:after="0"/>
              <w:ind w:firstLine="0"/>
              <w:jc w:val="center"/>
              <w:rPr>
                <w:sz w:val="24"/>
                <w:szCs w:val="24"/>
              </w:rPr>
            </w:pPr>
          </w:p>
        </w:tc>
        <w:tc>
          <w:tcPr>
            <w:tcW w:w="3872" w:type="dxa"/>
            <w:vAlign w:val="center"/>
          </w:tcPr>
          <w:p w:rsidR="00380826" w:rsidRPr="00F544C3" w:rsidRDefault="00380826" w:rsidP="00380826">
            <w:pPr>
              <w:pStyle w:val="afffff6"/>
              <w:spacing w:before="0" w:after="0"/>
              <w:ind w:firstLine="0"/>
              <w:jc w:val="center"/>
              <w:rPr>
                <w:sz w:val="24"/>
                <w:szCs w:val="24"/>
              </w:rPr>
            </w:pPr>
            <w:r w:rsidRPr="00F544C3">
              <w:rPr>
                <w:sz w:val="24"/>
                <w:szCs w:val="24"/>
              </w:rPr>
              <w:t>Зона лесов</w:t>
            </w:r>
          </w:p>
        </w:tc>
        <w:tc>
          <w:tcPr>
            <w:tcW w:w="849" w:type="dxa"/>
            <w:vAlign w:val="center"/>
          </w:tcPr>
          <w:p w:rsidR="00380826" w:rsidRPr="00F544C3" w:rsidRDefault="00380826" w:rsidP="00380826">
            <w:pPr>
              <w:pStyle w:val="afffff6"/>
              <w:spacing w:before="0" w:after="0"/>
              <w:ind w:firstLine="0"/>
              <w:jc w:val="center"/>
              <w:rPr>
                <w:sz w:val="24"/>
                <w:szCs w:val="24"/>
              </w:rPr>
            </w:pPr>
            <w:r w:rsidRPr="00F544C3">
              <w:rPr>
                <w:sz w:val="24"/>
                <w:szCs w:val="24"/>
              </w:rPr>
              <w:t>Р-2</w:t>
            </w:r>
          </w:p>
        </w:tc>
        <w:tc>
          <w:tcPr>
            <w:tcW w:w="7798" w:type="dxa"/>
            <w:vAlign w:val="center"/>
          </w:tcPr>
          <w:p w:rsidR="00380826" w:rsidRPr="00D0210F" w:rsidRDefault="00380826" w:rsidP="00380826">
            <w:pPr>
              <w:ind w:firstLine="0"/>
              <w:rPr>
                <w:sz w:val="24"/>
                <w:szCs w:val="24"/>
              </w:rPr>
            </w:pPr>
            <w:r w:rsidRPr="00D0210F">
              <w:rPr>
                <w:sz w:val="24"/>
                <w:szCs w:val="24"/>
              </w:rPr>
              <w:t>Территориальная зона выделена для обеспечения правовых условий градостроительной деятельности на территориях, отнесенных к городским лесам.</w:t>
            </w:r>
          </w:p>
          <w:p w:rsidR="00380826" w:rsidRPr="00F544C3" w:rsidRDefault="00380826" w:rsidP="00380826">
            <w:pPr>
              <w:ind w:firstLine="0"/>
              <w:rPr>
                <w:sz w:val="24"/>
                <w:szCs w:val="24"/>
              </w:rPr>
            </w:pPr>
            <w:r w:rsidRPr="00D0210F">
              <w:rPr>
                <w:sz w:val="24"/>
                <w:szCs w:val="24"/>
              </w:rPr>
              <w:t>К городским лесам относятся леса, расположенные на землях населенных пунктов</w:t>
            </w:r>
          </w:p>
        </w:tc>
      </w:tr>
      <w:tr w:rsidR="00380826" w:rsidRPr="00F544C3" w:rsidTr="00015659">
        <w:trPr>
          <w:trHeight w:val="20"/>
        </w:trPr>
        <w:tc>
          <w:tcPr>
            <w:tcW w:w="2615" w:type="dxa"/>
            <w:vMerge w:val="restart"/>
            <w:vAlign w:val="center"/>
          </w:tcPr>
          <w:p w:rsidR="00380826" w:rsidRPr="00F544C3" w:rsidRDefault="00380826" w:rsidP="00380826">
            <w:pPr>
              <w:pStyle w:val="afffff6"/>
              <w:spacing w:before="0" w:after="0"/>
              <w:ind w:firstLine="0"/>
              <w:jc w:val="center"/>
              <w:rPr>
                <w:sz w:val="24"/>
                <w:szCs w:val="24"/>
              </w:rPr>
            </w:pPr>
            <w:r w:rsidRPr="00F544C3">
              <w:rPr>
                <w:sz w:val="24"/>
                <w:szCs w:val="24"/>
              </w:rPr>
              <w:t>Зоны специального</w:t>
            </w:r>
          </w:p>
          <w:p w:rsidR="00380826" w:rsidRPr="00F544C3" w:rsidRDefault="00380826" w:rsidP="00380826">
            <w:pPr>
              <w:pStyle w:val="afffff6"/>
              <w:spacing w:before="0" w:after="0"/>
              <w:ind w:firstLine="0"/>
              <w:jc w:val="center"/>
              <w:rPr>
                <w:sz w:val="24"/>
                <w:szCs w:val="24"/>
              </w:rPr>
            </w:pPr>
            <w:r w:rsidRPr="00F544C3">
              <w:rPr>
                <w:sz w:val="24"/>
                <w:szCs w:val="24"/>
              </w:rPr>
              <w:t>назначения</w:t>
            </w:r>
          </w:p>
          <w:p w:rsidR="00380826" w:rsidRPr="00F544C3" w:rsidRDefault="00380826" w:rsidP="00380826">
            <w:pPr>
              <w:pStyle w:val="afffff6"/>
              <w:spacing w:before="0" w:after="0"/>
              <w:ind w:firstLine="0"/>
              <w:jc w:val="center"/>
              <w:rPr>
                <w:sz w:val="24"/>
                <w:szCs w:val="24"/>
              </w:rPr>
            </w:pPr>
            <w:r w:rsidRPr="00F544C3">
              <w:rPr>
                <w:sz w:val="24"/>
                <w:szCs w:val="24"/>
              </w:rPr>
              <w:t>(С)</w:t>
            </w:r>
          </w:p>
          <w:p w:rsidR="00380826" w:rsidRPr="00F544C3" w:rsidRDefault="00380826" w:rsidP="00380826">
            <w:pPr>
              <w:pStyle w:val="afffff6"/>
              <w:spacing w:before="0" w:after="0"/>
              <w:ind w:firstLine="0"/>
              <w:jc w:val="center"/>
              <w:rPr>
                <w:sz w:val="24"/>
                <w:szCs w:val="24"/>
              </w:rPr>
            </w:pPr>
          </w:p>
        </w:tc>
        <w:tc>
          <w:tcPr>
            <w:tcW w:w="3872" w:type="dxa"/>
            <w:vAlign w:val="center"/>
          </w:tcPr>
          <w:p w:rsidR="00380826" w:rsidRPr="00F544C3" w:rsidRDefault="00380826" w:rsidP="00380826">
            <w:pPr>
              <w:pStyle w:val="afffff6"/>
              <w:spacing w:before="0" w:after="0"/>
              <w:ind w:firstLine="0"/>
              <w:jc w:val="center"/>
              <w:rPr>
                <w:sz w:val="24"/>
                <w:szCs w:val="24"/>
              </w:rPr>
            </w:pPr>
            <w:r w:rsidRPr="00F544C3">
              <w:rPr>
                <w:sz w:val="24"/>
                <w:szCs w:val="24"/>
              </w:rPr>
              <w:t xml:space="preserve">Зона ритуального назначения </w:t>
            </w:r>
          </w:p>
        </w:tc>
        <w:tc>
          <w:tcPr>
            <w:tcW w:w="849" w:type="dxa"/>
            <w:vAlign w:val="center"/>
          </w:tcPr>
          <w:p w:rsidR="00380826" w:rsidRPr="00F544C3" w:rsidRDefault="00380826" w:rsidP="00380826">
            <w:pPr>
              <w:pStyle w:val="afffff6"/>
              <w:spacing w:before="0" w:after="0"/>
              <w:ind w:firstLine="0"/>
              <w:jc w:val="center"/>
              <w:rPr>
                <w:sz w:val="24"/>
                <w:szCs w:val="24"/>
              </w:rPr>
            </w:pPr>
            <w:r w:rsidRPr="00F544C3">
              <w:rPr>
                <w:sz w:val="24"/>
                <w:szCs w:val="24"/>
              </w:rPr>
              <w:t>С-1</w:t>
            </w:r>
          </w:p>
        </w:tc>
        <w:tc>
          <w:tcPr>
            <w:tcW w:w="7798" w:type="dxa"/>
            <w:vAlign w:val="center"/>
          </w:tcPr>
          <w:p w:rsidR="00380826" w:rsidRPr="00F544C3" w:rsidRDefault="00380826" w:rsidP="00143279">
            <w:pPr>
              <w:pStyle w:val="afffff6"/>
              <w:spacing w:before="0" w:after="0"/>
              <w:ind w:firstLine="0"/>
              <w:jc w:val="center"/>
              <w:rPr>
                <w:sz w:val="24"/>
                <w:szCs w:val="24"/>
              </w:rPr>
            </w:pPr>
            <w:r w:rsidRPr="00F544C3">
              <w:rPr>
                <w:sz w:val="24"/>
                <w:szCs w:val="24"/>
              </w:rPr>
              <w:t xml:space="preserve">Зона ритуального назначения </w:t>
            </w:r>
          </w:p>
        </w:tc>
      </w:tr>
      <w:tr w:rsidR="00380826" w:rsidRPr="00F544C3" w:rsidTr="00015659">
        <w:trPr>
          <w:trHeight w:val="20"/>
        </w:trPr>
        <w:tc>
          <w:tcPr>
            <w:tcW w:w="2615" w:type="dxa"/>
            <w:vMerge/>
            <w:vAlign w:val="center"/>
          </w:tcPr>
          <w:p w:rsidR="00380826" w:rsidRPr="00F544C3" w:rsidRDefault="00380826" w:rsidP="00380826">
            <w:pPr>
              <w:pStyle w:val="afffff6"/>
              <w:spacing w:before="0" w:after="0"/>
              <w:ind w:firstLine="0"/>
              <w:jc w:val="center"/>
              <w:rPr>
                <w:sz w:val="24"/>
                <w:szCs w:val="24"/>
              </w:rPr>
            </w:pPr>
          </w:p>
        </w:tc>
        <w:tc>
          <w:tcPr>
            <w:tcW w:w="3872" w:type="dxa"/>
            <w:vAlign w:val="center"/>
          </w:tcPr>
          <w:p w:rsidR="00380826" w:rsidRPr="00F544C3" w:rsidRDefault="00380826" w:rsidP="00380826">
            <w:pPr>
              <w:pStyle w:val="afffff6"/>
              <w:spacing w:before="0" w:after="0"/>
              <w:ind w:firstLine="0"/>
              <w:jc w:val="center"/>
              <w:rPr>
                <w:sz w:val="24"/>
                <w:szCs w:val="24"/>
              </w:rPr>
            </w:pPr>
            <w:r w:rsidRPr="00F544C3">
              <w:rPr>
                <w:sz w:val="24"/>
                <w:szCs w:val="24"/>
              </w:rPr>
              <w:t>Зона складирования, захоронения отходов и скотомогильников</w:t>
            </w:r>
          </w:p>
        </w:tc>
        <w:tc>
          <w:tcPr>
            <w:tcW w:w="849" w:type="dxa"/>
            <w:vAlign w:val="center"/>
          </w:tcPr>
          <w:p w:rsidR="00380826" w:rsidRPr="00F544C3" w:rsidRDefault="00380826" w:rsidP="00380826">
            <w:pPr>
              <w:pStyle w:val="afffff6"/>
              <w:spacing w:before="0" w:after="0"/>
              <w:ind w:firstLine="0"/>
              <w:jc w:val="center"/>
              <w:rPr>
                <w:sz w:val="24"/>
                <w:szCs w:val="24"/>
              </w:rPr>
            </w:pPr>
            <w:r w:rsidRPr="00F544C3">
              <w:rPr>
                <w:sz w:val="24"/>
                <w:szCs w:val="24"/>
              </w:rPr>
              <w:t>С-2</w:t>
            </w:r>
          </w:p>
        </w:tc>
        <w:tc>
          <w:tcPr>
            <w:tcW w:w="7798" w:type="dxa"/>
            <w:vAlign w:val="center"/>
          </w:tcPr>
          <w:p w:rsidR="00380826" w:rsidRPr="00F544C3" w:rsidRDefault="00380826" w:rsidP="00143279">
            <w:pPr>
              <w:pStyle w:val="afffff6"/>
              <w:spacing w:before="0" w:after="0"/>
              <w:ind w:firstLine="0"/>
              <w:jc w:val="center"/>
              <w:rPr>
                <w:sz w:val="24"/>
                <w:szCs w:val="24"/>
              </w:rPr>
            </w:pPr>
            <w:r w:rsidRPr="00F544C3">
              <w:rPr>
                <w:sz w:val="24"/>
                <w:szCs w:val="24"/>
              </w:rPr>
              <w:t>Зона складирования, захоронения отходов и скотомогильников</w:t>
            </w:r>
          </w:p>
        </w:tc>
      </w:tr>
      <w:tr w:rsidR="00380826" w:rsidRPr="00F544C3" w:rsidTr="00015659">
        <w:trPr>
          <w:trHeight w:val="20"/>
        </w:trPr>
        <w:tc>
          <w:tcPr>
            <w:tcW w:w="2615" w:type="dxa"/>
            <w:vMerge/>
            <w:vAlign w:val="center"/>
          </w:tcPr>
          <w:p w:rsidR="00380826" w:rsidRPr="00F544C3" w:rsidRDefault="00380826" w:rsidP="00380826">
            <w:pPr>
              <w:pStyle w:val="afffff6"/>
              <w:spacing w:before="0" w:after="0"/>
              <w:ind w:firstLine="0"/>
              <w:jc w:val="center"/>
              <w:rPr>
                <w:sz w:val="24"/>
                <w:szCs w:val="24"/>
              </w:rPr>
            </w:pPr>
          </w:p>
        </w:tc>
        <w:tc>
          <w:tcPr>
            <w:tcW w:w="3872" w:type="dxa"/>
            <w:vAlign w:val="center"/>
          </w:tcPr>
          <w:p w:rsidR="00380826" w:rsidRPr="00F544C3" w:rsidRDefault="00380826" w:rsidP="00380826">
            <w:pPr>
              <w:pStyle w:val="afffff6"/>
              <w:spacing w:before="0" w:after="0"/>
              <w:ind w:firstLine="0"/>
              <w:jc w:val="center"/>
              <w:rPr>
                <w:sz w:val="24"/>
                <w:szCs w:val="24"/>
              </w:rPr>
            </w:pPr>
            <w:r w:rsidRPr="00F544C3">
              <w:rPr>
                <w:sz w:val="24"/>
                <w:szCs w:val="24"/>
              </w:rPr>
              <w:t>Зона зеленых насаждений специального назначения</w:t>
            </w:r>
          </w:p>
        </w:tc>
        <w:tc>
          <w:tcPr>
            <w:tcW w:w="849" w:type="dxa"/>
            <w:vAlign w:val="center"/>
          </w:tcPr>
          <w:p w:rsidR="00380826" w:rsidRPr="00F544C3" w:rsidRDefault="00380826" w:rsidP="00380826">
            <w:pPr>
              <w:pStyle w:val="afffff6"/>
              <w:spacing w:before="0" w:after="0"/>
              <w:ind w:firstLine="0"/>
              <w:jc w:val="center"/>
              <w:rPr>
                <w:sz w:val="24"/>
                <w:szCs w:val="24"/>
              </w:rPr>
            </w:pPr>
            <w:r w:rsidRPr="00F544C3">
              <w:rPr>
                <w:sz w:val="24"/>
                <w:szCs w:val="24"/>
              </w:rPr>
              <w:t>С-3</w:t>
            </w:r>
          </w:p>
        </w:tc>
        <w:tc>
          <w:tcPr>
            <w:tcW w:w="7798" w:type="dxa"/>
            <w:vAlign w:val="center"/>
          </w:tcPr>
          <w:p w:rsidR="00380826" w:rsidRPr="00F544C3" w:rsidRDefault="00380826" w:rsidP="00143279">
            <w:pPr>
              <w:pStyle w:val="afffff6"/>
              <w:spacing w:before="0" w:after="0"/>
              <w:ind w:firstLine="0"/>
              <w:jc w:val="center"/>
              <w:rPr>
                <w:sz w:val="24"/>
                <w:szCs w:val="24"/>
              </w:rPr>
            </w:pPr>
            <w:r w:rsidRPr="00F544C3">
              <w:rPr>
                <w:sz w:val="24"/>
                <w:szCs w:val="24"/>
              </w:rPr>
              <w:t>Зона зеленых насаждений специального назначения</w:t>
            </w:r>
          </w:p>
        </w:tc>
      </w:tr>
    </w:tbl>
    <w:p w:rsidR="00015659" w:rsidRDefault="00015659" w:rsidP="00BD715D">
      <w:pPr>
        <w:rPr>
          <w:sz w:val="24"/>
          <w:szCs w:val="24"/>
        </w:rPr>
        <w:sectPr w:rsidR="00015659" w:rsidSect="00015659">
          <w:pgSz w:w="16837" w:h="11905" w:orient="landscape" w:code="9"/>
          <w:pgMar w:top="1701" w:right="851" w:bottom="851" w:left="1134" w:header="567" w:footer="454" w:gutter="0"/>
          <w:cols w:space="720"/>
          <w:docGrid w:linePitch="360"/>
        </w:sectPr>
      </w:pPr>
    </w:p>
    <w:p w:rsidR="001C47B2" w:rsidRPr="0062473F" w:rsidRDefault="001C47B2" w:rsidP="00BD715D">
      <w:pPr>
        <w:rPr>
          <w:sz w:val="24"/>
          <w:szCs w:val="24"/>
        </w:rPr>
      </w:pPr>
    </w:p>
    <w:p w:rsidR="007F5C2E" w:rsidRPr="0062473F" w:rsidRDefault="009A52F3" w:rsidP="00BD715D">
      <w:pPr>
        <w:rPr>
          <w:sz w:val="24"/>
          <w:szCs w:val="24"/>
        </w:rPr>
      </w:pPr>
      <w:r w:rsidRPr="0062473F">
        <w:rPr>
          <w:sz w:val="24"/>
          <w:szCs w:val="24"/>
        </w:rPr>
        <w:t>1</w:t>
      </w:r>
      <w:r w:rsidR="007F5C2E" w:rsidRPr="0062473F">
        <w:rPr>
          <w:sz w:val="24"/>
          <w:szCs w:val="24"/>
        </w:rPr>
        <w:t xml:space="preserve">. Для каждой территориальной зоны установлен </w:t>
      </w:r>
      <w:r w:rsidR="001C47B2" w:rsidRPr="0062473F">
        <w:rPr>
          <w:sz w:val="24"/>
          <w:szCs w:val="24"/>
        </w:rPr>
        <w:t>градостроительный регламент,</w:t>
      </w:r>
      <w:r w:rsidR="007F5C2E" w:rsidRPr="0062473F">
        <w:rPr>
          <w:sz w:val="24"/>
          <w:szCs w:val="24"/>
        </w:rPr>
        <w:t xml:space="preserve"> представляющий собой перечень видов разрешенного использования: основные (для всех территориальных зон), вспомогательные и условно разрешенные виды использования (при необходимости).</w:t>
      </w:r>
    </w:p>
    <w:p w:rsidR="007F5C2E" w:rsidRPr="0062473F" w:rsidRDefault="009A52F3" w:rsidP="00BD715D">
      <w:pPr>
        <w:rPr>
          <w:sz w:val="24"/>
          <w:szCs w:val="24"/>
        </w:rPr>
      </w:pPr>
      <w:r w:rsidRPr="0062473F">
        <w:rPr>
          <w:sz w:val="24"/>
          <w:szCs w:val="24"/>
        </w:rPr>
        <w:t>2</w:t>
      </w:r>
      <w:r w:rsidR="007F5C2E" w:rsidRPr="0062473F">
        <w:rPr>
          <w:sz w:val="24"/>
          <w:szCs w:val="24"/>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как то предельные (минимальные и (или) максимальные) размеры земельных участков, в том числе их площадь;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предельное количество этажей или предельную высоту зданий, строений, сооружений;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устанавливается для каждой из зон устанавливается применительно к каждой территориальной зоне настоящих Правил.</w:t>
      </w:r>
    </w:p>
    <w:p w:rsidR="007F5C2E" w:rsidRPr="0062473F" w:rsidRDefault="009A52F3" w:rsidP="00BD715D">
      <w:pPr>
        <w:rPr>
          <w:sz w:val="24"/>
          <w:szCs w:val="24"/>
        </w:rPr>
      </w:pPr>
      <w:r w:rsidRPr="0062473F">
        <w:rPr>
          <w:sz w:val="24"/>
          <w:szCs w:val="24"/>
        </w:rPr>
        <w:t>3</w:t>
      </w:r>
      <w:r w:rsidR="007F5C2E" w:rsidRPr="0062473F">
        <w:rPr>
          <w:sz w:val="24"/>
          <w:szCs w:val="24"/>
        </w:rPr>
        <w:t>. На 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градостроительный регламент, установленный настоящими Правилами, не распространяется.</w:t>
      </w:r>
    </w:p>
    <w:p w:rsidR="00463A02" w:rsidRPr="0062473F" w:rsidRDefault="00463A02" w:rsidP="008C42DB">
      <w:pPr>
        <w:pStyle w:val="39"/>
      </w:pPr>
      <w:bookmarkStart w:id="40" w:name="_Toc24032128"/>
      <w:bookmarkStart w:id="41" w:name="_Toc79070997"/>
      <w:r w:rsidRPr="0062473F">
        <w:t xml:space="preserve">Статья </w:t>
      </w:r>
      <w:r w:rsidR="002813D2">
        <w:t>20</w:t>
      </w:r>
      <w:r w:rsidRPr="0062473F">
        <w:t>. Виды разрешенного использования земельных участков и объектов капитального строительства</w:t>
      </w:r>
      <w:bookmarkEnd w:id="40"/>
      <w:bookmarkEnd w:id="41"/>
    </w:p>
    <w:p w:rsidR="00463A02" w:rsidRPr="0062473F" w:rsidRDefault="00463A02" w:rsidP="00BD715D">
      <w:pPr>
        <w:rPr>
          <w:sz w:val="24"/>
          <w:szCs w:val="24"/>
        </w:rPr>
      </w:pPr>
      <w:r w:rsidRPr="0062473F">
        <w:rPr>
          <w:sz w:val="24"/>
          <w:szCs w:val="24"/>
        </w:rPr>
        <w:t>1. Разрешенное использование земельных участков и объектов капитального строительства может быть следующих видов:</w:t>
      </w:r>
    </w:p>
    <w:p w:rsidR="00463A02" w:rsidRPr="0062473F" w:rsidRDefault="00463A02" w:rsidP="00BD715D">
      <w:pPr>
        <w:rPr>
          <w:sz w:val="24"/>
          <w:szCs w:val="24"/>
        </w:rPr>
      </w:pPr>
      <w:r w:rsidRPr="0062473F">
        <w:rPr>
          <w:sz w:val="24"/>
          <w:szCs w:val="24"/>
        </w:rPr>
        <w:t>1) основные виды разрешенного использования;</w:t>
      </w:r>
    </w:p>
    <w:p w:rsidR="00463A02" w:rsidRPr="0062473F" w:rsidRDefault="00463A02" w:rsidP="00BD715D">
      <w:pPr>
        <w:rPr>
          <w:sz w:val="24"/>
          <w:szCs w:val="24"/>
        </w:rPr>
      </w:pPr>
      <w:r w:rsidRPr="0062473F">
        <w:rPr>
          <w:sz w:val="24"/>
          <w:szCs w:val="24"/>
        </w:rPr>
        <w:t>2) условно разрешенные виды использования;</w:t>
      </w:r>
    </w:p>
    <w:p w:rsidR="00463A02" w:rsidRPr="0062473F" w:rsidRDefault="00463A02" w:rsidP="00BD715D">
      <w:pPr>
        <w:rPr>
          <w:sz w:val="24"/>
          <w:szCs w:val="24"/>
        </w:rPr>
      </w:pPr>
      <w:r w:rsidRPr="0062473F">
        <w:rPr>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463A02" w:rsidRPr="0062473F" w:rsidRDefault="00463A02" w:rsidP="00BD715D">
      <w:pPr>
        <w:rPr>
          <w:sz w:val="24"/>
          <w:szCs w:val="24"/>
        </w:rPr>
      </w:pPr>
      <w:r w:rsidRPr="0062473F">
        <w:rPr>
          <w:sz w:val="24"/>
          <w:szCs w:val="24"/>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463A02" w:rsidRPr="0062473F" w:rsidRDefault="00463A02" w:rsidP="00BD715D">
      <w:pPr>
        <w:rPr>
          <w:sz w:val="24"/>
          <w:szCs w:val="24"/>
        </w:rPr>
      </w:pPr>
      <w:r w:rsidRPr="0062473F">
        <w:rPr>
          <w:sz w:val="24"/>
          <w:szCs w:val="24"/>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463A02" w:rsidRPr="0062473F" w:rsidRDefault="00463A02" w:rsidP="00BD715D">
      <w:pPr>
        <w:rPr>
          <w:sz w:val="24"/>
          <w:szCs w:val="24"/>
        </w:rPr>
      </w:pPr>
      <w:r w:rsidRPr="0062473F">
        <w:rPr>
          <w:sz w:val="24"/>
          <w:szCs w:val="24"/>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463A02" w:rsidRPr="0062473F" w:rsidRDefault="00463A02" w:rsidP="00BD715D">
      <w:pPr>
        <w:rPr>
          <w:sz w:val="24"/>
          <w:szCs w:val="24"/>
        </w:rPr>
      </w:pPr>
      <w:r w:rsidRPr="0062473F">
        <w:rPr>
          <w:sz w:val="24"/>
          <w:szCs w:val="24"/>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463A02" w:rsidRPr="0062473F" w:rsidRDefault="00463A02" w:rsidP="00BD715D">
      <w:pPr>
        <w:rPr>
          <w:sz w:val="24"/>
          <w:szCs w:val="24"/>
        </w:rPr>
      </w:pPr>
      <w:r w:rsidRPr="0062473F">
        <w:rPr>
          <w:sz w:val="24"/>
          <w:szCs w:val="24"/>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463A02" w:rsidRPr="0062473F" w:rsidRDefault="00463A02" w:rsidP="00BD715D">
      <w:pPr>
        <w:rPr>
          <w:sz w:val="24"/>
          <w:szCs w:val="24"/>
        </w:rPr>
      </w:pPr>
      <w:r w:rsidRPr="0062473F">
        <w:rPr>
          <w:sz w:val="24"/>
          <w:szCs w:val="24"/>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w:t>
      </w:r>
      <w:r w:rsidR="007F7380" w:rsidRPr="0062473F">
        <w:rPr>
          <w:sz w:val="24"/>
          <w:szCs w:val="24"/>
        </w:rPr>
        <w:t>ым</w:t>
      </w:r>
      <w:r w:rsidRPr="0062473F">
        <w:rPr>
          <w:sz w:val="24"/>
          <w:szCs w:val="24"/>
        </w:rPr>
        <w:t xml:space="preserve"> </w:t>
      </w:r>
      <w:r w:rsidR="007F7380" w:rsidRPr="0062473F">
        <w:rPr>
          <w:sz w:val="24"/>
          <w:szCs w:val="24"/>
        </w:rPr>
        <w:t>Градостроительным кодексом</w:t>
      </w:r>
      <w:r w:rsidRPr="0062473F">
        <w:rPr>
          <w:sz w:val="24"/>
          <w:szCs w:val="24"/>
        </w:rPr>
        <w:t>.</w:t>
      </w:r>
    </w:p>
    <w:p w:rsidR="00463A02" w:rsidRPr="0062473F" w:rsidRDefault="00463A02" w:rsidP="00BD715D">
      <w:pPr>
        <w:rPr>
          <w:sz w:val="24"/>
          <w:szCs w:val="24"/>
        </w:rPr>
      </w:pPr>
      <w:r w:rsidRPr="0062473F">
        <w:rPr>
          <w:sz w:val="24"/>
          <w:szCs w:val="24"/>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463A02" w:rsidRPr="0062473F" w:rsidRDefault="002813D2" w:rsidP="008C42DB">
      <w:pPr>
        <w:pStyle w:val="39"/>
      </w:pPr>
      <w:bookmarkStart w:id="42" w:name="_Toc24032129"/>
      <w:bookmarkStart w:id="43" w:name="_Toc79070998"/>
      <w:r>
        <w:t>Статья 21</w:t>
      </w:r>
      <w:r w:rsidR="00463A02" w:rsidRPr="0062473F">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42"/>
      <w:bookmarkEnd w:id="43"/>
    </w:p>
    <w:p w:rsidR="00463A02" w:rsidRPr="0062473F" w:rsidRDefault="00463A02" w:rsidP="00BD715D">
      <w:pPr>
        <w:rPr>
          <w:sz w:val="24"/>
          <w:szCs w:val="24"/>
        </w:rPr>
      </w:pPr>
      <w:bookmarkStart w:id="44" w:name="Par1532"/>
      <w:bookmarkEnd w:id="44"/>
      <w:r w:rsidRPr="0062473F">
        <w:rPr>
          <w:sz w:val="24"/>
          <w:szCs w:val="24"/>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463A02" w:rsidRPr="0062473F" w:rsidRDefault="00463A02" w:rsidP="00BD715D">
      <w:pPr>
        <w:rPr>
          <w:sz w:val="24"/>
          <w:szCs w:val="24"/>
        </w:rPr>
      </w:pPr>
      <w:r w:rsidRPr="0062473F">
        <w:rPr>
          <w:sz w:val="24"/>
          <w:szCs w:val="24"/>
        </w:rPr>
        <w:t>1) предельные (минимальные и (или) максимальные) размеры земельных участков, в том числе их площадь;</w:t>
      </w:r>
    </w:p>
    <w:p w:rsidR="00463A02" w:rsidRPr="0062473F" w:rsidRDefault="00463A02" w:rsidP="00BD715D">
      <w:pPr>
        <w:rPr>
          <w:sz w:val="24"/>
          <w:szCs w:val="24"/>
        </w:rPr>
      </w:pPr>
      <w:bookmarkStart w:id="45" w:name="Par1535"/>
      <w:bookmarkEnd w:id="45"/>
      <w:r w:rsidRPr="0062473F">
        <w:rPr>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63A02" w:rsidRPr="0062473F" w:rsidRDefault="00463A02" w:rsidP="00BD715D">
      <w:pPr>
        <w:rPr>
          <w:sz w:val="24"/>
          <w:szCs w:val="24"/>
        </w:rPr>
      </w:pPr>
      <w:r w:rsidRPr="0062473F">
        <w:rPr>
          <w:sz w:val="24"/>
          <w:szCs w:val="24"/>
        </w:rPr>
        <w:t>3) предельное количество этажей или предельную высоту зданий, строений, сооружений;</w:t>
      </w:r>
    </w:p>
    <w:p w:rsidR="00463A02" w:rsidRPr="0062473F" w:rsidRDefault="00463A02" w:rsidP="00BD715D">
      <w:pPr>
        <w:rPr>
          <w:sz w:val="24"/>
          <w:szCs w:val="24"/>
        </w:rPr>
      </w:pPr>
      <w:bookmarkStart w:id="46" w:name="Par1537"/>
      <w:bookmarkEnd w:id="46"/>
      <w:r w:rsidRPr="0062473F">
        <w:rPr>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63A02" w:rsidRPr="0062473F" w:rsidRDefault="00463A02" w:rsidP="00BD715D">
      <w:pPr>
        <w:rPr>
          <w:sz w:val="24"/>
          <w:szCs w:val="24"/>
        </w:rPr>
      </w:pPr>
      <w:r w:rsidRPr="0062473F">
        <w:rPr>
          <w:sz w:val="24"/>
          <w:szCs w:val="24"/>
        </w:rPr>
        <w:t xml:space="preserve">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w:t>
      </w:r>
      <w:hyperlink w:anchor="Par1535" w:tooltip="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history="1">
        <w:r w:rsidRPr="0062473F">
          <w:rPr>
            <w:sz w:val="24"/>
            <w:szCs w:val="24"/>
          </w:rPr>
          <w:t>пунктами 2</w:t>
        </w:r>
      </w:hyperlink>
      <w:r w:rsidRPr="0062473F">
        <w:rPr>
          <w:sz w:val="24"/>
          <w:szCs w:val="24"/>
        </w:rPr>
        <w:t xml:space="preserve"> - </w:t>
      </w:r>
      <w:hyperlink w:anchor="Par1537" w:tooltip="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history="1">
        <w:r w:rsidRPr="0062473F">
          <w:rPr>
            <w:sz w:val="24"/>
            <w:szCs w:val="24"/>
          </w:rPr>
          <w:t>4 части 1</w:t>
        </w:r>
      </w:hyperlink>
      <w:r w:rsidRPr="0062473F">
        <w:rPr>
          <w:sz w:val="24"/>
          <w:szCs w:val="24"/>
        </w:rPr>
        <w:t xml:space="preserve">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463A02" w:rsidRPr="0062473F" w:rsidRDefault="00463A02" w:rsidP="00BD715D">
      <w:pPr>
        <w:rPr>
          <w:sz w:val="24"/>
          <w:szCs w:val="24"/>
        </w:rPr>
      </w:pPr>
      <w:r w:rsidRPr="0062473F">
        <w:rPr>
          <w:sz w:val="24"/>
          <w:szCs w:val="24"/>
        </w:rPr>
        <w:t xml:space="preserve">1.2. Наряду с указанными в </w:t>
      </w:r>
      <w:hyperlink w:anchor="Par1535" w:tooltip="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history="1">
        <w:r w:rsidRPr="0062473F">
          <w:rPr>
            <w:sz w:val="24"/>
            <w:szCs w:val="24"/>
          </w:rPr>
          <w:t>пунктах 2</w:t>
        </w:r>
      </w:hyperlink>
      <w:r w:rsidRPr="0062473F">
        <w:rPr>
          <w:sz w:val="24"/>
          <w:szCs w:val="24"/>
        </w:rPr>
        <w:t xml:space="preserve"> - </w:t>
      </w:r>
      <w:hyperlink w:anchor="Par1537" w:tooltip="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history="1">
        <w:r w:rsidRPr="0062473F">
          <w:rPr>
            <w:sz w:val="24"/>
            <w:szCs w:val="24"/>
          </w:rPr>
          <w:t>4 части 1</w:t>
        </w:r>
      </w:hyperlink>
      <w:r w:rsidRPr="0062473F">
        <w:rPr>
          <w:sz w:val="24"/>
          <w:szCs w:val="24"/>
        </w:rPr>
        <w:t xml:space="preserve">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463A02" w:rsidRPr="0062473F" w:rsidRDefault="00463A02" w:rsidP="00BD715D">
      <w:pPr>
        <w:rPr>
          <w:sz w:val="24"/>
          <w:szCs w:val="24"/>
        </w:rPr>
      </w:pPr>
      <w:r w:rsidRPr="0062473F">
        <w:rPr>
          <w:sz w:val="24"/>
          <w:szCs w:val="24"/>
        </w:rPr>
        <w:t xml:space="preserve">2. Применительно к каждой территориальной зоне устанавливаются указанные в </w:t>
      </w:r>
      <w:hyperlink w:anchor="Par1532" w:tooltip="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 w:history="1">
        <w:r w:rsidRPr="0062473F">
          <w:rPr>
            <w:sz w:val="24"/>
            <w:szCs w:val="24"/>
          </w:rPr>
          <w:t>части 1</w:t>
        </w:r>
      </w:hyperlink>
      <w:r w:rsidRPr="0062473F">
        <w:rPr>
          <w:sz w:val="24"/>
          <w:szCs w:val="24"/>
        </w:rPr>
        <w:t xml:space="preserve"> настоящей статьи размеры и параметры, их сочетания.</w:t>
      </w:r>
    </w:p>
    <w:p w:rsidR="00463A02" w:rsidRPr="0062473F" w:rsidRDefault="00463A02" w:rsidP="00BD715D">
      <w:pPr>
        <w:rPr>
          <w:sz w:val="24"/>
          <w:szCs w:val="24"/>
        </w:rPr>
      </w:pPr>
      <w:r w:rsidRPr="0062473F">
        <w:rPr>
          <w:sz w:val="24"/>
          <w:szCs w:val="24"/>
        </w:rPr>
        <w:t>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rsidR="00463A02" w:rsidRDefault="00463A02" w:rsidP="00BD715D">
      <w:pPr>
        <w:rPr>
          <w:sz w:val="24"/>
          <w:szCs w:val="24"/>
        </w:rPr>
      </w:pPr>
      <w:r w:rsidRPr="0062473F">
        <w:rPr>
          <w:sz w:val="24"/>
          <w:szCs w:val="24"/>
        </w:rPr>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2813D2" w:rsidRPr="0062473F" w:rsidRDefault="002813D2" w:rsidP="008C42DB">
      <w:pPr>
        <w:pStyle w:val="39"/>
      </w:pPr>
      <w:bookmarkStart w:id="47" w:name="_Toc79070999"/>
      <w:r w:rsidRPr="0062473F">
        <w:t xml:space="preserve">Статья </w:t>
      </w:r>
      <w:r>
        <w:t>22</w:t>
      </w:r>
      <w:r w:rsidRPr="0062473F">
        <w:t xml:space="preserve">. </w:t>
      </w:r>
      <w:r w:rsidRPr="002813D2">
        <w:t>Предельные параметры разрешенного строительства, реконструкции объектов капитального строительства</w:t>
      </w:r>
      <w:r w:rsidRPr="0062473F">
        <w:t>.</w:t>
      </w:r>
      <w:bookmarkEnd w:id="47"/>
    </w:p>
    <w:p w:rsidR="002813D2" w:rsidRPr="002813D2" w:rsidRDefault="002813D2" w:rsidP="002813D2">
      <w:pPr>
        <w:rPr>
          <w:snapToGrid w:val="0"/>
          <w:sz w:val="24"/>
          <w:szCs w:val="24"/>
        </w:rPr>
      </w:pPr>
      <w:r w:rsidRPr="002813D2">
        <w:rPr>
          <w:snapToGrid w:val="0"/>
          <w:sz w:val="24"/>
          <w:szCs w:val="24"/>
        </w:rPr>
        <w:t>1.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установлены в следующем составе:</w:t>
      </w:r>
    </w:p>
    <w:p w:rsidR="002813D2" w:rsidRPr="002813D2" w:rsidRDefault="002813D2" w:rsidP="002813D2">
      <w:pPr>
        <w:rPr>
          <w:snapToGrid w:val="0"/>
          <w:sz w:val="24"/>
          <w:szCs w:val="24"/>
        </w:rPr>
      </w:pPr>
      <w:r w:rsidRPr="002813D2">
        <w:rPr>
          <w:snapToGrid w:val="0"/>
          <w:sz w:val="24"/>
          <w:szCs w:val="24"/>
        </w:rPr>
        <w:t>- минимальная площадь земельного участка;</w:t>
      </w:r>
    </w:p>
    <w:p w:rsidR="002813D2" w:rsidRPr="002813D2" w:rsidRDefault="002813D2" w:rsidP="002813D2">
      <w:pPr>
        <w:rPr>
          <w:snapToGrid w:val="0"/>
          <w:sz w:val="24"/>
          <w:szCs w:val="24"/>
        </w:rPr>
      </w:pPr>
      <w:r w:rsidRPr="002813D2">
        <w:rPr>
          <w:snapToGrid w:val="0"/>
          <w:sz w:val="24"/>
          <w:szCs w:val="24"/>
        </w:rPr>
        <w:t>- максимальное или минимальное количество этажей или/и максимальная или минимальная высота зданий, строений, сооружений на территории земельного участка;</w:t>
      </w:r>
    </w:p>
    <w:p w:rsidR="002813D2" w:rsidRPr="002813D2" w:rsidRDefault="002813D2" w:rsidP="002813D2">
      <w:pPr>
        <w:rPr>
          <w:snapToGrid w:val="0"/>
          <w:sz w:val="24"/>
          <w:szCs w:val="24"/>
        </w:rPr>
      </w:pPr>
      <w:r w:rsidRPr="002813D2">
        <w:rPr>
          <w:snapToGrid w:val="0"/>
          <w:sz w:val="24"/>
          <w:szCs w:val="24"/>
        </w:rPr>
        <w:t>- минимальные отступы от границ земельных участков зданий, строений, сооружений;</w:t>
      </w:r>
    </w:p>
    <w:p w:rsidR="002813D2" w:rsidRPr="002813D2" w:rsidRDefault="002813D2" w:rsidP="002813D2">
      <w:pPr>
        <w:rPr>
          <w:snapToGrid w:val="0"/>
          <w:sz w:val="24"/>
          <w:szCs w:val="24"/>
        </w:rPr>
      </w:pPr>
      <w:r w:rsidRPr="002813D2">
        <w:rPr>
          <w:snapToGrid w:val="0"/>
          <w:sz w:val="24"/>
          <w:szCs w:val="24"/>
        </w:rPr>
        <w:t>- максимальные выступы за красную линию балконов, эркеров, козырьков;</w:t>
      </w:r>
    </w:p>
    <w:p w:rsidR="002813D2" w:rsidRPr="002813D2" w:rsidRDefault="002813D2" w:rsidP="002813D2">
      <w:pPr>
        <w:rPr>
          <w:snapToGrid w:val="0"/>
          <w:sz w:val="24"/>
          <w:szCs w:val="24"/>
        </w:rPr>
      </w:pPr>
      <w:r w:rsidRPr="002813D2">
        <w:rPr>
          <w:snapToGrid w:val="0"/>
          <w:sz w:val="24"/>
          <w:szCs w:val="24"/>
        </w:rPr>
        <w:t>- максимальные выступы за красную линию ступеней и приямков;</w:t>
      </w:r>
    </w:p>
    <w:p w:rsidR="002813D2" w:rsidRPr="002813D2" w:rsidRDefault="002813D2" w:rsidP="002813D2">
      <w:pPr>
        <w:rPr>
          <w:snapToGrid w:val="0"/>
          <w:sz w:val="24"/>
          <w:szCs w:val="24"/>
        </w:rPr>
      </w:pPr>
      <w:r w:rsidRPr="002813D2">
        <w:rPr>
          <w:snapToGrid w:val="0"/>
          <w:sz w:val="24"/>
          <w:szCs w:val="24"/>
        </w:rPr>
        <w:t>- максимальная общая площадь объектов капитального строительства нежилого назначения на территории земельных участков в границах зон жилой застройки;</w:t>
      </w:r>
    </w:p>
    <w:p w:rsidR="002813D2" w:rsidRPr="002813D2" w:rsidRDefault="002813D2" w:rsidP="002813D2">
      <w:pPr>
        <w:rPr>
          <w:snapToGrid w:val="0"/>
          <w:sz w:val="24"/>
          <w:szCs w:val="24"/>
        </w:rPr>
      </w:pPr>
      <w:r w:rsidRPr="002813D2">
        <w:rPr>
          <w:snapToGrid w:val="0"/>
          <w:sz w:val="24"/>
          <w:szCs w:val="24"/>
        </w:rPr>
        <w:t>- максимальное количество жилых блоков малоэтажной индивидуальной жилой застройки (для домов блокированной застройки);</w:t>
      </w:r>
    </w:p>
    <w:p w:rsidR="002813D2" w:rsidRPr="002813D2" w:rsidRDefault="002813D2" w:rsidP="002813D2">
      <w:pPr>
        <w:rPr>
          <w:snapToGrid w:val="0"/>
          <w:sz w:val="24"/>
          <w:szCs w:val="24"/>
        </w:rPr>
      </w:pPr>
      <w:r w:rsidRPr="002813D2">
        <w:rPr>
          <w:snapToGrid w:val="0"/>
          <w:sz w:val="24"/>
          <w:szCs w:val="24"/>
        </w:rPr>
        <w:t>- максимальный класс опасности (по классификации СанПиН) объектов капитального строительства размещаемых на территории земельного участка;</w:t>
      </w:r>
    </w:p>
    <w:p w:rsidR="002813D2" w:rsidRPr="002813D2" w:rsidRDefault="002813D2" w:rsidP="002813D2">
      <w:pPr>
        <w:rPr>
          <w:snapToGrid w:val="0"/>
          <w:sz w:val="24"/>
          <w:szCs w:val="24"/>
        </w:rPr>
      </w:pPr>
      <w:r w:rsidRPr="002813D2">
        <w:rPr>
          <w:snapToGrid w:val="0"/>
          <w:sz w:val="24"/>
          <w:szCs w:val="24"/>
        </w:rPr>
        <w:t xml:space="preserve">-минимальное количество </w:t>
      </w:r>
      <w:proofErr w:type="spellStart"/>
      <w:r w:rsidRPr="002813D2">
        <w:rPr>
          <w:snapToGrid w:val="0"/>
          <w:sz w:val="24"/>
          <w:szCs w:val="24"/>
        </w:rPr>
        <w:t>машино</w:t>
      </w:r>
      <w:proofErr w:type="spellEnd"/>
      <w:r w:rsidRPr="002813D2">
        <w:rPr>
          <w:snapToGrid w:val="0"/>
          <w:sz w:val="24"/>
          <w:szCs w:val="24"/>
        </w:rPr>
        <w:t>-мест для хранения индивидуального автотранспорта на территории земельного участка;</w:t>
      </w:r>
    </w:p>
    <w:p w:rsidR="002813D2" w:rsidRPr="002813D2" w:rsidRDefault="002813D2" w:rsidP="002813D2">
      <w:pPr>
        <w:rPr>
          <w:snapToGrid w:val="0"/>
          <w:sz w:val="24"/>
          <w:szCs w:val="24"/>
        </w:rPr>
      </w:pPr>
      <w:r w:rsidRPr="002813D2">
        <w:rPr>
          <w:snapToGrid w:val="0"/>
          <w:sz w:val="24"/>
          <w:szCs w:val="24"/>
        </w:rPr>
        <w:t>- минимальное количество мест на погрузочно-разгрузочных площадках на территории земельного участка;</w:t>
      </w:r>
    </w:p>
    <w:p w:rsidR="002813D2" w:rsidRPr="002813D2" w:rsidRDefault="002813D2" w:rsidP="002813D2">
      <w:pPr>
        <w:rPr>
          <w:snapToGrid w:val="0"/>
          <w:sz w:val="24"/>
          <w:szCs w:val="24"/>
        </w:rPr>
      </w:pPr>
      <w:r w:rsidRPr="002813D2">
        <w:rPr>
          <w:snapToGrid w:val="0"/>
          <w:sz w:val="24"/>
          <w:szCs w:val="24"/>
        </w:rPr>
        <w:t>- минимальная доля озеленения земельного участка.</w:t>
      </w:r>
    </w:p>
    <w:p w:rsidR="002813D2" w:rsidRPr="002813D2" w:rsidRDefault="002813D2" w:rsidP="002813D2">
      <w:pPr>
        <w:rPr>
          <w:snapToGrid w:val="0"/>
          <w:sz w:val="24"/>
          <w:szCs w:val="24"/>
        </w:rPr>
      </w:pPr>
      <w:r w:rsidRPr="002813D2">
        <w:rPr>
          <w:snapToGrid w:val="0"/>
          <w:sz w:val="24"/>
          <w:szCs w:val="24"/>
        </w:rPr>
        <w:t>2. Сочетания указанных параметров и их предельные значения устанавливаются индивидуально применительно к каждой территориальной зоне, выделенной на карте градостроительного зонирования.</w:t>
      </w:r>
    </w:p>
    <w:p w:rsidR="002813D2" w:rsidRPr="002813D2" w:rsidRDefault="002813D2" w:rsidP="002813D2">
      <w:pPr>
        <w:rPr>
          <w:snapToGrid w:val="0"/>
          <w:sz w:val="24"/>
          <w:szCs w:val="24"/>
        </w:rPr>
      </w:pPr>
    </w:p>
    <w:p w:rsidR="002813D2" w:rsidRPr="002813D2" w:rsidRDefault="002813D2" w:rsidP="002813D2">
      <w:pPr>
        <w:rPr>
          <w:snapToGrid w:val="0"/>
          <w:sz w:val="24"/>
          <w:szCs w:val="24"/>
        </w:rPr>
      </w:pPr>
      <w:r w:rsidRPr="002813D2">
        <w:rPr>
          <w:snapToGrid w:val="0"/>
          <w:sz w:val="24"/>
          <w:szCs w:val="24"/>
        </w:rPr>
        <w:t>3. В пределах территориальных зон, выделенных по видам разрешенного использования, могут устанавливаться несколько подзон с различными сочетаниями параметров разрешенного строительного изменения недвижимости, но с одинаковыми списками видов разрешенного использования недвижимости.</w:t>
      </w:r>
    </w:p>
    <w:p w:rsidR="002813D2" w:rsidRPr="002813D2" w:rsidRDefault="002813D2" w:rsidP="002813D2">
      <w:pPr>
        <w:rPr>
          <w:snapToGrid w:val="0"/>
          <w:sz w:val="24"/>
          <w:szCs w:val="24"/>
        </w:rPr>
      </w:pPr>
      <w:r w:rsidRPr="002813D2">
        <w:rPr>
          <w:snapToGrid w:val="0"/>
          <w:sz w:val="24"/>
          <w:szCs w:val="24"/>
        </w:rPr>
        <w:t>4. Количество видов предельных параметров с установлением их значений применительно к различным территориальным зонам может увеличиваться путем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w:t>
      </w:r>
    </w:p>
    <w:p w:rsidR="002813D2" w:rsidRPr="0062473F" w:rsidRDefault="002813D2" w:rsidP="008C42DB">
      <w:pPr>
        <w:pStyle w:val="39"/>
      </w:pPr>
      <w:bookmarkStart w:id="48" w:name="_Toc79071000"/>
      <w:r w:rsidRPr="0062473F">
        <w:t xml:space="preserve">Статья </w:t>
      </w:r>
      <w:r>
        <w:t>23</w:t>
      </w:r>
      <w:r w:rsidRPr="0062473F">
        <w:t xml:space="preserve">. </w:t>
      </w:r>
      <w:r w:rsidRPr="002813D2">
        <w:t>Минимальная площадь земельного участка</w:t>
      </w:r>
      <w:r w:rsidRPr="0062473F">
        <w:t>.</w:t>
      </w:r>
      <w:bookmarkEnd w:id="48"/>
    </w:p>
    <w:p w:rsidR="002813D2" w:rsidRPr="008C42DB" w:rsidRDefault="002813D2" w:rsidP="008C42DB">
      <w:pPr>
        <w:rPr>
          <w:snapToGrid w:val="0"/>
          <w:sz w:val="24"/>
          <w:szCs w:val="24"/>
        </w:rPr>
      </w:pPr>
      <w:r w:rsidRPr="008C42DB">
        <w:rPr>
          <w:snapToGrid w:val="0"/>
          <w:sz w:val="24"/>
          <w:szCs w:val="24"/>
        </w:rPr>
        <w:t xml:space="preserve">Минимальная площадь земельного участка допускается не менее суммы площади, занимаемой существующим или размещаемым на его территории объектом капитального строительства, и требуемых в соответствии с настоящими Правилами площади озелененных территорий, площади для размещения </w:t>
      </w:r>
      <w:proofErr w:type="spellStart"/>
      <w:r w:rsidRPr="008C42DB">
        <w:rPr>
          <w:snapToGrid w:val="0"/>
          <w:sz w:val="24"/>
          <w:szCs w:val="24"/>
        </w:rPr>
        <w:t>машино</w:t>
      </w:r>
      <w:proofErr w:type="spellEnd"/>
      <w:r w:rsidRPr="008C42DB">
        <w:rPr>
          <w:snapToGrid w:val="0"/>
          <w:sz w:val="24"/>
          <w:szCs w:val="24"/>
        </w:rPr>
        <w:t>-мест, проездов и иных, необходимых в соответствии с настоящими Правилами и техническими регламентами вспомогательных объектов, предназначенных для его обслуживания и эксплуатации.</w:t>
      </w:r>
    </w:p>
    <w:p w:rsidR="008C42DB" w:rsidRPr="0062473F" w:rsidRDefault="008C42DB" w:rsidP="008C42DB">
      <w:pPr>
        <w:pStyle w:val="39"/>
      </w:pPr>
      <w:bookmarkStart w:id="49" w:name="_Toc79071001"/>
      <w:r w:rsidRPr="0062473F">
        <w:t xml:space="preserve">Статья </w:t>
      </w:r>
      <w:r>
        <w:t>24</w:t>
      </w:r>
      <w:r w:rsidRPr="0062473F">
        <w:t xml:space="preserve">. </w:t>
      </w:r>
      <w:r w:rsidRPr="008C42DB">
        <w:t>Минимальные отступы объектов капитального строительства от границ земельных участков</w:t>
      </w:r>
      <w:r w:rsidRPr="0062473F">
        <w:t>.</w:t>
      </w:r>
      <w:bookmarkEnd w:id="49"/>
    </w:p>
    <w:p w:rsidR="008C42DB" w:rsidRPr="008C42DB" w:rsidRDefault="008C42DB" w:rsidP="008C42DB">
      <w:pPr>
        <w:rPr>
          <w:snapToGrid w:val="0"/>
          <w:sz w:val="24"/>
          <w:szCs w:val="24"/>
        </w:rPr>
      </w:pPr>
      <w:r w:rsidRPr="008C42DB">
        <w:rPr>
          <w:snapToGrid w:val="0"/>
          <w:sz w:val="24"/>
          <w:szCs w:val="24"/>
        </w:rPr>
        <w:t xml:space="preserve">1. Общие требования к минимальным отступам объектов капитального строительства от границ земельных участков в целях определения мест допустимого размещения объектов капитального строительства, за пределами которых запрещено строительство зданий, строений, сооружений, устанавливается для участков, расположенных во всех территориальных зонах, кроме жилых зон. </w:t>
      </w:r>
    </w:p>
    <w:p w:rsidR="008C42DB" w:rsidRPr="008C42DB" w:rsidRDefault="008C42DB" w:rsidP="008C42DB">
      <w:pPr>
        <w:rPr>
          <w:snapToGrid w:val="0"/>
          <w:sz w:val="24"/>
          <w:szCs w:val="24"/>
        </w:rPr>
      </w:pPr>
      <w:r w:rsidRPr="008C42DB">
        <w:rPr>
          <w:snapToGrid w:val="0"/>
          <w:sz w:val="24"/>
          <w:szCs w:val="24"/>
        </w:rPr>
        <w:t xml:space="preserve">         2. Минимальные отступы от границ земельных участков до стен зданий, строений, сооружений следует принимать на основе расчетов инсоляции и освещенности, учета противопожарных требований и бытовых разрывов.</w:t>
      </w:r>
    </w:p>
    <w:p w:rsidR="008C42DB" w:rsidRPr="008C42DB" w:rsidRDefault="008C42DB" w:rsidP="008C42DB">
      <w:pPr>
        <w:rPr>
          <w:snapToGrid w:val="0"/>
          <w:sz w:val="24"/>
          <w:szCs w:val="24"/>
        </w:rPr>
      </w:pPr>
      <w:r w:rsidRPr="008C42DB">
        <w:rPr>
          <w:snapToGrid w:val="0"/>
          <w:sz w:val="24"/>
          <w:szCs w:val="24"/>
        </w:rPr>
        <w:t xml:space="preserve">         3. Для дошкольных образовательных учреждений, учебных помещений общеобразовательных школ, школ-интернатов, других учреждений образования, лечебно-профилактических, санаторно-оздоровительных учреждений, учреждений социального обеспечения,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p w:rsidR="008C42DB" w:rsidRPr="008C42DB" w:rsidRDefault="008C42DB" w:rsidP="008C42DB">
      <w:pPr>
        <w:rPr>
          <w:snapToGrid w:val="0"/>
          <w:sz w:val="24"/>
          <w:szCs w:val="24"/>
        </w:rPr>
      </w:pPr>
      <w:r w:rsidRPr="008C42DB">
        <w:rPr>
          <w:snapToGrid w:val="0"/>
          <w:sz w:val="24"/>
          <w:szCs w:val="24"/>
        </w:rPr>
        <w:t>Защита от перегрева должна быть предусмотрена не менее чем для половины игровых площадок, мест размещения игровых и спортивных снарядов и устройств, мест отдыха населения.</w:t>
      </w:r>
    </w:p>
    <w:p w:rsidR="008C42DB" w:rsidRPr="008C42DB" w:rsidRDefault="008C42DB" w:rsidP="008C42DB">
      <w:pPr>
        <w:rPr>
          <w:snapToGrid w:val="0"/>
          <w:sz w:val="24"/>
          <w:szCs w:val="24"/>
        </w:rPr>
      </w:pPr>
      <w:r w:rsidRPr="008C42DB">
        <w:rPr>
          <w:snapToGrid w:val="0"/>
          <w:sz w:val="24"/>
          <w:szCs w:val="24"/>
        </w:rPr>
        <w:t xml:space="preserve">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солнцезащиты. </w:t>
      </w:r>
    </w:p>
    <w:p w:rsidR="008C42DB" w:rsidRPr="008C42DB" w:rsidRDefault="008C42DB" w:rsidP="008C42DB">
      <w:pPr>
        <w:rPr>
          <w:snapToGrid w:val="0"/>
          <w:sz w:val="24"/>
          <w:szCs w:val="24"/>
        </w:rPr>
      </w:pPr>
      <w:r w:rsidRPr="008C42DB">
        <w:rPr>
          <w:snapToGrid w:val="0"/>
          <w:sz w:val="24"/>
          <w:szCs w:val="24"/>
        </w:rPr>
        <w:t>Меры по ограничению избыточного теплового воздействия инсоляции не должны приводить к нарушению норм естественного освещения помещений.</w:t>
      </w:r>
    </w:p>
    <w:p w:rsidR="008C42DB" w:rsidRPr="008C42DB" w:rsidRDefault="008C42DB" w:rsidP="008C42DB">
      <w:pPr>
        <w:rPr>
          <w:snapToGrid w:val="0"/>
          <w:sz w:val="24"/>
          <w:szCs w:val="24"/>
        </w:rPr>
      </w:pPr>
      <w:r w:rsidRPr="008C42DB">
        <w:rPr>
          <w:snapToGrid w:val="0"/>
          <w:sz w:val="24"/>
          <w:szCs w:val="24"/>
        </w:rPr>
        <w:t xml:space="preserve">     4. Здания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rsidR="008C42DB" w:rsidRPr="0062473F" w:rsidRDefault="008C42DB" w:rsidP="008C42DB">
      <w:pPr>
        <w:pStyle w:val="39"/>
      </w:pPr>
      <w:bookmarkStart w:id="50" w:name="_Toc79071002"/>
      <w:r w:rsidRPr="0062473F">
        <w:t>Статья</w:t>
      </w:r>
      <w:r w:rsidRPr="008C42DB">
        <w:t xml:space="preserve"> 25. Максимальные выступы за красную линию зданий, строений, сооружений.</w:t>
      </w:r>
      <w:bookmarkEnd w:id="50"/>
    </w:p>
    <w:p w:rsidR="008C42DB" w:rsidRPr="008C42DB" w:rsidRDefault="008C42DB" w:rsidP="008C42DB">
      <w:pPr>
        <w:rPr>
          <w:snapToGrid w:val="0"/>
          <w:sz w:val="24"/>
          <w:szCs w:val="24"/>
        </w:rPr>
      </w:pPr>
      <w:r w:rsidRPr="008C42DB">
        <w:rPr>
          <w:snapToGrid w:val="0"/>
          <w:sz w:val="24"/>
          <w:szCs w:val="24"/>
        </w:rPr>
        <w:t>Максимальные выступы за красную линию частей зданий, строений, сооружений допускаются:</w:t>
      </w:r>
    </w:p>
    <w:p w:rsidR="002813D2" w:rsidRPr="008C42DB" w:rsidRDefault="008C42DB" w:rsidP="008C42DB">
      <w:pPr>
        <w:rPr>
          <w:snapToGrid w:val="0"/>
          <w:sz w:val="24"/>
          <w:szCs w:val="24"/>
        </w:rPr>
      </w:pPr>
      <w:r w:rsidRPr="008C42DB">
        <w:rPr>
          <w:snapToGrid w:val="0"/>
          <w:sz w:val="24"/>
          <w:szCs w:val="24"/>
        </w:rPr>
        <w:t>- в отношении балконов, эркеров, козырьков – не более 1,5 метров.</w:t>
      </w:r>
    </w:p>
    <w:p w:rsidR="008C42DB" w:rsidRPr="0062473F" w:rsidRDefault="008C42DB" w:rsidP="008C42DB">
      <w:pPr>
        <w:pStyle w:val="39"/>
      </w:pPr>
      <w:bookmarkStart w:id="51" w:name="_Toc79071003"/>
      <w:r w:rsidRPr="0062473F">
        <w:t>Стать</w:t>
      </w:r>
      <w:r w:rsidRPr="008C42DB">
        <w:t>я 26. Максимальная высота зданий, строений, сооружений.</w:t>
      </w:r>
      <w:bookmarkEnd w:id="51"/>
    </w:p>
    <w:p w:rsidR="008C42DB" w:rsidRPr="008C42DB" w:rsidRDefault="008C42DB" w:rsidP="008C42DB">
      <w:pPr>
        <w:rPr>
          <w:snapToGrid w:val="0"/>
          <w:sz w:val="24"/>
          <w:szCs w:val="24"/>
        </w:rPr>
      </w:pPr>
      <w:r w:rsidRPr="008C42DB">
        <w:rPr>
          <w:snapToGrid w:val="0"/>
          <w:sz w:val="24"/>
          <w:szCs w:val="24"/>
        </w:rPr>
        <w:t>1. Максимальная высота зданий, строений, сооружений установлена Правилами с учетом:</w:t>
      </w:r>
    </w:p>
    <w:p w:rsidR="008C42DB" w:rsidRPr="008C42DB" w:rsidRDefault="008C42DB" w:rsidP="008C42DB">
      <w:pPr>
        <w:rPr>
          <w:snapToGrid w:val="0"/>
          <w:sz w:val="24"/>
          <w:szCs w:val="24"/>
        </w:rPr>
      </w:pPr>
      <w:r w:rsidRPr="008C42DB">
        <w:rPr>
          <w:snapToGrid w:val="0"/>
          <w:sz w:val="24"/>
          <w:szCs w:val="24"/>
        </w:rPr>
        <w:t>- Генерального плана;</w:t>
      </w:r>
    </w:p>
    <w:p w:rsidR="008C42DB" w:rsidRPr="008C42DB" w:rsidRDefault="008C42DB" w:rsidP="008C42DB">
      <w:pPr>
        <w:rPr>
          <w:snapToGrid w:val="0"/>
          <w:sz w:val="24"/>
          <w:szCs w:val="24"/>
        </w:rPr>
      </w:pPr>
      <w:r w:rsidRPr="008C42DB">
        <w:rPr>
          <w:snapToGrid w:val="0"/>
          <w:sz w:val="24"/>
          <w:szCs w:val="24"/>
        </w:rPr>
        <w:t>- границ зон охраны объектов культурного наследия;</w:t>
      </w:r>
    </w:p>
    <w:p w:rsidR="008C42DB" w:rsidRPr="008C42DB" w:rsidRDefault="008C42DB" w:rsidP="008C42DB">
      <w:pPr>
        <w:rPr>
          <w:snapToGrid w:val="0"/>
          <w:sz w:val="24"/>
          <w:szCs w:val="24"/>
        </w:rPr>
      </w:pPr>
      <w:r w:rsidRPr="008C42DB">
        <w:rPr>
          <w:snapToGrid w:val="0"/>
          <w:sz w:val="24"/>
          <w:szCs w:val="24"/>
        </w:rPr>
        <w:t>- максимальной этажности застройки в границах территориальных зон;</w:t>
      </w:r>
    </w:p>
    <w:p w:rsidR="008C42DB" w:rsidRPr="008C42DB" w:rsidRDefault="008C42DB" w:rsidP="008C42DB">
      <w:pPr>
        <w:rPr>
          <w:snapToGrid w:val="0"/>
          <w:sz w:val="24"/>
          <w:szCs w:val="24"/>
        </w:rPr>
      </w:pPr>
      <w:r w:rsidRPr="008C42DB">
        <w:rPr>
          <w:snapToGrid w:val="0"/>
          <w:sz w:val="24"/>
          <w:szCs w:val="24"/>
        </w:rPr>
        <w:t>- видов разрешенного использования в границах территориальных зон.</w:t>
      </w:r>
    </w:p>
    <w:p w:rsidR="008C42DB" w:rsidRPr="008C42DB" w:rsidRDefault="008C42DB" w:rsidP="008C42DB">
      <w:pPr>
        <w:rPr>
          <w:snapToGrid w:val="0"/>
          <w:sz w:val="24"/>
          <w:szCs w:val="24"/>
        </w:rPr>
      </w:pPr>
      <w:r w:rsidRPr="008C42DB">
        <w:rPr>
          <w:snapToGrid w:val="0"/>
          <w:sz w:val="24"/>
          <w:szCs w:val="24"/>
        </w:rPr>
        <w:t xml:space="preserve">2. Требования в части максимальной высоты, установленные настоящими Правилами, не распространяются на антенны, вентиляционные и дымовые трубы, шпили, аттики и </w:t>
      </w:r>
      <w:proofErr w:type="spellStart"/>
      <w:r w:rsidRPr="008C42DB">
        <w:rPr>
          <w:snapToGrid w:val="0"/>
          <w:sz w:val="24"/>
          <w:szCs w:val="24"/>
        </w:rPr>
        <w:t>баллюстрады</w:t>
      </w:r>
      <w:proofErr w:type="spellEnd"/>
      <w:r w:rsidRPr="008C42DB">
        <w:rPr>
          <w:snapToGrid w:val="0"/>
          <w:sz w:val="24"/>
          <w:szCs w:val="24"/>
        </w:rPr>
        <w:t>, выходы на кровлю максимальной площадью 6 квадратных метров и высотой 2,5 метра, а также остекленные световые фонари, максимальной высотой 2,5 метра.</w:t>
      </w:r>
    </w:p>
    <w:p w:rsidR="008C42DB" w:rsidRPr="008C42DB" w:rsidRDefault="008C42DB" w:rsidP="008C42DB">
      <w:pPr>
        <w:rPr>
          <w:snapToGrid w:val="0"/>
          <w:sz w:val="24"/>
          <w:szCs w:val="24"/>
        </w:rPr>
      </w:pPr>
      <w:r w:rsidRPr="008C42DB">
        <w:rPr>
          <w:snapToGrid w:val="0"/>
          <w:sz w:val="24"/>
          <w:szCs w:val="24"/>
        </w:rPr>
        <w:t>3. Максимальная высота зданий, строений, сооружений в составе градостроительных регламентов установлена в метрах по вертикали относительно дневной поверхности земли. При этом дневная поверхность земли определяется как высотная отметка поверхности грунта, зафиксированная в балтийской системе координат до начала инженерных работ, при разработке документации по планировке территории с отображением отметок на схеме вертикальной планировки и инженерной подготовки территории.</w:t>
      </w:r>
    </w:p>
    <w:p w:rsidR="008C42DB" w:rsidRPr="008C42DB" w:rsidRDefault="008C42DB" w:rsidP="008C42DB">
      <w:pPr>
        <w:rPr>
          <w:snapToGrid w:val="0"/>
          <w:sz w:val="24"/>
          <w:szCs w:val="24"/>
        </w:rPr>
      </w:pPr>
      <w:r w:rsidRPr="008C42DB">
        <w:rPr>
          <w:snapToGrid w:val="0"/>
          <w:sz w:val="24"/>
          <w:szCs w:val="24"/>
        </w:rPr>
        <w:t>4. Местоположение локальных увеличений предельной высоты зданий, строений, сооружений подлежит уточнению в составе документации по планировке территории. При этом локальные увеличения предельной высоты зданий, строений, сооружений могут располагаться:</w:t>
      </w:r>
    </w:p>
    <w:p w:rsidR="008C42DB" w:rsidRPr="008C42DB" w:rsidRDefault="008C42DB" w:rsidP="008C42DB">
      <w:pPr>
        <w:rPr>
          <w:snapToGrid w:val="0"/>
          <w:sz w:val="24"/>
          <w:szCs w:val="24"/>
        </w:rPr>
      </w:pPr>
      <w:r w:rsidRPr="008C42DB">
        <w:rPr>
          <w:snapToGrid w:val="0"/>
          <w:sz w:val="24"/>
          <w:szCs w:val="24"/>
        </w:rPr>
        <w:t>- по фронту застройки квартала: на пересечении транспортных магистралей, в угловых частях квартала, в центральной части линии застройки квартала.</w:t>
      </w:r>
    </w:p>
    <w:p w:rsidR="008C42DB" w:rsidRPr="0062473F" w:rsidRDefault="008C42DB" w:rsidP="008C42DB">
      <w:pPr>
        <w:pStyle w:val="39"/>
      </w:pPr>
      <w:bookmarkStart w:id="52" w:name="_Toc79071004"/>
      <w:r w:rsidRPr="0062473F">
        <w:t>Стат</w:t>
      </w:r>
      <w:r w:rsidRPr="008C42DB">
        <w:t>ья 27. Минимальная доля озелененной территории.</w:t>
      </w:r>
      <w:bookmarkEnd w:id="52"/>
    </w:p>
    <w:p w:rsidR="008C42DB" w:rsidRPr="008C42DB" w:rsidRDefault="008C42DB" w:rsidP="008C42DB">
      <w:pPr>
        <w:rPr>
          <w:snapToGrid w:val="0"/>
          <w:sz w:val="24"/>
          <w:szCs w:val="24"/>
        </w:rPr>
      </w:pPr>
      <w:r w:rsidRPr="008C42DB">
        <w:rPr>
          <w:snapToGrid w:val="0"/>
          <w:sz w:val="24"/>
          <w:szCs w:val="24"/>
        </w:rPr>
        <w:t>1. К озелененным территориям, требуемым градостроительными регламентами к размещению на земельных участках, относятся части участков, которые не застроены и не используются (не предназначены для использования) под проезжую часть, парковку или тротуар и при этом покрыты зелеными насаждениями (цветники, газоны, кустарник, высокоствольные растения и т.п.), водоемами, пляжами, детскими и спортивными площадками.</w:t>
      </w:r>
    </w:p>
    <w:p w:rsidR="008C42DB" w:rsidRPr="008C42DB" w:rsidRDefault="008C42DB" w:rsidP="008C42DB">
      <w:pPr>
        <w:rPr>
          <w:snapToGrid w:val="0"/>
          <w:sz w:val="24"/>
          <w:szCs w:val="24"/>
        </w:rPr>
      </w:pPr>
      <w:r w:rsidRPr="008C42DB">
        <w:rPr>
          <w:snapToGrid w:val="0"/>
          <w:sz w:val="24"/>
          <w:szCs w:val="24"/>
        </w:rPr>
        <w:t>2. Озелененная территория может быть оборудована следующими объектами:</w:t>
      </w:r>
    </w:p>
    <w:p w:rsidR="008C42DB" w:rsidRPr="008C42DB" w:rsidRDefault="008C42DB" w:rsidP="008C42DB">
      <w:pPr>
        <w:rPr>
          <w:snapToGrid w:val="0"/>
          <w:sz w:val="24"/>
          <w:szCs w:val="24"/>
        </w:rPr>
      </w:pPr>
      <w:r w:rsidRPr="008C42DB">
        <w:rPr>
          <w:snapToGrid w:val="0"/>
          <w:sz w:val="24"/>
          <w:szCs w:val="24"/>
        </w:rPr>
        <w:t>- площадками для отдыха взрослых, детскими площадками;</w:t>
      </w:r>
    </w:p>
    <w:p w:rsidR="008C42DB" w:rsidRPr="008C42DB" w:rsidRDefault="008C42DB" w:rsidP="008C42DB">
      <w:pPr>
        <w:rPr>
          <w:snapToGrid w:val="0"/>
          <w:sz w:val="24"/>
          <w:szCs w:val="24"/>
        </w:rPr>
      </w:pPr>
      <w:r w:rsidRPr="008C42DB">
        <w:rPr>
          <w:snapToGrid w:val="0"/>
          <w:sz w:val="24"/>
          <w:szCs w:val="24"/>
        </w:rPr>
        <w:t>- открытыми спортивными площадками;</w:t>
      </w:r>
    </w:p>
    <w:p w:rsidR="008C42DB" w:rsidRPr="008C42DB" w:rsidRDefault="008C42DB" w:rsidP="008C42DB">
      <w:pPr>
        <w:rPr>
          <w:snapToGrid w:val="0"/>
          <w:sz w:val="24"/>
          <w:szCs w:val="24"/>
        </w:rPr>
      </w:pPr>
      <w:r w:rsidRPr="008C42DB">
        <w:rPr>
          <w:snapToGrid w:val="0"/>
          <w:sz w:val="24"/>
          <w:szCs w:val="24"/>
        </w:rPr>
        <w:t>- площадками для выгула собак;</w:t>
      </w:r>
    </w:p>
    <w:p w:rsidR="008C42DB" w:rsidRPr="008C42DB" w:rsidRDefault="008C42DB" w:rsidP="008C42DB">
      <w:pPr>
        <w:rPr>
          <w:snapToGrid w:val="0"/>
          <w:sz w:val="24"/>
          <w:szCs w:val="24"/>
        </w:rPr>
      </w:pPr>
      <w:r w:rsidRPr="008C42DB">
        <w:rPr>
          <w:snapToGrid w:val="0"/>
          <w:sz w:val="24"/>
          <w:szCs w:val="24"/>
        </w:rPr>
        <w:t>- грунтовыми пешеходными дорожками;</w:t>
      </w:r>
    </w:p>
    <w:p w:rsidR="008C42DB" w:rsidRPr="008C42DB" w:rsidRDefault="008C42DB" w:rsidP="008C42DB">
      <w:pPr>
        <w:rPr>
          <w:snapToGrid w:val="0"/>
          <w:sz w:val="24"/>
          <w:szCs w:val="24"/>
        </w:rPr>
      </w:pPr>
      <w:r w:rsidRPr="008C42DB">
        <w:rPr>
          <w:snapToGrid w:val="0"/>
          <w:sz w:val="24"/>
          <w:szCs w:val="24"/>
        </w:rPr>
        <w:t>- другими подобными объектами.</w:t>
      </w:r>
    </w:p>
    <w:p w:rsidR="008C42DB" w:rsidRPr="008C42DB" w:rsidRDefault="008C42DB" w:rsidP="008C42DB">
      <w:pPr>
        <w:rPr>
          <w:snapToGrid w:val="0"/>
          <w:sz w:val="24"/>
          <w:szCs w:val="24"/>
        </w:rPr>
      </w:pPr>
      <w:r w:rsidRPr="008C42DB">
        <w:rPr>
          <w:snapToGrid w:val="0"/>
          <w:sz w:val="24"/>
          <w:szCs w:val="24"/>
        </w:rPr>
        <w:t>Площадь, занимаемая указанными объектами не должна превышать 50% площади озелененной территории.</w:t>
      </w:r>
    </w:p>
    <w:p w:rsidR="008C42DB" w:rsidRPr="008C42DB" w:rsidRDefault="008C42DB" w:rsidP="008C42DB">
      <w:pPr>
        <w:rPr>
          <w:snapToGrid w:val="0"/>
          <w:sz w:val="24"/>
          <w:szCs w:val="24"/>
        </w:rPr>
      </w:pPr>
      <w:r w:rsidRPr="008C42DB">
        <w:rPr>
          <w:snapToGrid w:val="0"/>
          <w:sz w:val="24"/>
          <w:szCs w:val="24"/>
        </w:rPr>
        <w:t>3. При совмещении на одном участке видов использования с различными требованиями к озеленению, минимальный размер озелененных территорий рассчитывается применительно к частям участка, выделяемым как земельные доли разных видов использования, пропорционально общей площади зданий или помещений разного назначения.</w:t>
      </w:r>
    </w:p>
    <w:p w:rsidR="008C42DB" w:rsidRPr="008C42DB" w:rsidRDefault="008C42DB" w:rsidP="008C42DB">
      <w:pPr>
        <w:rPr>
          <w:snapToGrid w:val="0"/>
          <w:sz w:val="24"/>
          <w:szCs w:val="24"/>
        </w:rPr>
      </w:pPr>
      <w:r w:rsidRPr="008C42DB">
        <w:rPr>
          <w:snapToGrid w:val="0"/>
          <w:sz w:val="24"/>
          <w:szCs w:val="24"/>
        </w:rPr>
        <w:t>4. Требования к размерам и озеленению санитарно-защитных зон следует принимать в соответствии с техническими регламентами, СанПиНами и иными действующими нормативными техническими документами.</w:t>
      </w:r>
    </w:p>
    <w:p w:rsidR="008C42DB" w:rsidRPr="008C42DB" w:rsidRDefault="008C42DB" w:rsidP="008C42DB">
      <w:pPr>
        <w:rPr>
          <w:snapToGrid w:val="0"/>
          <w:sz w:val="24"/>
          <w:szCs w:val="24"/>
        </w:rPr>
      </w:pPr>
      <w:r w:rsidRPr="008C42DB">
        <w:rPr>
          <w:snapToGrid w:val="0"/>
          <w:sz w:val="24"/>
          <w:szCs w:val="24"/>
        </w:rPr>
        <w:t>5. Минимально допустимая площадь озелененной территории земельных участков на территории всех зон, за исключением перечисленных в пункте 4 настоящей статьи, приведена в таблице 1.</w:t>
      </w:r>
    </w:p>
    <w:p w:rsidR="008C42DB" w:rsidRPr="008C42DB" w:rsidRDefault="008C42DB" w:rsidP="008C42DB">
      <w:pPr>
        <w:rPr>
          <w:sz w:val="24"/>
          <w:szCs w:val="24"/>
        </w:rPr>
      </w:pPr>
    </w:p>
    <w:p w:rsidR="008C42DB" w:rsidRPr="008C42DB" w:rsidRDefault="008C42DB" w:rsidP="008C42DB">
      <w:pPr>
        <w:rPr>
          <w:b/>
          <w:bCs/>
          <w:sz w:val="24"/>
          <w:szCs w:val="24"/>
        </w:rPr>
      </w:pPr>
      <w:r w:rsidRPr="008C42DB">
        <w:rPr>
          <w:b/>
          <w:bCs/>
          <w:sz w:val="24"/>
          <w:szCs w:val="24"/>
        </w:rPr>
        <w:t xml:space="preserve">Таблица </w:t>
      </w:r>
    </w:p>
    <w:p w:rsidR="008C42DB" w:rsidRPr="008C42DB" w:rsidRDefault="008C42DB" w:rsidP="008C42DB">
      <w:pPr>
        <w:rPr>
          <w:b/>
          <w:bCs/>
          <w:sz w:val="24"/>
          <w:szCs w:val="24"/>
        </w:rPr>
      </w:pPr>
      <w:r w:rsidRPr="008C42DB">
        <w:rPr>
          <w:b/>
          <w:bCs/>
          <w:sz w:val="24"/>
          <w:szCs w:val="24"/>
        </w:rPr>
        <w:t>Минимально допустимая площадь озелененной территории земельных участков</w:t>
      </w:r>
    </w:p>
    <w:tbl>
      <w:tblPr>
        <w:tblW w:w="9538" w:type="dxa"/>
        <w:jc w:val="center"/>
        <w:tblLayout w:type="fixed"/>
        <w:tblCellMar>
          <w:left w:w="40" w:type="dxa"/>
          <w:right w:w="40" w:type="dxa"/>
        </w:tblCellMar>
        <w:tblLook w:val="0000" w:firstRow="0" w:lastRow="0" w:firstColumn="0" w:lastColumn="0" w:noHBand="0" w:noVBand="0"/>
      </w:tblPr>
      <w:tblGrid>
        <w:gridCol w:w="607"/>
        <w:gridCol w:w="4111"/>
        <w:gridCol w:w="358"/>
        <w:gridCol w:w="3809"/>
        <w:gridCol w:w="653"/>
      </w:tblGrid>
      <w:tr w:rsidR="008C42DB" w:rsidRPr="008C42DB" w:rsidTr="008C42DB">
        <w:trPr>
          <w:trHeight w:val="675"/>
          <w:tblHeader/>
          <w:jc w:val="center"/>
        </w:trPr>
        <w:tc>
          <w:tcPr>
            <w:tcW w:w="607" w:type="dxa"/>
            <w:tcBorders>
              <w:top w:val="single" w:sz="6" w:space="0" w:color="auto"/>
              <w:left w:val="single" w:sz="6" w:space="0" w:color="auto"/>
              <w:right w:val="single" w:sz="6" w:space="0" w:color="auto"/>
            </w:tcBorders>
            <w:shd w:val="clear" w:color="auto" w:fill="FFFFFF"/>
            <w:vAlign w:val="center"/>
          </w:tcPr>
          <w:p w:rsidR="008C42DB" w:rsidRPr="008C42DB" w:rsidRDefault="008C42DB" w:rsidP="008C42DB">
            <w:pPr>
              <w:ind w:firstLine="0"/>
              <w:jc w:val="center"/>
              <w:rPr>
                <w:b/>
                <w:sz w:val="24"/>
                <w:szCs w:val="24"/>
              </w:rPr>
            </w:pPr>
            <w:r w:rsidRPr="008C42DB">
              <w:rPr>
                <w:b/>
                <w:sz w:val="24"/>
                <w:szCs w:val="24"/>
              </w:rPr>
              <w:t>№</w:t>
            </w:r>
          </w:p>
          <w:p w:rsidR="008C42DB" w:rsidRPr="008C42DB" w:rsidRDefault="008C42DB" w:rsidP="008C42DB">
            <w:pPr>
              <w:ind w:firstLine="0"/>
              <w:jc w:val="center"/>
              <w:rPr>
                <w:b/>
                <w:sz w:val="24"/>
                <w:szCs w:val="24"/>
              </w:rPr>
            </w:pPr>
            <w:r w:rsidRPr="008C42DB">
              <w:rPr>
                <w:b/>
                <w:sz w:val="24"/>
                <w:szCs w:val="24"/>
              </w:rPr>
              <w:t>п/п</w:t>
            </w:r>
          </w:p>
        </w:tc>
        <w:tc>
          <w:tcPr>
            <w:tcW w:w="4111" w:type="dxa"/>
            <w:tcBorders>
              <w:top w:val="single" w:sz="6" w:space="0" w:color="auto"/>
              <w:left w:val="single" w:sz="6" w:space="0" w:color="auto"/>
              <w:right w:val="single" w:sz="6" w:space="0" w:color="auto"/>
            </w:tcBorders>
            <w:shd w:val="clear" w:color="auto" w:fill="FFFFFF"/>
            <w:vAlign w:val="center"/>
          </w:tcPr>
          <w:p w:rsidR="008C42DB" w:rsidRPr="008C42DB" w:rsidRDefault="008C42DB" w:rsidP="008C42DB">
            <w:pPr>
              <w:ind w:firstLine="0"/>
              <w:jc w:val="center"/>
              <w:rPr>
                <w:b/>
                <w:sz w:val="24"/>
                <w:szCs w:val="24"/>
              </w:rPr>
            </w:pPr>
            <w:r w:rsidRPr="008C42DB">
              <w:rPr>
                <w:b/>
                <w:sz w:val="24"/>
                <w:szCs w:val="24"/>
              </w:rPr>
              <w:t>Вид использования</w:t>
            </w:r>
          </w:p>
        </w:tc>
        <w:tc>
          <w:tcPr>
            <w:tcW w:w="4820" w:type="dxa"/>
            <w:gridSpan w:val="3"/>
            <w:tcBorders>
              <w:top w:val="single" w:sz="4" w:space="0" w:color="auto"/>
              <w:left w:val="single" w:sz="4" w:space="0" w:color="auto"/>
              <w:right w:val="single" w:sz="4" w:space="0" w:color="auto"/>
            </w:tcBorders>
            <w:shd w:val="clear" w:color="auto" w:fill="FFFFFF"/>
            <w:vAlign w:val="center"/>
          </w:tcPr>
          <w:p w:rsidR="008C42DB" w:rsidRPr="008C42DB" w:rsidRDefault="008C42DB" w:rsidP="008C42DB">
            <w:pPr>
              <w:ind w:firstLine="0"/>
              <w:jc w:val="center"/>
              <w:rPr>
                <w:b/>
                <w:sz w:val="24"/>
                <w:szCs w:val="24"/>
              </w:rPr>
            </w:pPr>
            <w:r w:rsidRPr="008C42DB">
              <w:rPr>
                <w:b/>
                <w:sz w:val="24"/>
                <w:szCs w:val="24"/>
              </w:rPr>
              <w:t>Минимальная площадь</w:t>
            </w:r>
          </w:p>
          <w:p w:rsidR="008C42DB" w:rsidRPr="008C42DB" w:rsidRDefault="008C42DB" w:rsidP="008C42DB">
            <w:pPr>
              <w:ind w:firstLine="0"/>
              <w:jc w:val="center"/>
              <w:rPr>
                <w:b/>
                <w:sz w:val="24"/>
                <w:szCs w:val="24"/>
              </w:rPr>
            </w:pPr>
            <w:r w:rsidRPr="008C42DB">
              <w:rPr>
                <w:b/>
                <w:sz w:val="24"/>
                <w:szCs w:val="24"/>
              </w:rPr>
              <w:t>озелененных территорий</w:t>
            </w:r>
          </w:p>
        </w:tc>
      </w:tr>
      <w:tr w:rsidR="008C42DB" w:rsidRPr="008C42DB" w:rsidTr="008C42DB">
        <w:trPr>
          <w:trHeight w:hRule="exact" w:val="1129"/>
          <w:jc w:val="center"/>
        </w:trPr>
        <w:tc>
          <w:tcPr>
            <w:tcW w:w="607" w:type="dxa"/>
            <w:tcBorders>
              <w:top w:val="single" w:sz="6" w:space="0" w:color="auto"/>
              <w:left w:val="single" w:sz="6" w:space="0" w:color="auto"/>
              <w:bottom w:val="single" w:sz="6" w:space="0" w:color="auto"/>
              <w:right w:val="single" w:sz="6" w:space="0" w:color="auto"/>
            </w:tcBorders>
            <w:shd w:val="clear" w:color="auto" w:fill="FFFFFF"/>
            <w:vAlign w:val="center"/>
          </w:tcPr>
          <w:p w:rsidR="008C42DB" w:rsidRPr="008C42DB" w:rsidRDefault="008C42DB" w:rsidP="008C42DB">
            <w:pPr>
              <w:ind w:firstLine="0"/>
              <w:jc w:val="center"/>
              <w:rPr>
                <w:sz w:val="24"/>
                <w:szCs w:val="24"/>
              </w:rPr>
            </w:pPr>
            <w:r w:rsidRPr="008C42DB">
              <w:rPr>
                <w:sz w:val="24"/>
                <w:szCs w:val="24"/>
              </w:rPr>
              <w:t>1</w:t>
            </w:r>
          </w:p>
        </w:tc>
        <w:tc>
          <w:tcPr>
            <w:tcW w:w="4111" w:type="dxa"/>
            <w:tcBorders>
              <w:top w:val="single" w:sz="6" w:space="0" w:color="auto"/>
              <w:left w:val="single" w:sz="6" w:space="0" w:color="auto"/>
              <w:bottom w:val="single" w:sz="6" w:space="0" w:color="auto"/>
              <w:right w:val="single" w:sz="6" w:space="0" w:color="auto"/>
            </w:tcBorders>
            <w:shd w:val="clear" w:color="auto" w:fill="FFFFFF"/>
          </w:tcPr>
          <w:p w:rsidR="008C42DB" w:rsidRPr="008C42DB" w:rsidRDefault="008C42DB" w:rsidP="008C42DB">
            <w:pPr>
              <w:ind w:firstLine="0"/>
              <w:rPr>
                <w:sz w:val="24"/>
                <w:szCs w:val="24"/>
              </w:rPr>
            </w:pPr>
          </w:p>
          <w:p w:rsidR="008C42DB" w:rsidRPr="008C42DB" w:rsidRDefault="008C42DB" w:rsidP="008C42DB">
            <w:pPr>
              <w:ind w:firstLine="0"/>
              <w:rPr>
                <w:sz w:val="24"/>
                <w:szCs w:val="24"/>
              </w:rPr>
            </w:pPr>
            <w:r w:rsidRPr="008C42DB">
              <w:rPr>
                <w:sz w:val="24"/>
                <w:szCs w:val="24"/>
              </w:rPr>
              <w:t>Многоквартирные жилые дома*</w:t>
            </w:r>
          </w:p>
        </w:tc>
        <w:tc>
          <w:tcPr>
            <w:tcW w:w="4820" w:type="dxa"/>
            <w:gridSpan w:val="3"/>
            <w:tcBorders>
              <w:top w:val="single" w:sz="6" w:space="0" w:color="auto"/>
              <w:left w:val="single" w:sz="4" w:space="0" w:color="auto"/>
              <w:bottom w:val="single" w:sz="4" w:space="0" w:color="auto"/>
              <w:right w:val="single" w:sz="4" w:space="0" w:color="auto"/>
            </w:tcBorders>
            <w:shd w:val="clear" w:color="auto" w:fill="FFFFFF"/>
          </w:tcPr>
          <w:p w:rsidR="008C42DB" w:rsidRPr="008C42DB" w:rsidRDefault="008C42DB" w:rsidP="008C42DB">
            <w:pPr>
              <w:ind w:firstLine="0"/>
              <w:rPr>
                <w:sz w:val="24"/>
                <w:szCs w:val="24"/>
              </w:rPr>
            </w:pPr>
            <w:r w:rsidRPr="008C42DB">
              <w:rPr>
                <w:sz w:val="24"/>
                <w:szCs w:val="24"/>
              </w:rPr>
              <w:t xml:space="preserve">23 </w:t>
            </w:r>
            <w:proofErr w:type="gramStart"/>
            <w:r w:rsidRPr="008C42DB">
              <w:rPr>
                <w:sz w:val="24"/>
                <w:szCs w:val="24"/>
              </w:rPr>
              <w:t>кв.м</w:t>
            </w:r>
            <w:proofErr w:type="gramEnd"/>
            <w:r w:rsidRPr="008C42DB">
              <w:rPr>
                <w:sz w:val="24"/>
                <w:szCs w:val="24"/>
              </w:rPr>
              <w:t xml:space="preserve"> на 100 кв.м общей площади квартир в объекте капитального строительства на участке</w:t>
            </w:r>
          </w:p>
        </w:tc>
      </w:tr>
      <w:tr w:rsidR="008C42DB" w:rsidRPr="008C42DB" w:rsidTr="008C42DB">
        <w:trPr>
          <w:trHeight w:hRule="exact" w:val="1704"/>
          <w:jc w:val="center"/>
        </w:trPr>
        <w:tc>
          <w:tcPr>
            <w:tcW w:w="607" w:type="dxa"/>
            <w:tcBorders>
              <w:top w:val="single" w:sz="6" w:space="0" w:color="auto"/>
              <w:left w:val="single" w:sz="4" w:space="0" w:color="auto"/>
              <w:bottom w:val="single" w:sz="4" w:space="0" w:color="auto"/>
              <w:right w:val="single" w:sz="6" w:space="0" w:color="auto"/>
            </w:tcBorders>
            <w:shd w:val="clear" w:color="auto" w:fill="FFFFFF"/>
            <w:vAlign w:val="center"/>
          </w:tcPr>
          <w:p w:rsidR="008C42DB" w:rsidRPr="008C42DB" w:rsidRDefault="008C42DB" w:rsidP="008C42DB">
            <w:pPr>
              <w:ind w:firstLine="0"/>
              <w:jc w:val="center"/>
              <w:rPr>
                <w:sz w:val="24"/>
                <w:szCs w:val="24"/>
              </w:rPr>
            </w:pPr>
            <w:r w:rsidRPr="008C42DB">
              <w:rPr>
                <w:sz w:val="24"/>
                <w:szCs w:val="24"/>
              </w:rPr>
              <w:t>2</w:t>
            </w:r>
          </w:p>
        </w:tc>
        <w:tc>
          <w:tcPr>
            <w:tcW w:w="4111" w:type="dxa"/>
            <w:tcBorders>
              <w:top w:val="single" w:sz="6" w:space="0" w:color="auto"/>
              <w:left w:val="single" w:sz="6" w:space="0" w:color="auto"/>
              <w:bottom w:val="single" w:sz="4" w:space="0" w:color="auto"/>
              <w:right w:val="single" w:sz="6" w:space="0" w:color="auto"/>
            </w:tcBorders>
            <w:shd w:val="clear" w:color="auto" w:fill="FFFFFF"/>
          </w:tcPr>
          <w:p w:rsidR="008C42DB" w:rsidRPr="008C42DB" w:rsidRDefault="008C42DB" w:rsidP="008C42DB">
            <w:pPr>
              <w:ind w:firstLine="0"/>
              <w:rPr>
                <w:sz w:val="24"/>
                <w:szCs w:val="24"/>
              </w:rPr>
            </w:pPr>
          </w:p>
          <w:p w:rsidR="008C42DB" w:rsidRPr="008C42DB" w:rsidRDefault="008C42DB" w:rsidP="008C42DB">
            <w:pPr>
              <w:ind w:firstLine="0"/>
              <w:rPr>
                <w:sz w:val="24"/>
                <w:szCs w:val="24"/>
              </w:rPr>
            </w:pPr>
          </w:p>
          <w:p w:rsidR="008C42DB" w:rsidRPr="008C42DB" w:rsidRDefault="008C42DB" w:rsidP="008C42DB">
            <w:pPr>
              <w:ind w:firstLine="0"/>
              <w:rPr>
                <w:sz w:val="24"/>
                <w:szCs w:val="24"/>
              </w:rPr>
            </w:pPr>
            <w:r w:rsidRPr="008C42DB">
              <w:rPr>
                <w:sz w:val="24"/>
                <w:szCs w:val="24"/>
              </w:rPr>
              <w:t>Сады, скверы, бульвары</w:t>
            </w:r>
          </w:p>
        </w:tc>
        <w:tc>
          <w:tcPr>
            <w:tcW w:w="4820" w:type="dxa"/>
            <w:gridSpan w:val="3"/>
            <w:tcBorders>
              <w:top w:val="single" w:sz="4" w:space="0" w:color="auto"/>
              <w:left w:val="single" w:sz="6" w:space="0" w:color="auto"/>
              <w:bottom w:val="single" w:sz="4" w:space="0" w:color="auto"/>
              <w:right w:val="single" w:sz="6" w:space="0" w:color="auto"/>
            </w:tcBorders>
            <w:shd w:val="clear" w:color="auto" w:fill="FFFFFF"/>
          </w:tcPr>
          <w:p w:rsidR="008C42DB" w:rsidRPr="008C42DB" w:rsidRDefault="008C42DB" w:rsidP="008C42DB">
            <w:pPr>
              <w:ind w:firstLine="0"/>
              <w:rPr>
                <w:sz w:val="24"/>
                <w:szCs w:val="24"/>
              </w:rPr>
            </w:pPr>
            <w:r w:rsidRPr="008C42DB">
              <w:rPr>
                <w:sz w:val="24"/>
                <w:szCs w:val="24"/>
              </w:rPr>
              <w:t>95% территории земельного участка при площади участка менее 1 га;</w:t>
            </w:r>
          </w:p>
          <w:p w:rsidR="008C42DB" w:rsidRPr="008C42DB" w:rsidRDefault="008C42DB" w:rsidP="008C42DB">
            <w:pPr>
              <w:ind w:firstLine="0"/>
              <w:rPr>
                <w:sz w:val="24"/>
                <w:szCs w:val="24"/>
              </w:rPr>
            </w:pPr>
            <w:r w:rsidRPr="008C42DB">
              <w:rPr>
                <w:sz w:val="24"/>
                <w:szCs w:val="24"/>
              </w:rPr>
              <w:t>90% - при площади от 1 до 5 га;</w:t>
            </w:r>
          </w:p>
          <w:p w:rsidR="008C42DB" w:rsidRPr="008C42DB" w:rsidRDefault="008C42DB" w:rsidP="008C42DB">
            <w:pPr>
              <w:ind w:firstLine="0"/>
              <w:rPr>
                <w:sz w:val="24"/>
                <w:szCs w:val="24"/>
              </w:rPr>
            </w:pPr>
            <w:r w:rsidRPr="008C42DB">
              <w:rPr>
                <w:sz w:val="24"/>
                <w:szCs w:val="24"/>
              </w:rPr>
              <w:t>85% - при площади от 5 до 20 га;</w:t>
            </w:r>
          </w:p>
          <w:p w:rsidR="008C42DB" w:rsidRPr="008C42DB" w:rsidRDefault="008C42DB" w:rsidP="008C42DB">
            <w:pPr>
              <w:ind w:firstLine="0"/>
              <w:rPr>
                <w:sz w:val="24"/>
                <w:szCs w:val="24"/>
              </w:rPr>
            </w:pPr>
            <w:r w:rsidRPr="008C42DB">
              <w:rPr>
                <w:sz w:val="24"/>
                <w:szCs w:val="24"/>
              </w:rPr>
              <w:t>80% - при площади свыше 20 га</w:t>
            </w:r>
          </w:p>
        </w:tc>
      </w:tr>
      <w:tr w:rsidR="008C42DB" w:rsidRPr="008C42DB" w:rsidTr="008C42DB">
        <w:trPr>
          <w:trHeight w:hRule="exact" w:val="1665"/>
          <w:jc w:val="center"/>
        </w:trPr>
        <w:tc>
          <w:tcPr>
            <w:tcW w:w="607" w:type="dxa"/>
            <w:tcBorders>
              <w:top w:val="single" w:sz="4" w:space="0" w:color="auto"/>
              <w:left w:val="single" w:sz="4" w:space="0" w:color="auto"/>
              <w:bottom w:val="single" w:sz="6" w:space="0" w:color="auto"/>
              <w:right w:val="single" w:sz="6" w:space="0" w:color="auto"/>
            </w:tcBorders>
            <w:shd w:val="clear" w:color="auto" w:fill="FFFFFF"/>
            <w:vAlign w:val="center"/>
          </w:tcPr>
          <w:p w:rsidR="008C42DB" w:rsidRPr="008C42DB" w:rsidRDefault="008C42DB" w:rsidP="008C42DB">
            <w:pPr>
              <w:ind w:firstLine="0"/>
              <w:jc w:val="center"/>
              <w:rPr>
                <w:sz w:val="24"/>
                <w:szCs w:val="24"/>
              </w:rPr>
            </w:pPr>
            <w:r w:rsidRPr="008C42DB">
              <w:rPr>
                <w:sz w:val="24"/>
                <w:szCs w:val="24"/>
              </w:rPr>
              <w:t>3</w:t>
            </w:r>
          </w:p>
        </w:tc>
        <w:tc>
          <w:tcPr>
            <w:tcW w:w="4111" w:type="dxa"/>
            <w:tcBorders>
              <w:top w:val="single" w:sz="4" w:space="0" w:color="auto"/>
              <w:left w:val="single" w:sz="6" w:space="0" w:color="auto"/>
              <w:bottom w:val="single" w:sz="6" w:space="0" w:color="auto"/>
              <w:right w:val="single" w:sz="6" w:space="0" w:color="auto"/>
            </w:tcBorders>
            <w:shd w:val="clear" w:color="auto" w:fill="FFFFFF"/>
          </w:tcPr>
          <w:p w:rsidR="008C42DB" w:rsidRPr="008C42DB" w:rsidRDefault="008C42DB" w:rsidP="008C42DB">
            <w:pPr>
              <w:ind w:firstLine="0"/>
              <w:rPr>
                <w:sz w:val="24"/>
                <w:szCs w:val="24"/>
              </w:rPr>
            </w:pPr>
          </w:p>
          <w:p w:rsidR="008C42DB" w:rsidRPr="008C42DB" w:rsidRDefault="008C42DB" w:rsidP="008C42DB">
            <w:pPr>
              <w:ind w:firstLine="0"/>
              <w:rPr>
                <w:sz w:val="24"/>
                <w:szCs w:val="24"/>
              </w:rPr>
            </w:pPr>
          </w:p>
          <w:p w:rsidR="008C42DB" w:rsidRPr="008C42DB" w:rsidRDefault="008C42DB" w:rsidP="008C42DB">
            <w:pPr>
              <w:ind w:firstLine="0"/>
              <w:rPr>
                <w:sz w:val="24"/>
                <w:szCs w:val="24"/>
              </w:rPr>
            </w:pPr>
            <w:r w:rsidRPr="008C42DB">
              <w:rPr>
                <w:sz w:val="24"/>
                <w:szCs w:val="24"/>
              </w:rPr>
              <w:t>Парки</w:t>
            </w:r>
          </w:p>
        </w:tc>
        <w:tc>
          <w:tcPr>
            <w:tcW w:w="4820" w:type="dxa"/>
            <w:gridSpan w:val="3"/>
            <w:tcBorders>
              <w:top w:val="single" w:sz="4" w:space="0" w:color="auto"/>
              <w:left w:val="single" w:sz="6" w:space="0" w:color="auto"/>
              <w:bottom w:val="single" w:sz="6" w:space="0" w:color="auto"/>
              <w:right w:val="single" w:sz="6" w:space="0" w:color="auto"/>
            </w:tcBorders>
            <w:shd w:val="clear" w:color="auto" w:fill="FFFFFF"/>
          </w:tcPr>
          <w:p w:rsidR="008C42DB" w:rsidRPr="008C42DB" w:rsidRDefault="008C42DB" w:rsidP="008C42DB">
            <w:pPr>
              <w:ind w:firstLine="0"/>
              <w:rPr>
                <w:sz w:val="24"/>
                <w:szCs w:val="24"/>
              </w:rPr>
            </w:pPr>
            <w:r w:rsidRPr="008C42DB">
              <w:rPr>
                <w:sz w:val="24"/>
                <w:szCs w:val="24"/>
              </w:rPr>
              <w:t>95% территории земельного участка при площади участка менее 1 га;</w:t>
            </w:r>
          </w:p>
          <w:p w:rsidR="008C42DB" w:rsidRPr="008C42DB" w:rsidRDefault="008C42DB" w:rsidP="008C42DB">
            <w:pPr>
              <w:ind w:firstLine="0"/>
              <w:rPr>
                <w:sz w:val="24"/>
                <w:szCs w:val="24"/>
              </w:rPr>
            </w:pPr>
            <w:r w:rsidRPr="008C42DB">
              <w:rPr>
                <w:sz w:val="24"/>
                <w:szCs w:val="24"/>
              </w:rPr>
              <w:t>90% - при площади от 1 до 5 га;</w:t>
            </w:r>
          </w:p>
          <w:p w:rsidR="008C42DB" w:rsidRPr="008C42DB" w:rsidRDefault="008C42DB" w:rsidP="008C42DB">
            <w:pPr>
              <w:ind w:firstLine="0"/>
              <w:rPr>
                <w:sz w:val="24"/>
                <w:szCs w:val="24"/>
              </w:rPr>
            </w:pPr>
            <w:r w:rsidRPr="008C42DB">
              <w:rPr>
                <w:sz w:val="24"/>
                <w:szCs w:val="24"/>
              </w:rPr>
              <w:t>80% - при площади от 5 до 20 га;</w:t>
            </w:r>
          </w:p>
          <w:p w:rsidR="008C42DB" w:rsidRPr="008C42DB" w:rsidRDefault="008C42DB" w:rsidP="008C42DB">
            <w:pPr>
              <w:ind w:firstLine="0"/>
              <w:rPr>
                <w:sz w:val="24"/>
                <w:szCs w:val="24"/>
              </w:rPr>
            </w:pPr>
            <w:r w:rsidRPr="008C42DB">
              <w:rPr>
                <w:sz w:val="24"/>
                <w:szCs w:val="24"/>
              </w:rPr>
              <w:t>70% - при площади свыше 20 га</w:t>
            </w:r>
          </w:p>
        </w:tc>
      </w:tr>
      <w:tr w:rsidR="008C42DB" w:rsidRPr="008C42DB" w:rsidTr="008C42DB">
        <w:trPr>
          <w:trHeight w:val="1577"/>
          <w:jc w:val="center"/>
        </w:trPr>
        <w:tc>
          <w:tcPr>
            <w:tcW w:w="607" w:type="dxa"/>
            <w:tcBorders>
              <w:top w:val="single" w:sz="6" w:space="0" w:color="auto"/>
              <w:left w:val="single" w:sz="6" w:space="0" w:color="auto"/>
              <w:right w:val="single" w:sz="6" w:space="0" w:color="auto"/>
            </w:tcBorders>
            <w:shd w:val="clear" w:color="auto" w:fill="FFFFFF"/>
            <w:vAlign w:val="center"/>
          </w:tcPr>
          <w:p w:rsidR="008C42DB" w:rsidRPr="008C42DB" w:rsidRDefault="008C42DB" w:rsidP="008C42DB">
            <w:pPr>
              <w:ind w:firstLine="0"/>
              <w:jc w:val="center"/>
              <w:rPr>
                <w:sz w:val="24"/>
                <w:szCs w:val="24"/>
              </w:rPr>
            </w:pPr>
            <w:r w:rsidRPr="008C42DB">
              <w:rPr>
                <w:sz w:val="24"/>
                <w:szCs w:val="24"/>
              </w:rPr>
              <w:t>4</w:t>
            </w:r>
          </w:p>
        </w:tc>
        <w:tc>
          <w:tcPr>
            <w:tcW w:w="4111" w:type="dxa"/>
            <w:tcBorders>
              <w:top w:val="single" w:sz="6" w:space="0" w:color="auto"/>
              <w:left w:val="single" w:sz="6" w:space="0" w:color="auto"/>
              <w:right w:val="single" w:sz="6" w:space="0" w:color="auto"/>
            </w:tcBorders>
            <w:shd w:val="clear" w:color="auto" w:fill="FFFFFF"/>
          </w:tcPr>
          <w:p w:rsidR="008C42DB" w:rsidRPr="008C42DB" w:rsidRDefault="008C42DB" w:rsidP="008C42DB">
            <w:pPr>
              <w:ind w:firstLine="0"/>
              <w:rPr>
                <w:sz w:val="24"/>
                <w:szCs w:val="24"/>
              </w:rPr>
            </w:pPr>
          </w:p>
          <w:p w:rsidR="008C42DB" w:rsidRPr="008C42DB" w:rsidRDefault="008C42DB" w:rsidP="008C42DB">
            <w:pPr>
              <w:ind w:firstLine="0"/>
              <w:rPr>
                <w:sz w:val="24"/>
                <w:szCs w:val="24"/>
              </w:rPr>
            </w:pPr>
            <w:r w:rsidRPr="008C42DB">
              <w:rPr>
                <w:sz w:val="24"/>
                <w:szCs w:val="24"/>
              </w:rPr>
              <w:t>Комплексы аттракционов, луна-</w:t>
            </w:r>
          </w:p>
          <w:p w:rsidR="008C42DB" w:rsidRPr="008C42DB" w:rsidRDefault="008C42DB" w:rsidP="008C42DB">
            <w:pPr>
              <w:ind w:firstLine="0"/>
              <w:rPr>
                <w:sz w:val="24"/>
                <w:szCs w:val="24"/>
              </w:rPr>
            </w:pPr>
            <w:r w:rsidRPr="008C42DB">
              <w:rPr>
                <w:sz w:val="24"/>
                <w:szCs w:val="24"/>
              </w:rPr>
              <w:t>парков, аквапарков</w:t>
            </w:r>
          </w:p>
        </w:tc>
        <w:tc>
          <w:tcPr>
            <w:tcW w:w="4820" w:type="dxa"/>
            <w:gridSpan w:val="3"/>
            <w:tcBorders>
              <w:top w:val="single" w:sz="6" w:space="0" w:color="auto"/>
              <w:left w:val="single" w:sz="6" w:space="0" w:color="auto"/>
              <w:right w:val="single" w:sz="6" w:space="0" w:color="auto"/>
            </w:tcBorders>
            <w:shd w:val="clear" w:color="auto" w:fill="FFFFFF"/>
          </w:tcPr>
          <w:p w:rsidR="008C42DB" w:rsidRPr="008C42DB" w:rsidRDefault="008C42DB" w:rsidP="008C42DB">
            <w:pPr>
              <w:ind w:firstLine="0"/>
              <w:rPr>
                <w:sz w:val="24"/>
                <w:szCs w:val="24"/>
              </w:rPr>
            </w:pPr>
            <w:r w:rsidRPr="008C42DB">
              <w:rPr>
                <w:sz w:val="24"/>
                <w:szCs w:val="24"/>
              </w:rPr>
              <w:t>0% территории земельного участка при площади участка менее 1 га;</w:t>
            </w:r>
          </w:p>
          <w:p w:rsidR="008C42DB" w:rsidRPr="008C42DB" w:rsidRDefault="008C42DB" w:rsidP="008C42DB">
            <w:pPr>
              <w:ind w:firstLine="0"/>
              <w:rPr>
                <w:sz w:val="24"/>
                <w:szCs w:val="24"/>
              </w:rPr>
            </w:pPr>
            <w:r w:rsidRPr="008C42DB">
              <w:rPr>
                <w:sz w:val="24"/>
                <w:szCs w:val="24"/>
              </w:rPr>
              <w:t>10% - при площади от 1 до 5 га;</w:t>
            </w:r>
          </w:p>
          <w:p w:rsidR="008C42DB" w:rsidRPr="008C42DB" w:rsidRDefault="008C42DB" w:rsidP="008C42DB">
            <w:pPr>
              <w:ind w:firstLine="0"/>
              <w:rPr>
                <w:sz w:val="24"/>
                <w:szCs w:val="24"/>
              </w:rPr>
            </w:pPr>
            <w:r w:rsidRPr="008C42DB">
              <w:rPr>
                <w:sz w:val="24"/>
                <w:szCs w:val="24"/>
              </w:rPr>
              <w:t>20% - при площади от 5 до 20 га;</w:t>
            </w:r>
          </w:p>
          <w:p w:rsidR="008C42DB" w:rsidRPr="008C42DB" w:rsidRDefault="008C42DB" w:rsidP="008C42DB">
            <w:pPr>
              <w:ind w:firstLine="0"/>
              <w:rPr>
                <w:sz w:val="24"/>
                <w:szCs w:val="24"/>
              </w:rPr>
            </w:pPr>
            <w:r w:rsidRPr="008C42DB">
              <w:rPr>
                <w:sz w:val="24"/>
                <w:szCs w:val="24"/>
              </w:rPr>
              <w:t>30% - при площади свыше 20 га</w:t>
            </w:r>
          </w:p>
        </w:tc>
      </w:tr>
      <w:tr w:rsidR="008C42DB" w:rsidRPr="008C42DB" w:rsidTr="008C42DB">
        <w:trPr>
          <w:trHeight w:hRule="exact" w:val="1676"/>
          <w:jc w:val="center"/>
        </w:trPr>
        <w:tc>
          <w:tcPr>
            <w:tcW w:w="607" w:type="dxa"/>
            <w:tcBorders>
              <w:top w:val="single" w:sz="4" w:space="0" w:color="auto"/>
              <w:left w:val="single" w:sz="6" w:space="0" w:color="auto"/>
              <w:bottom w:val="single" w:sz="4" w:space="0" w:color="auto"/>
              <w:right w:val="single" w:sz="6" w:space="0" w:color="auto"/>
            </w:tcBorders>
            <w:shd w:val="clear" w:color="auto" w:fill="FFFFFF"/>
            <w:vAlign w:val="center"/>
          </w:tcPr>
          <w:p w:rsidR="008C42DB" w:rsidRPr="008C42DB" w:rsidRDefault="008C42DB" w:rsidP="008C42DB">
            <w:pPr>
              <w:ind w:firstLine="0"/>
              <w:jc w:val="center"/>
              <w:rPr>
                <w:sz w:val="24"/>
                <w:szCs w:val="24"/>
              </w:rPr>
            </w:pPr>
            <w:r w:rsidRPr="008C42DB">
              <w:rPr>
                <w:sz w:val="24"/>
                <w:szCs w:val="24"/>
              </w:rPr>
              <w:t>5</w:t>
            </w:r>
          </w:p>
        </w:tc>
        <w:tc>
          <w:tcPr>
            <w:tcW w:w="4111" w:type="dxa"/>
            <w:tcBorders>
              <w:top w:val="single" w:sz="4" w:space="0" w:color="auto"/>
              <w:left w:val="single" w:sz="6" w:space="0" w:color="auto"/>
              <w:bottom w:val="single" w:sz="4" w:space="0" w:color="auto"/>
              <w:right w:val="single" w:sz="6" w:space="0" w:color="auto"/>
            </w:tcBorders>
            <w:shd w:val="clear" w:color="auto" w:fill="FFFFFF"/>
          </w:tcPr>
          <w:p w:rsidR="008C42DB" w:rsidRPr="008C42DB" w:rsidRDefault="008C42DB" w:rsidP="008C42DB">
            <w:pPr>
              <w:ind w:firstLine="0"/>
              <w:rPr>
                <w:sz w:val="24"/>
                <w:szCs w:val="24"/>
              </w:rPr>
            </w:pPr>
            <w:r w:rsidRPr="008C42DB">
              <w:rPr>
                <w:sz w:val="24"/>
                <w:szCs w:val="24"/>
              </w:rPr>
              <w:t>Больничные учреждения, санаторно-курортные учреждения, объекты социального обеспечения, объекты для оздоровительных целей</w:t>
            </w:r>
          </w:p>
        </w:tc>
        <w:tc>
          <w:tcPr>
            <w:tcW w:w="4820" w:type="dxa"/>
            <w:gridSpan w:val="3"/>
            <w:tcBorders>
              <w:top w:val="single" w:sz="4" w:space="0" w:color="auto"/>
              <w:left w:val="single" w:sz="6" w:space="0" w:color="auto"/>
              <w:bottom w:val="single" w:sz="4" w:space="0" w:color="auto"/>
              <w:right w:val="single" w:sz="6" w:space="0" w:color="auto"/>
            </w:tcBorders>
            <w:shd w:val="clear" w:color="auto" w:fill="FFFFFF"/>
          </w:tcPr>
          <w:p w:rsidR="008C42DB" w:rsidRPr="008C42DB" w:rsidRDefault="008C42DB" w:rsidP="008C42DB">
            <w:pPr>
              <w:ind w:firstLine="0"/>
              <w:rPr>
                <w:sz w:val="24"/>
                <w:szCs w:val="24"/>
              </w:rPr>
            </w:pPr>
            <w:r w:rsidRPr="008C42DB">
              <w:rPr>
                <w:sz w:val="24"/>
                <w:szCs w:val="24"/>
              </w:rPr>
              <w:t>60% территории земельного участка</w:t>
            </w:r>
          </w:p>
          <w:p w:rsidR="008C42DB" w:rsidRPr="008C42DB" w:rsidRDefault="008C42DB" w:rsidP="008C42DB">
            <w:pPr>
              <w:ind w:firstLine="0"/>
              <w:rPr>
                <w:sz w:val="24"/>
                <w:szCs w:val="24"/>
              </w:rPr>
            </w:pPr>
          </w:p>
        </w:tc>
      </w:tr>
      <w:tr w:rsidR="008C42DB" w:rsidRPr="008C42DB" w:rsidTr="008C42DB">
        <w:trPr>
          <w:trHeight w:hRule="exact" w:val="977"/>
          <w:jc w:val="center"/>
        </w:trPr>
        <w:tc>
          <w:tcPr>
            <w:tcW w:w="607" w:type="dxa"/>
            <w:tcBorders>
              <w:top w:val="single" w:sz="4" w:space="0" w:color="auto"/>
              <w:left w:val="single" w:sz="6" w:space="0" w:color="auto"/>
              <w:bottom w:val="single" w:sz="6" w:space="0" w:color="auto"/>
              <w:right w:val="single" w:sz="6" w:space="0" w:color="auto"/>
            </w:tcBorders>
            <w:shd w:val="clear" w:color="auto" w:fill="FFFFFF"/>
            <w:vAlign w:val="center"/>
          </w:tcPr>
          <w:p w:rsidR="008C42DB" w:rsidRPr="008C42DB" w:rsidRDefault="008C42DB" w:rsidP="008C42DB">
            <w:pPr>
              <w:ind w:firstLine="0"/>
              <w:jc w:val="center"/>
              <w:rPr>
                <w:sz w:val="24"/>
                <w:szCs w:val="24"/>
              </w:rPr>
            </w:pPr>
            <w:r w:rsidRPr="008C42DB">
              <w:rPr>
                <w:sz w:val="24"/>
                <w:szCs w:val="24"/>
              </w:rPr>
              <w:t>6</w:t>
            </w:r>
          </w:p>
        </w:tc>
        <w:tc>
          <w:tcPr>
            <w:tcW w:w="4111" w:type="dxa"/>
            <w:tcBorders>
              <w:top w:val="single" w:sz="4" w:space="0" w:color="auto"/>
              <w:left w:val="single" w:sz="6" w:space="0" w:color="auto"/>
              <w:bottom w:val="single" w:sz="6" w:space="0" w:color="auto"/>
              <w:right w:val="single" w:sz="6" w:space="0" w:color="auto"/>
            </w:tcBorders>
            <w:shd w:val="clear" w:color="auto" w:fill="FFFFFF"/>
          </w:tcPr>
          <w:p w:rsidR="008C42DB" w:rsidRPr="008C42DB" w:rsidRDefault="008C42DB" w:rsidP="008C42DB">
            <w:pPr>
              <w:ind w:firstLine="0"/>
              <w:rPr>
                <w:sz w:val="24"/>
                <w:szCs w:val="24"/>
              </w:rPr>
            </w:pPr>
            <w:r w:rsidRPr="008C42DB">
              <w:rPr>
                <w:sz w:val="24"/>
                <w:szCs w:val="24"/>
              </w:rPr>
              <w:t>Объекты дошкольного, начального и среднего общего образования</w:t>
            </w:r>
          </w:p>
        </w:tc>
        <w:tc>
          <w:tcPr>
            <w:tcW w:w="4820" w:type="dxa"/>
            <w:gridSpan w:val="3"/>
            <w:tcBorders>
              <w:top w:val="single" w:sz="4" w:space="0" w:color="auto"/>
              <w:left w:val="single" w:sz="6" w:space="0" w:color="auto"/>
              <w:bottom w:val="single" w:sz="6" w:space="0" w:color="auto"/>
              <w:right w:val="single" w:sz="6" w:space="0" w:color="auto"/>
            </w:tcBorders>
            <w:shd w:val="clear" w:color="auto" w:fill="FFFFFF"/>
          </w:tcPr>
          <w:p w:rsidR="008C42DB" w:rsidRPr="008C42DB" w:rsidRDefault="008C42DB" w:rsidP="008C42DB">
            <w:pPr>
              <w:ind w:firstLine="0"/>
              <w:rPr>
                <w:sz w:val="24"/>
                <w:szCs w:val="24"/>
              </w:rPr>
            </w:pPr>
            <w:r w:rsidRPr="008C42DB">
              <w:rPr>
                <w:sz w:val="24"/>
                <w:szCs w:val="24"/>
              </w:rPr>
              <w:t>50% территории земельного участка</w:t>
            </w:r>
          </w:p>
        </w:tc>
      </w:tr>
      <w:tr w:rsidR="008C42DB" w:rsidRPr="008C42DB" w:rsidTr="008C42DB">
        <w:trPr>
          <w:trHeight w:hRule="exact" w:val="2627"/>
          <w:jc w:val="center"/>
        </w:trPr>
        <w:tc>
          <w:tcPr>
            <w:tcW w:w="607" w:type="dxa"/>
            <w:tcBorders>
              <w:top w:val="single" w:sz="6" w:space="0" w:color="auto"/>
              <w:left w:val="single" w:sz="6" w:space="0" w:color="auto"/>
              <w:bottom w:val="single" w:sz="6" w:space="0" w:color="auto"/>
              <w:right w:val="single" w:sz="6" w:space="0" w:color="auto"/>
            </w:tcBorders>
            <w:shd w:val="clear" w:color="auto" w:fill="FFFFFF"/>
            <w:vAlign w:val="center"/>
          </w:tcPr>
          <w:p w:rsidR="008C42DB" w:rsidRPr="008C42DB" w:rsidRDefault="008C42DB" w:rsidP="008C42DB">
            <w:pPr>
              <w:ind w:firstLine="0"/>
              <w:jc w:val="center"/>
              <w:rPr>
                <w:sz w:val="24"/>
                <w:szCs w:val="24"/>
              </w:rPr>
            </w:pPr>
            <w:r w:rsidRPr="008C42DB">
              <w:rPr>
                <w:sz w:val="24"/>
                <w:szCs w:val="24"/>
              </w:rPr>
              <w:t>7</w:t>
            </w:r>
          </w:p>
        </w:tc>
        <w:tc>
          <w:tcPr>
            <w:tcW w:w="4111" w:type="dxa"/>
            <w:tcBorders>
              <w:top w:val="single" w:sz="6" w:space="0" w:color="auto"/>
              <w:left w:val="single" w:sz="6" w:space="0" w:color="auto"/>
              <w:bottom w:val="single" w:sz="6" w:space="0" w:color="auto"/>
              <w:right w:val="single" w:sz="6" w:space="0" w:color="auto"/>
            </w:tcBorders>
            <w:shd w:val="clear" w:color="auto" w:fill="FFFFFF"/>
          </w:tcPr>
          <w:p w:rsidR="008C42DB" w:rsidRPr="008C42DB" w:rsidRDefault="008C42DB" w:rsidP="008C42DB">
            <w:pPr>
              <w:ind w:firstLine="0"/>
              <w:rPr>
                <w:sz w:val="24"/>
                <w:szCs w:val="24"/>
              </w:rPr>
            </w:pPr>
            <w:r w:rsidRPr="008C42DB">
              <w:rPr>
                <w:sz w:val="24"/>
                <w:szCs w:val="24"/>
              </w:rPr>
              <w:t>Индивидуальные жилые дома, дачи, объекты среднего профессионального образования; объекты физической культуры и спорта, включая спортивные клубы; объекты ритуальной деятельности</w:t>
            </w:r>
          </w:p>
        </w:tc>
        <w:tc>
          <w:tcPr>
            <w:tcW w:w="4820" w:type="dxa"/>
            <w:gridSpan w:val="3"/>
            <w:tcBorders>
              <w:top w:val="single" w:sz="6" w:space="0" w:color="auto"/>
              <w:left w:val="single" w:sz="6" w:space="0" w:color="auto"/>
              <w:bottom w:val="single" w:sz="6" w:space="0" w:color="auto"/>
              <w:right w:val="single" w:sz="6" w:space="0" w:color="auto"/>
            </w:tcBorders>
            <w:shd w:val="clear" w:color="auto" w:fill="FFFFFF"/>
          </w:tcPr>
          <w:p w:rsidR="008C42DB" w:rsidRPr="008C42DB" w:rsidRDefault="008C42DB" w:rsidP="008C42DB">
            <w:pPr>
              <w:ind w:firstLine="0"/>
              <w:rPr>
                <w:sz w:val="24"/>
                <w:szCs w:val="24"/>
              </w:rPr>
            </w:pPr>
          </w:p>
          <w:p w:rsidR="008C42DB" w:rsidRPr="008C42DB" w:rsidRDefault="008C42DB" w:rsidP="008C42DB">
            <w:pPr>
              <w:ind w:firstLine="0"/>
              <w:rPr>
                <w:sz w:val="24"/>
                <w:szCs w:val="24"/>
              </w:rPr>
            </w:pPr>
            <w:r w:rsidRPr="008C42DB">
              <w:rPr>
                <w:sz w:val="24"/>
                <w:szCs w:val="24"/>
              </w:rPr>
              <w:t>40% территории земельного участка</w:t>
            </w:r>
          </w:p>
        </w:tc>
      </w:tr>
      <w:tr w:rsidR="008C42DB" w:rsidRPr="008C42DB" w:rsidTr="008C42DB">
        <w:trPr>
          <w:trHeight w:hRule="exact" w:val="1860"/>
          <w:jc w:val="center"/>
        </w:trPr>
        <w:tc>
          <w:tcPr>
            <w:tcW w:w="607" w:type="dxa"/>
            <w:tcBorders>
              <w:top w:val="single" w:sz="6" w:space="0" w:color="auto"/>
              <w:left w:val="single" w:sz="6" w:space="0" w:color="auto"/>
              <w:bottom w:val="single" w:sz="6" w:space="0" w:color="auto"/>
              <w:right w:val="single" w:sz="6" w:space="0" w:color="auto"/>
            </w:tcBorders>
            <w:shd w:val="clear" w:color="auto" w:fill="FFFFFF"/>
            <w:vAlign w:val="center"/>
          </w:tcPr>
          <w:p w:rsidR="008C42DB" w:rsidRPr="008C42DB" w:rsidRDefault="008C42DB" w:rsidP="008C42DB">
            <w:pPr>
              <w:ind w:firstLine="0"/>
              <w:jc w:val="center"/>
              <w:rPr>
                <w:sz w:val="24"/>
                <w:szCs w:val="24"/>
              </w:rPr>
            </w:pPr>
            <w:r w:rsidRPr="008C42DB">
              <w:rPr>
                <w:sz w:val="24"/>
                <w:szCs w:val="24"/>
              </w:rPr>
              <w:t>8</w:t>
            </w:r>
          </w:p>
        </w:tc>
        <w:tc>
          <w:tcPr>
            <w:tcW w:w="4111" w:type="dxa"/>
            <w:tcBorders>
              <w:top w:val="single" w:sz="6" w:space="0" w:color="auto"/>
              <w:left w:val="single" w:sz="6" w:space="0" w:color="auto"/>
              <w:bottom w:val="single" w:sz="6" w:space="0" w:color="auto"/>
              <w:right w:val="single" w:sz="6" w:space="0" w:color="auto"/>
            </w:tcBorders>
            <w:shd w:val="clear" w:color="auto" w:fill="FFFFFF"/>
          </w:tcPr>
          <w:p w:rsidR="008C42DB" w:rsidRPr="008C42DB" w:rsidRDefault="008C42DB" w:rsidP="008C42DB">
            <w:pPr>
              <w:ind w:firstLine="0"/>
              <w:rPr>
                <w:sz w:val="24"/>
                <w:szCs w:val="24"/>
              </w:rPr>
            </w:pPr>
            <w:r w:rsidRPr="008C42DB">
              <w:rPr>
                <w:sz w:val="24"/>
                <w:szCs w:val="24"/>
              </w:rPr>
              <w:t>Прочие, за исключением объектов коммунального хозяйства, объектов сельскохозяйственного использования, объектов транспорта</w:t>
            </w:r>
          </w:p>
        </w:tc>
        <w:tc>
          <w:tcPr>
            <w:tcW w:w="4820" w:type="dxa"/>
            <w:gridSpan w:val="3"/>
            <w:tcBorders>
              <w:top w:val="single" w:sz="6" w:space="0" w:color="auto"/>
              <w:left w:val="single" w:sz="6" w:space="0" w:color="auto"/>
              <w:bottom w:val="single" w:sz="6" w:space="0" w:color="auto"/>
              <w:right w:val="single" w:sz="6" w:space="0" w:color="auto"/>
            </w:tcBorders>
            <w:shd w:val="clear" w:color="auto" w:fill="FFFFFF"/>
          </w:tcPr>
          <w:p w:rsidR="008C42DB" w:rsidRPr="008C42DB" w:rsidRDefault="008C42DB" w:rsidP="008C42DB">
            <w:pPr>
              <w:ind w:firstLine="0"/>
              <w:rPr>
                <w:sz w:val="24"/>
                <w:szCs w:val="24"/>
              </w:rPr>
            </w:pPr>
          </w:p>
          <w:p w:rsidR="008C42DB" w:rsidRPr="008C42DB" w:rsidRDefault="008C42DB" w:rsidP="008C42DB">
            <w:pPr>
              <w:ind w:firstLine="0"/>
              <w:rPr>
                <w:sz w:val="24"/>
                <w:szCs w:val="24"/>
              </w:rPr>
            </w:pPr>
            <w:r w:rsidRPr="008C42DB">
              <w:rPr>
                <w:sz w:val="24"/>
                <w:szCs w:val="24"/>
              </w:rPr>
              <w:t>15% территории земельного участка</w:t>
            </w:r>
          </w:p>
        </w:tc>
      </w:tr>
      <w:tr w:rsidR="008C42DB" w:rsidRPr="008C42DB" w:rsidTr="008C42DB">
        <w:trPr>
          <w:trHeight w:hRule="exact" w:val="1559"/>
          <w:jc w:val="center"/>
        </w:trPr>
        <w:tc>
          <w:tcPr>
            <w:tcW w:w="607" w:type="dxa"/>
            <w:tcBorders>
              <w:top w:val="single" w:sz="6" w:space="0" w:color="auto"/>
              <w:left w:val="single" w:sz="6" w:space="0" w:color="auto"/>
              <w:bottom w:val="single" w:sz="4" w:space="0" w:color="auto"/>
              <w:right w:val="single" w:sz="6" w:space="0" w:color="auto"/>
            </w:tcBorders>
            <w:shd w:val="clear" w:color="auto" w:fill="FFFFFF"/>
            <w:vAlign w:val="center"/>
          </w:tcPr>
          <w:p w:rsidR="008C42DB" w:rsidRPr="008C42DB" w:rsidRDefault="008C42DB" w:rsidP="008C42DB">
            <w:pPr>
              <w:ind w:firstLine="0"/>
              <w:jc w:val="center"/>
              <w:rPr>
                <w:sz w:val="24"/>
                <w:szCs w:val="24"/>
              </w:rPr>
            </w:pPr>
            <w:r w:rsidRPr="008C42DB">
              <w:rPr>
                <w:sz w:val="24"/>
                <w:szCs w:val="24"/>
              </w:rPr>
              <w:t>9</w:t>
            </w:r>
          </w:p>
        </w:tc>
        <w:tc>
          <w:tcPr>
            <w:tcW w:w="4111" w:type="dxa"/>
            <w:tcBorders>
              <w:top w:val="single" w:sz="6" w:space="0" w:color="auto"/>
              <w:left w:val="single" w:sz="6" w:space="0" w:color="auto"/>
              <w:bottom w:val="single" w:sz="4" w:space="0" w:color="auto"/>
              <w:right w:val="single" w:sz="6" w:space="0" w:color="auto"/>
            </w:tcBorders>
            <w:shd w:val="clear" w:color="auto" w:fill="FFFFFF"/>
          </w:tcPr>
          <w:p w:rsidR="008C42DB" w:rsidRPr="008C42DB" w:rsidRDefault="008C42DB" w:rsidP="008C42DB">
            <w:pPr>
              <w:ind w:firstLine="0"/>
              <w:rPr>
                <w:sz w:val="24"/>
                <w:szCs w:val="24"/>
              </w:rPr>
            </w:pPr>
            <w:r w:rsidRPr="008C42DB">
              <w:rPr>
                <w:sz w:val="24"/>
                <w:szCs w:val="24"/>
              </w:rPr>
              <w:t>Объекты коммунального хозяйства, объекты сельскохозяйственного использования, объекты транспорта</w:t>
            </w:r>
          </w:p>
        </w:tc>
        <w:tc>
          <w:tcPr>
            <w:tcW w:w="4820" w:type="dxa"/>
            <w:gridSpan w:val="3"/>
            <w:tcBorders>
              <w:top w:val="single" w:sz="6" w:space="0" w:color="auto"/>
              <w:left w:val="single" w:sz="6" w:space="0" w:color="auto"/>
              <w:bottom w:val="single" w:sz="4" w:space="0" w:color="auto"/>
              <w:right w:val="single" w:sz="6" w:space="0" w:color="auto"/>
            </w:tcBorders>
            <w:shd w:val="clear" w:color="auto" w:fill="FFFFFF"/>
          </w:tcPr>
          <w:p w:rsidR="008C42DB" w:rsidRPr="008C42DB" w:rsidRDefault="008C42DB" w:rsidP="008C42DB">
            <w:pPr>
              <w:ind w:firstLine="0"/>
              <w:rPr>
                <w:sz w:val="24"/>
                <w:szCs w:val="24"/>
              </w:rPr>
            </w:pPr>
          </w:p>
          <w:p w:rsidR="008C42DB" w:rsidRPr="008C42DB" w:rsidRDefault="008C42DB" w:rsidP="008C42DB">
            <w:pPr>
              <w:ind w:firstLine="0"/>
              <w:rPr>
                <w:sz w:val="24"/>
                <w:szCs w:val="24"/>
              </w:rPr>
            </w:pPr>
            <w:r w:rsidRPr="008C42DB">
              <w:rPr>
                <w:sz w:val="24"/>
                <w:szCs w:val="24"/>
              </w:rPr>
              <w:t>Не устанавливаются</w:t>
            </w:r>
          </w:p>
        </w:tc>
      </w:tr>
      <w:tr w:rsidR="008C42DB" w:rsidRPr="008C42DB" w:rsidTr="008C42DB">
        <w:trPr>
          <w:gridAfter w:val="1"/>
          <w:wAfter w:w="653" w:type="dxa"/>
          <w:trHeight w:hRule="exact" w:val="282"/>
          <w:jc w:val="center"/>
        </w:trPr>
        <w:tc>
          <w:tcPr>
            <w:tcW w:w="607" w:type="dxa"/>
            <w:tcBorders>
              <w:top w:val="single" w:sz="4" w:space="0" w:color="auto"/>
            </w:tcBorders>
            <w:shd w:val="clear" w:color="auto" w:fill="FFFFFF"/>
            <w:vAlign w:val="center"/>
          </w:tcPr>
          <w:p w:rsidR="008C42DB" w:rsidRPr="008C42DB" w:rsidRDefault="008C42DB" w:rsidP="008C42DB">
            <w:pPr>
              <w:ind w:firstLine="0"/>
              <w:rPr>
                <w:sz w:val="24"/>
                <w:szCs w:val="24"/>
              </w:rPr>
            </w:pPr>
          </w:p>
        </w:tc>
        <w:tc>
          <w:tcPr>
            <w:tcW w:w="4469" w:type="dxa"/>
            <w:gridSpan w:val="2"/>
            <w:tcBorders>
              <w:top w:val="single" w:sz="4" w:space="0" w:color="auto"/>
            </w:tcBorders>
            <w:shd w:val="clear" w:color="auto" w:fill="FFFFFF"/>
          </w:tcPr>
          <w:p w:rsidR="008C42DB" w:rsidRPr="008C42DB" w:rsidRDefault="008C42DB" w:rsidP="008C42DB">
            <w:pPr>
              <w:ind w:firstLine="0"/>
              <w:rPr>
                <w:sz w:val="24"/>
                <w:szCs w:val="24"/>
              </w:rPr>
            </w:pPr>
          </w:p>
        </w:tc>
        <w:tc>
          <w:tcPr>
            <w:tcW w:w="3809" w:type="dxa"/>
            <w:tcBorders>
              <w:top w:val="single" w:sz="4" w:space="0" w:color="auto"/>
            </w:tcBorders>
            <w:shd w:val="clear" w:color="auto" w:fill="FFFFFF"/>
          </w:tcPr>
          <w:p w:rsidR="008C42DB" w:rsidRPr="008C42DB" w:rsidRDefault="008C42DB" w:rsidP="008C42DB">
            <w:pPr>
              <w:ind w:firstLine="0"/>
              <w:rPr>
                <w:sz w:val="24"/>
                <w:szCs w:val="24"/>
              </w:rPr>
            </w:pPr>
          </w:p>
        </w:tc>
      </w:tr>
    </w:tbl>
    <w:p w:rsidR="008C42DB" w:rsidRPr="00282305" w:rsidRDefault="008C42DB" w:rsidP="008C42DB">
      <w:pPr>
        <w:ind w:firstLine="0"/>
      </w:pPr>
    </w:p>
    <w:p w:rsidR="008C42DB" w:rsidRPr="008C42DB" w:rsidRDefault="008C42DB" w:rsidP="008C42DB">
      <w:pPr>
        <w:rPr>
          <w:snapToGrid w:val="0"/>
          <w:sz w:val="24"/>
          <w:szCs w:val="24"/>
        </w:rPr>
      </w:pPr>
      <w:r w:rsidRPr="008C42DB">
        <w:rPr>
          <w:snapToGrid w:val="0"/>
          <w:sz w:val="24"/>
          <w:szCs w:val="24"/>
        </w:rPr>
        <w:t>* - нормативная минимальная площадь озелененной территории в квартале складывается из площади зеленых насаждений общего пользования и площадей озелененных территорий на земельных участках.</w:t>
      </w:r>
    </w:p>
    <w:p w:rsidR="008C42DB" w:rsidRPr="0062473F" w:rsidRDefault="008C42DB" w:rsidP="008C42DB">
      <w:pPr>
        <w:pStyle w:val="39"/>
      </w:pPr>
      <w:bookmarkStart w:id="53" w:name="_Toc79071005"/>
      <w:r w:rsidRPr="0062473F">
        <w:t xml:space="preserve">Статья </w:t>
      </w:r>
      <w:r>
        <w:t>28</w:t>
      </w:r>
      <w:r w:rsidRPr="0062473F">
        <w:t xml:space="preserve">. </w:t>
      </w:r>
      <w:r w:rsidRPr="008C42DB">
        <w:t xml:space="preserve">Минимальное количество </w:t>
      </w:r>
      <w:proofErr w:type="spellStart"/>
      <w:r w:rsidRPr="008C42DB">
        <w:t>машино</w:t>
      </w:r>
      <w:proofErr w:type="spellEnd"/>
      <w:r w:rsidRPr="008C42DB">
        <w:t>-мест для хранения индивидуального автотранспорта</w:t>
      </w:r>
      <w:r w:rsidRPr="0062473F">
        <w:t>.</w:t>
      </w:r>
      <w:bookmarkEnd w:id="53"/>
    </w:p>
    <w:p w:rsidR="008C42DB" w:rsidRPr="008C42DB" w:rsidRDefault="008C42DB" w:rsidP="008C42DB">
      <w:pPr>
        <w:rPr>
          <w:snapToGrid w:val="0"/>
          <w:sz w:val="24"/>
          <w:szCs w:val="24"/>
        </w:rPr>
      </w:pPr>
      <w:r w:rsidRPr="008C42DB">
        <w:rPr>
          <w:snapToGrid w:val="0"/>
          <w:sz w:val="24"/>
          <w:szCs w:val="24"/>
        </w:rPr>
        <w:t>1. Система организации хранения индивидуального автотранспорта может предусматривать:</w:t>
      </w:r>
    </w:p>
    <w:p w:rsidR="008C42DB" w:rsidRPr="008C42DB" w:rsidRDefault="008C42DB" w:rsidP="008C42DB">
      <w:pPr>
        <w:rPr>
          <w:snapToGrid w:val="0"/>
          <w:sz w:val="24"/>
          <w:szCs w:val="24"/>
        </w:rPr>
      </w:pPr>
      <w:r w:rsidRPr="008C42DB">
        <w:rPr>
          <w:snapToGrid w:val="0"/>
          <w:sz w:val="24"/>
          <w:szCs w:val="24"/>
        </w:rPr>
        <w:t>- хранение в капитальных гаражах - стоянках (наземных, подземных, встроенных и пристроенных);</w:t>
      </w:r>
    </w:p>
    <w:p w:rsidR="008C42DB" w:rsidRPr="008C42DB" w:rsidRDefault="008C42DB" w:rsidP="008C42DB">
      <w:pPr>
        <w:rPr>
          <w:snapToGrid w:val="0"/>
          <w:sz w:val="24"/>
          <w:szCs w:val="24"/>
        </w:rPr>
      </w:pPr>
      <w:r w:rsidRPr="008C42DB">
        <w:rPr>
          <w:snapToGrid w:val="0"/>
          <w:sz w:val="24"/>
          <w:szCs w:val="24"/>
        </w:rPr>
        <w:t>- хранение в гаражах - стоянках из сборно-разборных конструкций (объект движимого имущества);</w:t>
      </w:r>
    </w:p>
    <w:p w:rsidR="008C42DB" w:rsidRPr="008C42DB" w:rsidRDefault="008C42DB" w:rsidP="008C42DB">
      <w:pPr>
        <w:rPr>
          <w:snapToGrid w:val="0"/>
          <w:sz w:val="24"/>
          <w:szCs w:val="24"/>
        </w:rPr>
      </w:pPr>
      <w:r w:rsidRPr="008C42DB">
        <w:rPr>
          <w:snapToGrid w:val="0"/>
          <w:sz w:val="24"/>
          <w:szCs w:val="24"/>
        </w:rPr>
        <w:t>- временное хранение на открытых охраняемых и неохраняемых стоянках.</w:t>
      </w:r>
    </w:p>
    <w:p w:rsidR="008C42DB" w:rsidRPr="008C42DB" w:rsidRDefault="008C42DB" w:rsidP="008C42DB">
      <w:pPr>
        <w:rPr>
          <w:snapToGrid w:val="0"/>
          <w:sz w:val="24"/>
          <w:szCs w:val="24"/>
        </w:rPr>
      </w:pPr>
      <w:r w:rsidRPr="008C42DB">
        <w:rPr>
          <w:snapToGrid w:val="0"/>
          <w:sz w:val="24"/>
          <w:szCs w:val="24"/>
        </w:rPr>
        <w:t xml:space="preserve">2. Площади </w:t>
      </w:r>
      <w:proofErr w:type="spellStart"/>
      <w:r w:rsidRPr="008C42DB">
        <w:rPr>
          <w:snapToGrid w:val="0"/>
          <w:sz w:val="24"/>
          <w:szCs w:val="24"/>
        </w:rPr>
        <w:t>машино</w:t>
      </w:r>
      <w:proofErr w:type="spellEnd"/>
      <w:r w:rsidRPr="008C42DB">
        <w:rPr>
          <w:snapToGrid w:val="0"/>
          <w:sz w:val="24"/>
          <w:szCs w:val="24"/>
        </w:rPr>
        <w:t>-мест для хранения индивидуального автотранспорта определяются:</w:t>
      </w:r>
    </w:p>
    <w:p w:rsidR="008C42DB" w:rsidRPr="008C42DB" w:rsidRDefault="008C42DB" w:rsidP="008C42DB">
      <w:pPr>
        <w:rPr>
          <w:snapToGrid w:val="0"/>
          <w:sz w:val="24"/>
          <w:szCs w:val="24"/>
        </w:rPr>
      </w:pPr>
      <w:r w:rsidRPr="008C42DB">
        <w:rPr>
          <w:snapToGrid w:val="0"/>
          <w:sz w:val="24"/>
          <w:szCs w:val="24"/>
        </w:rPr>
        <w:t xml:space="preserve">-   из расчета 25 </w:t>
      </w:r>
      <w:proofErr w:type="gramStart"/>
      <w:r w:rsidRPr="008C42DB">
        <w:rPr>
          <w:snapToGrid w:val="0"/>
          <w:sz w:val="24"/>
          <w:szCs w:val="24"/>
        </w:rPr>
        <w:t>кв.м</w:t>
      </w:r>
      <w:proofErr w:type="gramEnd"/>
      <w:r w:rsidRPr="008C42DB">
        <w:rPr>
          <w:snapToGrid w:val="0"/>
          <w:sz w:val="24"/>
          <w:szCs w:val="24"/>
        </w:rPr>
        <w:t xml:space="preserve"> на 1 автомобиль (с учетом проездов);</w:t>
      </w:r>
    </w:p>
    <w:p w:rsidR="008C42DB" w:rsidRPr="008C42DB" w:rsidRDefault="008C42DB" w:rsidP="008C42DB">
      <w:pPr>
        <w:rPr>
          <w:snapToGrid w:val="0"/>
          <w:sz w:val="24"/>
          <w:szCs w:val="24"/>
        </w:rPr>
      </w:pPr>
      <w:r w:rsidRPr="008C42DB">
        <w:rPr>
          <w:snapToGrid w:val="0"/>
          <w:sz w:val="24"/>
          <w:szCs w:val="24"/>
        </w:rPr>
        <w:t xml:space="preserve">    - при примыкании участков для стоянки к проезжей части улиц и проездов и продольном расположении автомобилей - 18,0 </w:t>
      </w:r>
      <w:proofErr w:type="gramStart"/>
      <w:r w:rsidRPr="008C42DB">
        <w:rPr>
          <w:snapToGrid w:val="0"/>
          <w:sz w:val="24"/>
          <w:szCs w:val="24"/>
        </w:rPr>
        <w:t>кв.м</w:t>
      </w:r>
      <w:proofErr w:type="gramEnd"/>
      <w:r w:rsidRPr="008C42DB">
        <w:rPr>
          <w:snapToGrid w:val="0"/>
          <w:sz w:val="24"/>
          <w:szCs w:val="24"/>
        </w:rPr>
        <w:t xml:space="preserve"> на автомобиль.</w:t>
      </w:r>
    </w:p>
    <w:p w:rsidR="008C42DB" w:rsidRPr="008C42DB" w:rsidRDefault="008C42DB" w:rsidP="008C42DB">
      <w:pPr>
        <w:rPr>
          <w:snapToGrid w:val="0"/>
          <w:sz w:val="24"/>
          <w:szCs w:val="24"/>
        </w:rPr>
      </w:pPr>
      <w:r w:rsidRPr="008C42DB">
        <w:rPr>
          <w:snapToGrid w:val="0"/>
          <w:sz w:val="24"/>
          <w:szCs w:val="24"/>
        </w:rPr>
        <w:t xml:space="preserve">3.  В случае совмещения на земельном участке двух и более видов использования минимальное количество </w:t>
      </w:r>
      <w:proofErr w:type="spellStart"/>
      <w:r w:rsidRPr="008C42DB">
        <w:rPr>
          <w:snapToGrid w:val="0"/>
          <w:sz w:val="24"/>
          <w:szCs w:val="24"/>
        </w:rPr>
        <w:t>машино</w:t>
      </w:r>
      <w:proofErr w:type="spellEnd"/>
      <w:r w:rsidRPr="008C42DB">
        <w:rPr>
          <w:snapToGrid w:val="0"/>
          <w:sz w:val="24"/>
          <w:szCs w:val="24"/>
        </w:rPr>
        <w:t>-мест для хранения индивидуального транспорта определяется на основе долей каждого из видов использования в общей площади земельного участка.</w:t>
      </w:r>
    </w:p>
    <w:p w:rsidR="008C42DB" w:rsidRPr="008C42DB" w:rsidRDefault="008C42DB" w:rsidP="008C42DB">
      <w:pPr>
        <w:rPr>
          <w:snapToGrid w:val="0"/>
          <w:sz w:val="24"/>
          <w:szCs w:val="24"/>
        </w:rPr>
      </w:pPr>
      <w:r w:rsidRPr="008C42DB">
        <w:rPr>
          <w:snapToGrid w:val="0"/>
          <w:sz w:val="24"/>
          <w:szCs w:val="24"/>
        </w:rPr>
        <w:t xml:space="preserve">4.  Машино-места для хранения индивидуального автотранспорта могут размещаться на отведенном земельном участке или на стоянках-спутниках, </w:t>
      </w:r>
      <w:proofErr w:type="gramStart"/>
      <w:r w:rsidRPr="008C42DB">
        <w:rPr>
          <w:snapToGrid w:val="0"/>
          <w:sz w:val="24"/>
          <w:szCs w:val="24"/>
        </w:rPr>
        <w:t>расположенных  в</w:t>
      </w:r>
      <w:proofErr w:type="gramEnd"/>
      <w:r w:rsidRPr="008C42DB">
        <w:rPr>
          <w:snapToGrid w:val="0"/>
          <w:sz w:val="24"/>
          <w:szCs w:val="24"/>
        </w:rPr>
        <w:t xml:space="preserve"> пределах квартала и предназначенных для размещения гаражей и автостоянок. За пределами земельного участка может быть размещено не более 50% необходимых </w:t>
      </w:r>
      <w:proofErr w:type="spellStart"/>
      <w:r w:rsidRPr="008C42DB">
        <w:rPr>
          <w:snapToGrid w:val="0"/>
          <w:sz w:val="24"/>
          <w:szCs w:val="24"/>
        </w:rPr>
        <w:t>машино</w:t>
      </w:r>
      <w:proofErr w:type="spellEnd"/>
      <w:r w:rsidRPr="008C42DB">
        <w:rPr>
          <w:snapToGrid w:val="0"/>
          <w:sz w:val="24"/>
          <w:szCs w:val="24"/>
        </w:rPr>
        <w:t>-мест. При проектировании стоянок-спутников предусматривается их удаленность:</w:t>
      </w:r>
    </w:p>
    <w:p w:rsidR="008C42DB" w:rsidRPr="008C42DB" w:rsidRDefault="008C42DB" w:rsidP="008C42DB">
      <w:pPr>
        <w:rPr>
          <w:snapToGrid w:val="0"/>
          <w:sz w:val="24"/>
          <w:szCs w:val="24"/>
        </w:rPr>
      </w:pPr>
      <w:r w:rsidRPr="008C42DB">
        <w:rPr>
          <w:snapToGrid w:val="0"/>
          <w:sz w:val="24"/>
          <w:szCs w:val="24"/>
        </w:rPr>
        <w:t>- для жилых домов в пределах пешеходной доступности не более 500 метров;</w:t>
      </w:r>
    </w:p>
    <w:p w:rsidR="008C42DB" w:rsidRPr="008C42DB" w:rsidRDefault="008C42DB" w:rsidP="008C42DB">
      <w:pPr>
        <w:rPr>
          <w:snapToGrid w:val="0"/>
          <w:sz w:val="24"/>
          <w:szCs w:val="24"/>
        </w:rPr>
      </w:pPr>
      <w:r w:rsidRPr="008C42DB">
        <w:rPr>
          <w:snapToGrid w:val="0"/>
          <w:sz w:val="24"/>
          <w:szCs w:val="24"/>
        </w:rPr>
        <w:t>- для жилых домов, возводимых в рамках программ развития застроенных территорий – в пределах пешеходной доступности не более 1500 метров;</w:t>
      </w:r>
    </w:p>
    <w:p w:rsidR="008C42DB" w:rsidRPr="008C42DB" w:rsidRDefault="008C42DB" w:rsidP="008C42DB">
      <w:pPr>
        <w:rPr>
          <w:snapToGrid w:val="0"/>
          <w:sz w:val="24"/>
          <w:szCs w:val="24"/>
        </w:rPr>
      </w:pPr>
      <w:r w:rsidRPr="008C42DB">
        <w:rPr>
          <w:snapToGrid w:val="0"/>
          <w:sz w:val="24"/>
          <w:szCs w:val="24"/>
        </w:rPr>
        <w:t>- для прочих – на примыкающих земельных участках.</w:t>
      </w:r>
    </w:p>
    <w:p w:rsidR="008C42DB" w:rsidRPr="008C42DB" w:rsidRDefault="008C42DB" w:rsidP="008C42DB">
      <w:pPr>
        <w:rPr>
          <w:snapToGrid w:val="0"/>
          <w:sz w:val="24"/>
          <w:szCs w:val="24"/>
        </w:rPr>
      </w:pPr>
      <w:r w:rsidRPr="008C42DB">
        <w:rPr>
          <w:snapToGrid w:val="0"/>
          <w:sz w:val="24"/>
          <w:szCs w:val="24"/>
        </w:rPr>
        <w:t xml:space="preserve">Размещение за пределами земельного участка основного объекта части </w:t>
      </w:r>
      <w:proofErr w:type="spellStart"/>
      <w:r w:rsidRPr="008C42DB">
        <w:rPr>
          <w:snapToGrid w:val="0"/>
          <w:sz w:val="24"/>
          <w:szCs w:val="24"/>
        </w:rPr>
        <w:t>машино</w:t>
      </w:r>
      <w:proofErr w:type="spellEnd"/>
      <w:r w:rsidRPr="008C42DB">
        <w:rPr>
          <w:snapToGrid w:val="0"/>
          <w:sz w:val="24"/>
          <w:szCs w:val="24"/>
        </w:rPr>
        <w:t xml:space="preserve">-мест в документации по планировке территории должно быть обосновано наличием необходимого количества </w:t>
      </w:r>
      <w:proofErr w:type="spellStart"/>
      <w:r w:rsidRPr="008C42DB">
        <w:rPr>
          <w:snapToGrid w:val="0"/>
          <w:sz w:val="24"/>
          <w:szCs w:val="24"/>
        </w:rPr>
        <w:t>машино</w:t>
      </w:r>
      <w:proofErr w:type="spellEnd"/>
      <w:r w:rsidRPr="008C42DB">
        <w:rPr>
          <w:snapToGrid w:val="0"/>
          <w:sz w:val="24"/>
          <w:szCs w:val="24"/>
        </w:rPr>
        <w:t>-мест или территории для их размещения в границах квартала.</w:t>
      </w:r>
    </w:p>
    <w:p w:rsidR="008C42DB" w:rsidRPr="008C42DB" w:rsidRDefault="008C42DB" w:rsidP="008C42DB">
      <w:pPr>
        <w:rPr>
          <w:snapToGrid w:val="0"/>
          <w:sz w:val="24"/>
          <w:szCs w:val="24"/>
        </w:rPr>
      </w:pPr>
      <w:r w:rsidRPr="008C42DB">
        <w:rPr>
          <w:snapToGrid w:val="0"/>
          <w:sz w:val="24"/>
          <w:szCs w:val="24"/>
        </w:rPr>
        <w:t xml:space="preserve">5. Минимальное количество </w:t>
      </w:r>
      <w:proofErr w:type="spellStart"/>
      <w:r w:rsidRPr="008C42DB">
        <w:rPr>
          <w:snapToGrid w:val="0"/>
          <w:sz w:val="24"/>
          <w:szCs w:val="24"/>
        </w:rPr>
        <w:t>машино</w:t>
      </w:r>
      <w:proofErr w:type="spellEnd"/>
      <w:r w:rsidRPr="008C42DB">
        <w:rPr>
          <w:snapToGrid w:val="0"/>
          <w:sz w:val="24"/>
          <w:szCs w:val="24"/>
        </w:rPr>
        <w:t>-мест для временного хранения индивидуального автотранспорта на территории земельных участков приведено в таблице 2.</w:t>
      </w:r>
    </w:p>
    <w:p w:rsidR="008C42DB" w:rsidRPr="008C42DB" w:rsidRDefault="008C42DB" w:rsidP="008C42DB">
      <w:pPr>
        <w:rPr>
          <w:snapToGrid w:val="0"/>
          <w:sz w:val="24"/>
          <w:szCs w:val="24"/>
        </w:rPr>
      </w:pPr>
    </w:p>
    <w:p w:rsidR="008C42DB" w:rsidRPr="008C42DB" w:rsidRDefault="008C42DB" w:rsidP="008C42DB">
      <w:pPr>
        <w:rPr>
          <w:snapToGrid w:val="0"/>
          <w:sz w:val="24"/>
          <w:szCs w:val="24"/>
        </w:rPr>
      </w:pPr>
      <w:r w:rsidRPr="008C42DB">
        <w:rPr>
          <w:snapToGrid w:val="0"/>
          <w:sz w:val="24"/>
          <w:szCs w:val="24"/>
        </w:rPr>
        <w:t xml:space="preserve">Таблица Минимальное количество </w:t>
      </w:r>
      <w:proofErr w:type="spellStart"/>
      <w:r w:rsidRPr="008C42DB">
        <w:rPr>
          <w:snapToGrid w:val="0"/>
          <w:sz w:val="24"/>
          <w:szCs w:val="24"/>
        </w:rPr>
        <w:t>машино</w:t>
      </w:r>
      <w:proofErr w:type="spellEnd"/>
      <w:r w:rsidRPr="008C42DB">
        <w:rPr>
          <w:snapToGrid w:val="0"/>
          <w:sz w:val="24"/>
          <w:szCs w:val="24"/>
        </w:rPr>
        <w:t>-мест для временного хранения индивидуального автотранспорта на территории земельных участков</w:t>
      </w:r>
    </w:p>
    <w:p w:rsidR="008C42DB" w:rsidRPr="00282305" w:rsidRDefault="008C42DB" w:rsidP="008C42DB">
      <w:pPr>
        <w:ind w:left="-851" w:firstLine="425"/>
      </w:pPr>
    </w:p>
    <w:tbl>
      <w:tblPr>
        <w:tblW w:w="9782" w:type="dxa"/>
        <w:tblInd w:w="2" w:type="dxa"/>
        <w:tblLayout w:type="fixed"/>
        <w:tblCellMar>
          <w:left w:w="40" w:type="dxa"/>
          <w:right w:w="40" w:type="dxa"/>
        </w:tblCellMar>
        <w:tblLook w:val="0000" w:firstRow="0" w:lastRow="0" w:firstColumn="0" w:lastColumn="0" w:noHBand="0" w:noVBand="0"/>
      </w:tblPr>
      <w:tblGrid>
        <w:gridCol w:w="811"/>
        <w:gridCol w:w="3828"/>
        <w:gridCol w:w="5143"/>
      </w:tblGrid>
      <w:tr w:rsidR="008C42DB" w:rsidRPr="008C42DB" w:rsidTr="008C42DB">
        <w:trPr>
          <w:trHeight w:hRule="exact" w:val="330"/>
          <w:tblHeader/>
        </w:trPr>
        <w:tc>
          <w:tcPr>
            <w:tcW w:w="811" w:type="dxa"/>
            <w:tcBorders>
              <w:top w:val="single" w:sz="6" w:space="0" w:color="auto"/>
              <w:left w:val="single" w:sz="6" w:space="0" w:color="auto"/>
              <w:bottom w:val="single" w:sz="4" w:space="0" w:color="auto"/>
              <w:right w:val="single" w:sz="6" w:space="0" w:color="auto"/>
            </w:tcBorders>
            <w:shd w:val="clear" w:color="auto" w:fill="FFFFFF"/>
            <w:vAlign w:val="center"/>
          </w:tcPr>
          <w:p w:rsidR="008C42DB" w:rsidRPr="008C42DB" w:rsidRDefault="008C42DB" w:rsidP="008C42DB">
            <w:pPr>
              <w:ind w:firstLine="0"/>
              <w:jc w:val="center"/>
              <w:rPr>
                <w:b/>
                <w:sz w:val="24"/>
                <w:szCs w:val="24"/>
              </w:rPr>
            </w:pPr>
            <w:r w:rsidRPr="008C42DB">
              <w:rPr>
                <w:b/>
                <w:sz w:val="24"/>
                <w:szCs w:val="24"/>
              </w:rPr>
              <w:t>№ п/п</w:t>
            </w:r>
          </w:p>
          <w:p w:rsidR="008C42DB" w:rsidRPr="008C42DB" w:rsidRDefault="008C42DB" w:rsidP="008C42DB">
            <w:pPr>
              <w:ind w:firstLine="0"/>
              <w:jc w:val="center"/>
              <w:rPr>
                <w:b/>
                <w:sz w:val="24"/>
                <w:szCs w:val="24"/>
              </w:rPr>
            </w:pPr>
          </w:p>
        </w:tc>
        <w:tc>
          <w:tcPr>
            <w:tcW w:w="3828" w:type="dxa"/>
            <w:tcBorders>
              <w:top w:val="single" w:sz="6" w:space="0" w:color="auto"/>
              <w:left w:val="single" w:sz="6" w:space="0" w:color="auto"/>
              <w:bottom w:val="single" w:sz="4" w:space="0" w:color="auto"/>
              <w:right w:val="single" w:sz="6" w:space="0" w:color="auto"/>
            </w:tcBorders>
            <w:shd w:val="clear" w:color="auto" w:fill="FFFFFF"/>
            <w:vAlign w:val="center"/>
          </w:tcPr>
          <w:p w:rsidR="008C42DB" w:rsidRPr="008C42DB" w:rsidRDefault="008C42DB" w:rsidP="008C42DB">
            <w:pPr>
              <w:ind w:firstLine="0"/>
              <w:jc w:val="center"/>
              <w:rPr>
                <w:b/>
                <w:sz w:val="24"/>
                <w:szCs w:val="24"/>
              </w:rPr>
            </w:pPr>
            <w:r w:rsidRPr="008C42DB">
              <w:rPr>
                <w:b/>
                <w:sz w:val="24"/>
                <w:szCs w:val="24"/>
              </w:rPr>
              <w:t>Вид использования</w:t>
            </w:r>
          </w:p>
          <w:p w:rsidR="008C42DB" w:rsidRPr="008C42DB" w:rsidRDefault="008C42DB" w:rsidP="008C42DB">
            <w:pPr>
              <w:ind w:firstLine="0"/>
              <w:jc w:val="center"/>
              <w:rPr>
                <w:b/>
                <w:sz w:val="24"/>
                <w:szCs w:val="24"/>
              </w:rPr>
            </w:pPr>
          </w:p>
        </w:tc>
        <w:tc>
          <w:tcPr>
            <w:tcW w:w="5143" w:type="dxa"/>
            <w:tcBorders>
              <w:top w:val="single" w:sz="6" w:space="0" w:color="auto"/>
              <w:left w:val="single" w:sz="6" w:space="0" w:color="auto"/>
              <w:bottom w:val="single" w:sz="4" w:space="0" w:color="auto"/>
              <w:right w:val="single" w:sz="6" w:space="0" w:color="auto"/>
            </w:tcBorders>
            <w:shd w:val="clear" w:color="auto" w:fill="FFFFFF"/>
            <w:vAlign w:val="center"/>
          </w:tcPr>
          <w:p w:rsidR="008C42DB" w:rsidRPr="008C42DB" w:rsidRDefault="008C42DB" w:rsidP="008C42DB">
            <w:pPr>
              <w:ind w:firstLine="0"/>
              <w:jc w:val="center"/>
              <w:rPr>
                <w:b/>
                <w:sz w:val="24"/>
                <w:szCs w:val="24"/>
              </w:rPr>
            </w:pPr>
            <w:r w:rsidRPr="008C42DB">
              <w:rPr>
                <w:b/>
                <w:sz w:val="24"/>
                <w:szCs w:val="24"/>
              </w:rPr>
              <w:t xml:space="preserve">Минимальное количество </w:t>
            </w:r>
            <w:proofErr w:type="spellStart"/>
            <w:r w:rsidRPr="008C42DB">
              <w:rPr>
                <w:b/>
                <w:sz w:val="24"/>
                <w:szCs w:val="24"/>
              </w:rPr>
              <w:t>машино</w:t>
            </w:r>
            <w:proofErr w:type="spellEnd"/>
            <w:r w:rsidRPr="008C42DB">
              <w:rPr>
                <w:b/>
                <w:sz w:val="24"/>
                <w:szCs w:val="24"/>
              </w:rPr>
              <w:t>-мест</w:t>
            </w:r>
          </w:p>
        </w:tc>
      </w:tr>
      <w:tr w:rsidR="008C42DB" w:rsidRPr="008C42DB" w:rsidTr="00015659">
        <w:trPr>
          <w:trHeight w:val="720"/>
        </w:trPr>
        <w:tc>
          <w:tcPr>
            <w:tcW w:w="811" w:type="dxa"/>
            <w:tcBorders>
              <w:top w:val="single" w:sz="4" w:space="0" w:color="auto"/>
              <w:left w:val="single" w:sz="6" w:space="0" w:color="auto"/>
              <w:bottom w:val="single" w:sz="4" w:space="0" w:color="auto"/>
              <w:right w:val="single" w:sz="6" w:space="0" w:color="auto"/>
            </w:tcBorders>
            <w:shd w:val="clear" w:color="auto" w:fill="FFFFFF"/>
            <w:vAlign w:val="center"/>
          </w:tcPr>
          <w:p w:rsidR="008C42DB" w:rsidRPr="008C42DB" w:rsidRDefault="008C42DB" w:rsidP="008C42DB">
            <w:pPr>
              <w:ind w:firstLine="0"/>
              <w:jc w:val="center"/>
              <w:rPr>
                <w:sz w:val="24"/>
                <w:szCs w:val="24"/>
              </w:rPr>
            </w:pPr>
            <w:r w:rsidRPr="008C42DB">
              <w:rPr>
                <w:sz w:val="24"/>
                <w:szCs w:val="24"/>
              </w:rPr>
              <w:t>1</w:t>
            </w:r>
          </w:p>
        </w:tc>
        <w:tc>
          <w:tcPr>
            <w:tcW w:w="3828" w:type="dxa"/>
            <w:tcBorders>
              <w:top w:val="single" w:sz="4" w:space="0" w:color="auto"/>
              <w:left w:val="single" w:sz="6" w:space="0" w:color="auto"/>
              <w:bottom w:val="single" w:sz="4" w:space="0" w:color="auto"/>
              <w:right w:val="single" w:sz="6" w:space="0" w:color="auto"/>
            </w:tcBorders>
            <w:shd w:val="clear" w:color="auto" w:fill="FFFFFF"/>
            <w:vAlign w:val="center"/>
          </w:tcPr>
          <w:p w:rsidR="008C42DB" w:rsidRPr="008C42DB" w:rsidRDefault="008C42DB" w:rsidP="008C42DB">
            <w:pPr>
              <w:ind w:firstLine="0"/>
              <w:rPr>
                <w:sz w:val="24"/>
                <w:szCs w:val="24"/>
              </w:rPr>
            </w:pPr>
            <w:r w:rsidRPr="008C42DB">
              <w:rPr>
                <w:sz w:val="24"/>
                <w:szCs w:val="24"/>
              </w:rPr>
              <w:t xml:space="preserve">Индивидуальные жилые дома, дачи </w:t>
            </w:r>
          </w:p>
        </w:tc>
        <w:tc>
          <w:tcPr>
            <w:tcW w:w="5143" w:type="dxa"/>
            <w:tcBorders>
              <w:top w:val="single" w:sz="4" w:space="0" w:color="auto"/>
              <w:left w:val="single" w:sz="6" w:space="0" w:color="auto"/>
              <w:bottom w:val="single" w:sz="4" w:space="0" w:color="auto"/>
              <w:right w:val="single" w:sz="6" w:space="0" w:color="auto"/>
            </w:tcBorders>
            <w:shd w:val="clear" w:color="auto" w:fill="FFFFFF"/>
            <w:vAlign w:val="center"/>
          </w:tcPr>
          <w:p w:rsidR="008C42DB" w:rsidRPr="008C42DB" w:rsidRDefault="008C42DB" w:rsidP="008C42DB">
            <w:pPr>
              <w:ind w:firstLine="0"/>
              <w:rPr>
                <w:sz w:val="24"/>
                <w:szCs w:val="24"/>
              </w:rPr>
            </w:pPr>
            <w:r w:rsidRPr="008C42DB">
              <w:rPr>
                <w:sz w:val="24"/>
                <w:szCs w:val="24"/>
              </w:rPr>
              <w:t xml:space="preserve">1 </w:t>
            </w:r>
            <w:proofErr w:type="spellStart"/>
            <w:r w:rsidRPr="008C42DB">
              <w:rPr>
                <w:sz w:val="24"/>
                <w:szCs w:val="24"/>
              </w:rPr>
              <w:t>машино</w:t>
            </w:r>
            <w:proofErr w:type="spellEnd"/>
            <w:r w:rsidRPr="008C42DB">
              <w:rPr>
                <w:sz w:val="24"/>
                <w:szCs w:val="24"/>
              </w:rPr>
              <w:t>-место на земельный участок</w:t>
            </w:r>
          </w:p>
        </w:tc>
      </w:tr>
      <w:tr w:rsidR="008C42DB" w:rsidRPr="008C42DB" w:rsidTr="00015659">
        <w:trPr>
          <w:trHeight w:val="519"/>
        </w:trPr>
        <w:tc>
          <w:tcPr>
            <w:tcW w:w="811" w:type="dxa"/>
            <w:tcBorders>
              <w:top w:val="single" w:sz="4" w:space="0" w:color="auto"/>
              <w:left w:val="single" w:sz="6" w:space="0" w:color="auto"/>
              <w:right w:val="single" w:sz="6" w:space="0" w:color="auto"/>
            </w:tcBorders>
            <w:shd w:val="clear" w:color="auto" w:fill="FFFFFF"/>
            <w:vAlign w:val="center"/>
          </w:tcPr>
          <w:p w:rsidR="008C42DB" w:rsidRPr="008C42DB" w:rsidRDefault="008C42DB" w:rsidP="008C42DB">
            <w:pPr>
              <w:ind w:firstLine="0"/>
              <w:jc w:val="center"/>
              <w:rPr>
                <w:sz w:val="24"/>
                <w:szCs w:val="24"/>
              </w:rPr>
            </w:pPr>
            <w:r w:rsidRPr="008C42DB">
              <w:rPr>
                <w:sz w:val="24"/>
                <w:szCs w:val="24"/>
              </w:rPr>
              <w:t>2</w:t>
            </w:r>
          </w:p>
        </w:tc>
        <w:tc>
          <w:tcPr>
            <w:tcW w:w="3828" w:type="dxa"/>
            <w:tcBorders>
              <w:top w:val="single" w:sz="4" w:space="0" w:color="auto"/>
              <w:left w:val="single" w:sz="6" w:space="0" w:color="auto"/>
              <w:right w:val="single" w:sz="6" w:space="0" w:color="auto"/>
            </w:tcBorders>
            <w:shd w:val="clear" w:color="auto" w:fill="FFFFFF"/>
            <w:vAlign w:val="center"/>
          </w:tcPr>
          <w:p w:rsidR="008C42DB" w:rsidRPr="008C42DB" w:rsidRDefault="008C42DB" w:rsidP="008C42DB">
            <w:pPr>
              <w:ind w:firstLine="0"/>
              <w:rPr>
                <w:sz w:val="24"/>
                <w:szCs w:val="24"/>
              </w:rPr>
            </w:pPr>
            <w:r w:rsidRPr="008C42DB">
              <w:rPr>
                <w:sz w:val="24"/>
                <w:szCs w:val="24"/>
              </w:rPr>
              <w:t>Многоквартирные дома</w:t>
            </w:r>
          </w:p>
        </w:tc>
        <w:tc>
          <w:tcPr>
            <w:tcW w:w="5143" w:type="dxa"/>
            <w:tcBorders>
              <w:top w:val="single" w:sz="4" w:space="0" w:color="auto"/>
              <w:left w:val="single" w:sz="6" w:space="0" w:color="auto"/>
              <w:right w:val="single" w:sz="6" w:space="0" w:color="auto"/>
            </w:tcBorders>
            <w:shd w:val="clear" w:color="auto" w:fill="FFFFFF"/>
            <w:vAlign w:val="center"/>
          </w:tcPr>
          <w:p w:rsidR="008C42DB" w:rsidRPr="008C42DB" w:rsidRDefault="008C42DB" w:rsidP="008C42DB">
            <w:pPr>
              <w:ind w:firstLine="0"/>
              <w:rPr>
                <w:sz w:val="24"/>
                <w:szCs w:val="24"/>
              </w:rPr>
            </w:pPr>
            <w:r w:rsidRPr="008C42DB">
              <w:rPr>
                <w:sz w:val="24"/>
                <w:szCs w:val="24"/>
              </w:rPr>
              <w:t xml:space="preserve">1 </w:t>
            </w:r>
            <w:proofErr w:type="spellStart"/>
            <w:r w:rsidRPr="008C42DB">
              <w:rPr>
                <w:sz w:val="24"/>
                <w:szCs w:val="24"/>
              </w:rPr>
              <w:t>машино</w:t>
            </w:r>
            <w:proofErr w:type="spellEnd"/>
            <w:r w:rsidRPr="008C42DB">
              <w:rPr>
                <w:sz w:val="24"/>
                <w:szCs w:val="24"/>
              </w:rPr>
              <w:t xml:space="preserve">-место на 80 </w:t>
            </w:r>
            <w:proofErr w:type="spellStart"/>
            <w:proofErr w:type="gramStart"/>
            <w:r w:rsidRPr="008C42DB">
              <w:rPr>
                <w:sz w:val="24"/>
                <w:szCs w:val="24"/>
              </w:rPr>
              <w:t>кв.м</w:t>
            </w:r>
            <w:proofErr w:type="spellEnd"/>
            <w:proofErr w:type="gramEnd"/>
            <w:r w:rsidRPr="008C42DB">
              <w:rPr>
                <w:sz w:val="24"/>
                <w:szCs w:val="24"/>
              </w:rPr>
              <w:t xml:space="preserve"> общей площади жилого дома</w:t>
            </w:r>
          </w:p>
        </w:tc>
      </w:tr>
      <w:tr w:rsidR="008C42DB" w:rsidRPr="008C42DB" w:rsidTr="00015659">
        <w:trPr>
          <w:trHeight w:hRule="exact" w:val="865"/>
        </w:trPr>
        <w:tc>
          <w:tcPr>
            <w:tcW w:w="811" w:type="dxa"/>
            <w:tcBorders>
              <w:top w:val="single" w:sz="6" w:space="0" w:color="auto"/>
              <w:left w:val="single" w:sz="6" w:space="0" w:color="auto"/>
              <w:bottom w:val="single" w:sz="6" w:space="0" w:color="auto"/>
              <w:right w:val="single" w:sz="6" w:space="0" w:color="auto"/>
            </w:tcBorders>
            <w:shd w:val="clear" w:color="auto" w:fill="FFFFFF"/>
            <w:vAlign w:val="center"/>
          </w:tcPr>
          <w:p w:rsidR="008C42DB" w:rsidRPr="008C42DB" w:rsidRDefault="008C42DB" w:rsidP="008C42DB">
            <w:pPr>
              <w:ind w:firstLine="0"/>
              <w:jc w:val="center"/>
              <w:rPr>
                <w:sz w:val="24"/>
                <w:szCs w:val="24"/>
              </w:rPr>
            </w:pPr>
            <w:r w:rsidRPr="008C42DB">
              <w:rPr>
                <w:sz w:val="24"/>
                <w:szCs w:val="24"/>
              </w:rPr>
              <w:t>3</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8C42DB" w:rsidRPr="008C42DB" w:rsidRDefault="008C42DB" w:rsidP="008C42DB">
            <w:pPr>
              <w:ind w:firstLine="0"/>
              <w:rPr>
                <w:sz w:val="24"/>
                <w:szCs w:val="24"/>
              </w:rPr>
            </w:pPr>
            <w:r w:rsidRPr="008C42DB">
              <w:rPr>
                <w:sz w:val="24"/>
                <w:szCs w:val="24"/>
              </w:rPr>
              <w:t>Объекты дошкольного, начального и среднего общего образования</w:t>
            </w:r>
          </w:p>
        </w:tc>
        <w:tc>
          <w:tcPr>
            <w:tcW w:w="5143" w:type="dxa"/>
            <w:tcBorders>
              <w:top w:val="single" w:sz="6" w:space="0" w:color="auto"/>
              <w:left w:val="single" w:sz="6" w:space="0" w:color="auto"/>
              <w:bottom w:val="single" w:sz="6" w:space="0" w:color="auto"/>
              <w:right w:val="single" w:sz="6" w:space="0" w:color="auto"/>
            </w:tcBorders>
            <w:shd w:val="clear" w:color="auto" w:fill="FFFFFF"/>
            <w:vAlign w:val="center"/>
          </w:tcPr>
          <w:p w:rsidR="008C42DB" w:rsidRPr="008C42DB" w:rsidRDefault="008C42DB" w:rsidP="008C42DB">
            <w:pPr>
              <w:ind w:firstLine="0"/>
              <w:rPr>
                <w:sz w:val="24"/>
                <w:szCs w:val="24"/>
              </w:rPr>
            </w:pPr>
            <w:r w:rsidRPr="008C42DB">
              <w:rPr>
                <w:sz w:val="24"/>
                <w:szCs w:val="24"/>
              </w:rPr>
              <w:t xml:space="preserve">1 </w:t>
            </w:r>
            <w:proofErr w:type="spellStart"/>
            <w:r w:rsidRPr="008C42DB">
              <w:rPr>
                <w:sz w:val="24"/>
                <w:szCs w:val="24"/>
              </w:rPr>
              <w:t>машино</w:t>
            </w:r>
            <w:proofErr w:type="spellEnd"/>
            <w:r w:rsidRPr="008C42DB">
              <w:rPr>
                <w:sz w:val="24"/>
                <w:szCs w:val="24"/>
              </w:rPr>
              <w:t>-место на 5 работников</w:t>
            </w:r>
          </w:p>
        </w:tc>
      </w:tr>
      <w:tr w:rsidR="008C42DB" w:rsidRPr="008C42DB" w:rsidTr="00015659">
        <w:trPr>
          <w:trHeight w:hRule="exact" w:val="1949"/>
        </w:trPr>
        <w:tc>
          <w:tcPr>
            <w:tcW w:w="811" w:type="dxa"/>
            <w:tcBorders>
              <w:top w:val="single" w:sz="6" w:space="0" w:color="auto"/>
              <w:left w:val="single" w:sz="6" w:space="0" w:color="auto"/>
              <w:bottom w:val="single" w:sz="6" w:space="0" w:color="auto"/>
              <w:right w:val="single" w:sz="6" w:space="0" w:color="auto"/>
            </w:tcBorders>
            <w:shd w:val="clear" w:color="auto" w:fill="FFFFFF"/>
            <w:vAlign w:val="center"/>
          </w:tcPr>
          <w:p w:rsidR="008C42DB" w:rsidRPr="008C42DB" w:rsidRDefault="008C42DB" w:rsidP="008C42DB">
            <w:pPr>
              <w:ind w:firstLine="0"/>
              <w:jc w:val="center"/>
              <w:rPr>
                <w:sz w:val="24"/>
                <w:szCs w:val="24"/>
              </w:rPr>
            </w:pPr>
            <w:r w:rsidRPr="008C42DB">
              <w:rPr>
                <w:sz w:val="24"/>
                <w:szCs w:val="24"/>
              </w:rPr>
              <w:t>4</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8C42DB" w:rsidRPr="008C42DB" w:rsidRDefault="008C42DB" w:rsidP="008C42DB">
            <w:pPr>
              <w:ind w:firstLine="0"/>
              <w:rPr>
                <w:sz w:val="24"/>
                <w:szCs w:val="24"/>
              </w:rPr>
            </w:pPr>
            <w:r w:rsidRPr="008C42DB">
              <w:rPr>
                <w:sz w:val="24"/>
                <w:szCs w:val="24"/>
              </w:rPr>
              <w:t>Объекты обслуживающей, административной, общественной, производственной деятельности, в том числе рассчитанные на прием посетителей</w:t>
            </w:r>
          </w:p>
        </w:tc>
        <w:tc>
          <w:tcPr>
            <w:tcW w:w="5143" w:type="dxa"/>
            <w:tcBorders>
              <w:top w:val="single" w:sz="6" w:space="0" w:color="auto"/>
              <w:left w:val="single" w:sz="6" w:space="0" w:color="auto"/>
              <w:bottom w:val="single" w:sz="6" w:space="0" w:color="auto"/>
              <w:right w:val="single" w:sz="6" w:space="0" w:color="auto"/>
            </w:tcBorders>
            <w:shd w:val="clear" w:color="auto" w:fill="FFFFFF"/>
            <w:vAlign w:val="center"/>
          </w:tcPr>
          <w:p w:rsidR="008C42DB" w:rsidRPr="008C42DB" w:rsidRDefault="008C42DB" w:rsidP="008C42DB">
            <w:pPr>
              <w:ind w:firstLine="0"/>
              <w:rPr>
                <w:sz w:val="24"/>
                <w:szCs w:val="24"/>
              </w:rPr>
            </w:pPr>
            <w:r w:rsidRPr="008C42DB">
              <w:rPr>
                <w:sz w:val="24"/>
                <w:szCs w:val="24"/>
              </w:rPr>
              <w:t xml:space="preserve">1 </w:t>
            </w:r>
            <w:proofErr w:type="spellStart"/>
            <w:r w:rsidRPr="008C42DB">
              <w:rPr>
                <w:sz w:val="24"/>
                <w:szCs w:val="24"/>
              </w:rPr>
              <w:t>машино</w:t>
            </w:r>
            <w:proofErr w:type="spellEnd"/>
            <w:r w:rsidRPr="008C42DB">
              <w:rPr>
                <w:sz w:val="24"/>
                <w:szCs w:val="24"/>
              </w:rPr>
              <w:t xml:space="preserve">-место на 5 работников в максимальную смену, а также 1 </w:t>
            </w:r>
            <w:proofErr w:type="spellStart"/>
            <w:r w:rsidRPr="008C42DB">
              <w:rPr>
                <w:sz w:val="24"/>
                <w:szCs w:val="24"/>
              </w:rPr>
              <w:t>машино</w:t>
            </w:r>
            <w:proofErr w:type="spellEnd"/>
            <w:r w:rsidRPr="008C42DB">
              <w:rPr>
                <w:sz w:val="24"/>
                <w:szCs w:val="24"/>
              </w:rPr>
              <w:t>-место на 10 единовременных посетителей при их максимальном количестве</w:t>
            </w:r>
          </w:p>
        </w:tc>
      </w:tr>
      <w:tr w:rsidR="008C42DB" w:rsidRPr="008C42DB" w:rsidTr="00015659">
        <w:trPr>
          <w:trHeight w:hRule="exact" w:val="1131"/>
        </w:trPr>
        <w:tc>
          <w:tcPr>
            <w:tcW w:w="811" w:type="dxa"/>
            <w:tcBorders>
              <w:top w:val="single" w:sz="6" w:space="0" w:color="auto"/>
              <w:left w:val="single" w:sz="6" w:space="0" w:color="auto"/>
              <w:bottom w:val="single" w:sz="6" w:space="0" w:color="auto"/>
              <w:right w:val="single" w:sz="6" w:space="0" w:color="auto"/>
            </w:tcBorders>
            <w:shd w:val="clear" w:color="auto" w:fill="FFFFFF"/>
            <w:vAlign w:val="center"/>
          </w:tcPr>
          <w:p w:rsidR="008C42DB" w:rsidRPr="008C42DB" w:rsidRDefault="008C42DB" w:rsidP="008C42DB">
            <w:pPr>
              <w:ind w:firstLine="0"/>
              <w:jc w:val="center"/>
              <w:rPr>
                <w:sz w:val="24"/>
                <w:szCs w:val="24"/>
              </w:rPr>
            </w:pPr>
            <w:r w:rsidRPr="008C42DB">
              <w:rPr>
                <w:sz w:val="24"/>
                <w:szCs w:val="24"/>
              </w:rPr>
              <w:t>5</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8C42DB" w:rsidRPr="008C42DB" w:rsidRDefault="008C42DB" w:rsidP="008C42DB">
            <w:pPr>
              <w:ind w:firstLine="0"/>
              <w:rPr>
                <w:sz w:val="24"/>
                <w:szCs w:val="24"/>
              </w:rPr>
            </w:pPr>
            <w:r w:rsidRPr="008C42DB">
              <w:rPr>
                <w:sz w:val="24"/>
                <w:szCs w:val="24"/>
              </w:rPr>
              <w:t>Объекты физической культуры и спорта</w:t>
            </w:r>
          </w:p>
        </w:tc>
        <w:tc>
          <w:tcPr>
            <w:tcW w:w="5143" w:type="dxa"/>
            <w:tcBorders>
              <w:top w:val="single" w:sz="6" w:space="0" w:color="auto"/>
              <w:left w:val="single" w:sz="6" w:space="0" w:color="auto"/>
              <w:bottom w:val="single" w:sz="6" w:space="0" w:color="auto"/>
              <w:right w:val="single" w:sz="6" w:space="0" w:color="auto"/>
            </w:tcBorders>
            <w:shd w:val="clear" w:color="auto" w:fill="FFFFFF"/>
            <w:vAlign w:val="center"/>
          </w:tcPr>
          <w:p w:rsidR="008C42DB" w:rsidRPr="008C42DB" w:rsidRDefault="008C42DB" w:rsidP="008C42DB">
            <w:pPr>
              <w:ind w:firstLine="0"/>
              <w:rPr>
                <w:sz w:val="24"/>
                <w:szCs w:val="24"/>
              </w:rPr>
            </w:pPr>
            <w:r w:rsidRPr="008C42DB">
              <w:rPr>
                <w:sz w:val="24"/>
                <w:szCs w:val="24"/>
              </w:rPr>
              <w:t xml:space="preserve">1 </w:t>
            </w:r>
            <w:proofErr w:type="spellStart"/>
            <w:r w:rsidRPr="008C42DB">
              <w:rPr>
                <w:sz w:val="24"/>
                <w:szCs w:val="24"/>
              </w:rPr>
              <w:t>машино</w:t>
            </w:r>
            <w:proofErr w:type="spellEnd"/>
            <w:r w:rsidRPr="008C42DB">
              <w:rPr>
                <w:sz w:val="24"/>
                <w:szCs w:val="24"/>
              </w:rPr>
              <w:t>-место на 10 единовременных посетителей (включая зрителей) при их максимальном количестве</w:t>
            </w:r>
          </w:p>
        </w:tc>
      </w:tr>
      <w:tr w:rsidR="008C42DB" w:rsidRPr="008C42DB" w:rsidTr="00015659">
        <w:trPr>
          <w:trHeight w:hRule="exact" w:val="1257"/>
        </w:trPr>
        <w:tc>
          <w:tcPr>
            <w:tcW w:w="811" w:type="dxa"/>
            <w:tcBorders>
              <w:top w:val="single" w:sz="6" w:space="0" w:color="auto"/>
              <w:left w:val="single" w:sz="6" w:space="0" w:color="auto"/>
              <w:bottom w:val="single" w:sz="6" w:space="0" w:color="auto"/>
              <w:right w:val="single" w:sz="6" w:space="0" w:color="auto"/>
            </w:tcBorders>
            <w:shd w:val="clear" w:color="auto" w:fill="FFFFFF"/>
            <w:vAlign w:val="center"/>
          </w:tcPr>
          <w:p w:rsidR="008C42DB" w:rsidRPr="008C42DB" w:rsidRDefault="008C42DB" w:rsidP="008C42DB">
            <w:pPr>
              <w:ind w:firstLine="0"/>
              <w:jc w:val="center"/>
              <w:rPr>
                <w:sz w:val="24"/>
                <w:szCs w:val="24"/>
              </w:rPr>
            </w:pPr>
            <w:r w:rsidRPr="008C42DB">
              <w:rPr>
                <w:sz w:val="24"/>
                <w:szCs w:val="24"/>
              </w:rPr>
              <w:t>6</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8C42DB" w:rsidRPr="008C42DB" w:rsidRDefault="008C42DB" w:rsidP="008C42DB">
            <w:pPr>
              <w:ind w:firstLine="0"/>
              <w:rPr>
                <w:sz w:val="24"/>
                <w:szCs w:val="24"/>
              </w:rPr>
            </w:pPr>
            <w:r w:rsidRPr="008C42DB">
              <w:rPr>
                <w:sz w:val="24"/>
                <w:szCs w:val="24"/>
              </w:rPr>
              <w:t>Больничные, санаторно-курортные учреждения, объекты социального обеспечения</w:t>
            </w:r>
          </w:p>
          <w:p w:rsidR="008C42DB" w:rsidRPr="008C42DB" w:rsidRDefault="008C42DB" w:rsidP="008C42DB">
            <w:pPr>
              <w:ind w:firstLine="0"/>
              <w:rPr>
                <w:sz w:val="24"/>
                <w:szCs w:val="24"/>
              </w:rPr>
            </w:pPr>
          </w:p>
          <w:p w:rsidR="008C42DB" w:rsidRPr="008C42DB" w:rsidRDefault="008C42DB" w:rsidP="008C42DB">
            <w:pPr>
              <w:ind w:firstLine="0"/>
              <w:rPr>
                <w:sz w:val="24"/>
                <w:szCs w:val="24"/>
              </w:rPr>
            </w:pPr>
          </w:p>
        </w:tc>
        <w:tc>
          <w:tcPr>
            <w:tcW w:w="5143" w:type="dxa"/>
            <w:tcBorders>
              <w:top w:val="single" w:sz="6" w:space="0" w:color="auto"/>
              <w:left w:val="single" w:sz="6" w:space="0" w:color="auto"/>
              <w:bottom w:val="single" w:sz="6" w:space="0" w:color="auto"/>
              <w:right w:val="single" w:sz="6" w:space="0" w:color="auto"/>
            </w:tcBorders>
            <w:shd w:val="clear" w:color="auto" w:fill="FFFFFF"/>
            <w:vAlign w:val="center"/>
          </w:tcPr>
          <w:p w:rsidR="008C42DB" w:rsidRPr="008C42DB" w:rsidRDefault="008C42DB" w:rsidP="008C42DB">
            <w:pPr>
              <w:ind w:firstLine="0"/>
              <w:rPr>
                <w:sz w:val="24"/>
                <w:szCs w:val="24"/>
              </w:rPr>
            </w:pPr>
            <w:r w:rsidRPr="008C42DB">
              <w:rPr>
                <w:sz w:val="24"/>
                <w:szCs w:val="24"/>
              </w:rPr>
              <w:t xml:space="preserve">1 </w:t>
            </w:r>
            <w:proofErr w:type="spellStart"/>
            <w:r w:rsidRPr="008C42DB">
              <w:rPr>
                <w:sz w:val="24"/>
                <w:szCs w:val="24"/>
              </w:rPr>
              <w:t>машино</w:t>
            </w:r>
            <w:proofErr w:type="spellEnd"/>
            <w:r w:rsidRPr="008C42DB">
              <w:rPr>
                <w:sz w:val="24"/>
                <w:szCs w:val="24"/>
              </w:rPr>
              <w:t xml:space="preserve">-место на 20 койко-мест, а также 1 </w:t>
            </w:r>
            <w:proofErr w:type="spellStart"/>
            <w:r w:rsidRPr="008C42DB">
              <w:rPr>
                <w:sz w:val="24"/>
                <w:szCs w:val="24"/>
              </w:rPr>
              <w:t>машино</w:t>
            </w:r>
            <w:proofErr w:type="spellEnd"/>
            <w:r w:rsidRPr="008C42DB">
              <w:rPr>
                <w:sz w:val="24"/>
                <w:szCs w:val="24"/>
              </w:rPr>
              <w:t>-место на 5 работников</w:t>
            </w:r>
          </w:p>
        </w:tc>
      </w:tr>
      <w:tr w:rsidR="008C42DB" w:rsidRPr="008C42DB" w:rsidTr="00015659">
        <w:trPr>
          <w:trHeight w:hRule="exact" w:val="1133"/>
        </w:trPr>
        <w:tc>
          <w:tcPr>
            <w:tcW w:w="811" w:type="dxa"/>
            <w:tcBorders>
              <w:top w:val="single" w:sz="6" w:space="0" w:color="auto"/>
              <w:left w:val="single" w:sz="6" w:space="0" w:color="auto"/>
              <w:bottom w:val="single" w:sz="6" w:space="0" w:color="auto"/>
              <w:right w:val="single" w:sz="6" w:space="0" w:color="auto"/>
            </w:tcBorders>
            <w:shd w:val="clear" w:color="auto" w:fill="FFFFFF"/>
            <w:vAlign w:val="center"/>
          </w:tcPr>
          <w:p w:rsidR="008C42DB" w:rsidRPr="008C42DB" w:rsidRDefault="008C42DB" w:rsidP="008C42DB">
            <w:pPr>
              <w:ind w:firstLine="0"/>
              <w:jc w:val="center"/>
              <w:rPr>
                <w:sz w:val="24"/>
                <w:szCs w:val="24"/>
              </w:rPr>
            </w:pPr>
            <w:r w:rsidRPr="008C42DB">
              <w:rPr>
                <w:sz w:val="24"/>
                <w:szCs w:val="24"/>
              </w:rPr>
              <w:t>7</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8C42DB" w:rsidRPr="008C42DB" w:rsidRDefault="008C42DB" w:rsidP="008C42DB">
            <w:pPr>
              <w:ind w:firstLine="0"/>
              <w:rPr>
                <w:sz w:val="24"/>
                <w:szCs w:val="24"/>
              </w:rPr>
            </w:pPr>
            <w:r w:rsidRPr="008C42DB">
              <w:rPr>
                <w:sz w:val="24"/>
                <w:szCs w:val="24"/>
              </w:rPr>
              <w:t>Объекты для оздоровительных целей (кемпинги, базы отдыха)</w:t>
            </w:r>
          </w:p>
        </w:tc>
        <w:tc>
          <w:tcPr>
            <w:tcW w:w="5143" w:type="dxa"/>
            <w:tcBorders>
              <w:top w:val="single" w:sz="6" w:space="0" w:color="auto"/>
              <w:left w:val="single" w:sz="6" w:space="0" w:color="auto"/>
              <w:bottom w:val="single" w:sz="6" w:space="0" w:color="auto"/>
              <w:right w:val="single" w:sz="6" w:space="0" w:color="auto"/>
            </w:tcBorders>
            <w:shd w:val="clear" w:color="auto" w:fill="FFFFFF"/>
            <w:vAlign w:val="center"/>
          </w:tcPr>
          <w:p w:rsidR="008C42DB" w:rsidRPr="008C42DB" w:rsidRDefault="008C42DB" w:rsidP="008C42DB">
            <w:pPr>
              <w:ind w:firstLine="0"/>
              <w:rPr>
                <w:sz w:val="24"/>
                <w:szCs w:val="24"/>
              </w:rPr>
            </w:pPr>
            <w:r w:rsidRPr="008C42DB">
              <w:rPr>
                <w:sz w:val="24"/>
                <w:szCs w:val="24"/>
              </w:rPr>
              <w:t xml:space="preserve">1 </w:t>
            </w:r>
            <w:proofErr w:type="spellStart"/>
            <w:r w:rsidRPr="008C42DB">
              <w:rPr>
                <w:sz w:val="24"/>
                <w:szCs w:val="24"/>
              </w:rPr>
              <w:t>машино</w:t>
            </w:r>
            <w:proofErr w:type="spellEnd"/>
            <w:r w:rsidRPr="008C42DB">
              <w:rPr>
                <w:sz w:val="24"/>
                <w:szCs w:val="24"/>
              </w:rPr>
              <w:t>-место на 1 гостиничный номер</w:t>
            </w:r>
          </w:p>
        </w:tc>
      </w:tr>
    </w:tbl>
    <w:p w:rsidR="008C42DB" w:rsidRPr="00282305" w:rsidRDefault="008C42DB" w:rsidP="008C42DB">
      <w:pPr>
        <w:ind w:left="-851" w:firstLine="425"/>
      </w:pPr>
    </w:p>
    <w:p w:rsidR="008C42DB" w:rsidRPr="008C42DB" w:rsidRDefault="008C42DB" w:rsidP="008C42DB">
      <w:pPr>
        <w:pStyle w:val="39"/>
      </w:pPr>
      <w:bookmarkStart w:id="54" w:name="_Toc79071006"/>
      <w:r w:rsidRPr="008C42DB">
        <w:t>Статья 29. Минимальное количество мест на погрузочно-разгрузочных площадках.</w:t>
      </w:r>
      <w:bookmarkEnd w:id="54"/>
    </w:p>
    <w:p w:rsidR="008C42DB" w:rsidRPr="008C42DB" w:rsidRDefault="008C42DB" w:rsidP="008C42DB">
      <w:pPr>
        <w:rPr>
          <w:snapToGrid w:val="0"/>
          <w:sz w:val="24"/>
          <w:szCs w:val="24"/>
        </w:rPr>
      </w:pPr>
      <w:r w:rsidRPr="008C42DB">
        <w:rPr>
          <w:snapToGrid w:val="0"/>
          <w:sz w:val="24"/>
          <w:szCs w:val="24"/>
        </w:rPr>
        <w:t xml:space="preserve">1. Площадь мест на погрузочно-разгрузочной площадках определяется из </w:t>
      </w:r>
      <w:proofErr w:type="gramStart"/>
      <w:r w:rsidRPr="008C42DB">
        <w:rPr>
          <w:snapToGrid w:val="0"/>
          <w:sz w:val="24"/>
          <w:szCs w:val="24"/>
        </w:rPr>
        <w:t>расчета  60</w:t>
      </w:r>
      <w:proofErr w:type="gramEnd"/>
      <w:r w:rsidRPr="008C42DB">
        <w:rPr>
          <w:snapToGrid w:val="0"/>
          <w:sz w:val="24"/>
          <w:szCs w:val="24"/>
        </w:rPr>
        <w:t xml:space="preserve"> кв.м на одно место.</w:t>
      </w:r>
    </w:p>
    <w:p w:rsidR="008C42DB" w:rsidRPr="008C42DB" w:rsidRDefault="008C42DB" w:rsidP="008C42DB">
      <w:pPr>
        <w:rPr>
          <w:snapToGrid w:val="0"/>
          <w:sz w:val="24"/>
          <w:szCs w:val="24"/>
        </w:rPr>
      </w:pPr>
    </w:p>
    <w:p w:rsidR="008C42DB" w:rsidRPr="008C42DB" w:rsidRDefault="008C42DB" w:rsidP="008C42DB">
      <w:pPr>
        <w:rPr>
          <w:snapToGrid w:val="0"/>
          <w:sz w:val="24"/>
          <w:szCs w:val="24"/>
        </w:rPr>
      </w:pPr>
      <w:r w:rsidRPr="008C42DB">
        <w:rPr>
          <w:snapToGrid w:val="0"/>
          <w:sz w:val="24"/>
          <w:szCs w:val="24"/>
        </w:rPr>
        <w:t>2. Минимальное количество мест на погрузочно-разгрузочных площадках на территории земельных участков определяется из расчета одно место для объектов общей площадью от 100 кв.м до 1500 кв.м и плюс одно место на каждые дополнительные 1500 кв.м общей площади объектов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w:t>
      </w:r>
    </w:p>
    <w:p w:rsidR="008C42DB" w:rsidRPr="0062473F" w:rsidRDefault="008C42DB" w:rsidP="008C42DB">
      <w:pPr>
        <w:pStyle w:val="39"/>
      </w:pPr>
      <w:bookmarkStart w:id="55" w:name="_Toc79071007"/>
      <w:r w:rsidRPr="0062473F">
        <w:t xml:space="preserve">Статья </w:t>
      </w:r>
      <w:r w:rsidR="001D7A2B">
        <w:t>30</w:t>
      </w:r>
      <w:r w:rsidRPr="0062473F">
        <w:t xml:space="preserve">. </w:t>
      </w:r>
      <w:r w:rsidRPr="00282305">
        <w:t>Максимальная высота ограждений земельных участков</w:t>
      </w:r>
      <w:r w:rsidRPr="0062473F">
        <w:t>.</w:t>
      </w:r>
      <w:bookmarkEnd w:id="55"/>
    </w:p>
    <w:p w:rsidR="008C42DB" w:rsidRPr="008C42DB" w:rsidRDefault="008C42DB" w:rsidP="008C42DB">
      <w:pPr>
        <w:rPr>
          <w:snapToGrid w:val="0"/>
          <w:sz w:val="24"/>
          <w:szCs w:val="24"/>
        </w:rPr>
      </w:pPr>
      <w:r w:rsidRPr="008C42DB">
        <w:rPr>
          <w:snapToGrid w:val="0"/>
          <w:sz w:val="24"/>
          <w:szCs w:val="24"/>
        </w:rPr>
        <w:t>1. Максимальная высота ограждений земельных участков устанавливается для земельных участков жилой застройки.</w:t>
      </w:r>
    </w:p>
    <w:p w:rsidR="008C42DB" w:rsidRPr="008C42DB" w:rsidRDefault="008C42DB" w:rsidP="008C42DB">
      <w:pPr>
        <w:rPr>
          <w:snapToGrid w:val="0"/>
          <w:sz w:val="24"/>
          <w:szCs w:val="24"/>
        </w:rPr>
      </w:pPr>
      <w:r w:rsidRPr="008C42DB">
        <w:rPr>
          <w:snapToGrid w:val="0"/>
          <w:sz w:val="24"/>
          <w:szCs w:val="24"/>
        </w:rPr>
        <w:t>2. Максимальная высота ограждений земельных участков жилой застройки:</w:t>
      </w:r>
    </w:p>
    <w:p w:rsidR="008C42DB" w:rsidRPr="008C42DB" w:rsidRDefault="008C42DB" w:rsidP="008C42DB">
      <w:pPr>
        <w:rPr>
          <w:snapToGrid w:val="0"/>
          <w:sz w:val="24"/>
          <w:szCs w:val="24"/>
        </w:rPr>
      </w:pPr>
      <w:r w:rsidRPr="008C42DB">
        <w:rPr>
          <w:snapToGrid w:val="0"/>
          <w:sz w:val="24"/>
          <w:szCs w:val="24"/>
        </w:rPr>
        <w:t>- вдоль транспортных магистралей – 2.0 метра;</w:t>
      </w:r>
    </w:p>
    <w:p w:rsidR="008C42DB" w:rsidRPr="008C42DB" w:rsidRDefault="008C42DB" w:rsidP="008C42DB">
      <w:pPr>
        <w:rPr>
          <w:snapToGrid w:val="0"/>
          <w:sz w:val="24"/>
          <w:szCs w:val="24"/>
        </w:rPr>
      </w:pPr>
      <w:r w:rsidRPr="008C42DB">
        <w:rPr>
          <w:snapToGrid w:val="0"/>
          <w:sz w:val="24"/>
          <w:szCs w:val="24"/>
        </w:rPr>
        <w:t>- вдоль улиц и проездов – 1.8 метра;</w:t>
      </w:r>
    </w:p>
    <w:p w:rsidR="008C42DB" w:rsidRPr="008C42DB" w:rsidRDefault="008C42DB" w:rsidP="008C42DB">
      <w:pPr>
        <w:rPr>
          <w:snapToGrid w:val="0"/>
          <w:sz w:val="24"/>
          <w:szCs w:val="24"/>
        </w:rPr>
      </w:pPr>
      <w:r w:rsidRPr="008C42DB">
        <w:rPr>
          <w:snapToGrid w:val="0"/>
          <w:sz w:val="24"/>
          <w:szCs w:val="24"/>
        </w:rPr>
        <w:t>- между соседними участками застройки – 1.8 метров без согласования со смежными землепользователями. Более 1.8 метров по согласованию со смежными землепользователями. Для участков жилой застройки высота 1.8 метров может быть превышена при условии, что это не нарушает объемно-пространственных характеристик окружающей застройки и ландшафта, норм инсоляции и естественной освещенности.</w:t>
      </w:r>
    </w:p>
    <w:p w:rsidR="003F6B39" w:rsidRDefault="008C42DB" w:rsidP="008C42DB">
      <w:pPr>
        <w:rPr>
          <w:snapToGrid w:val="0"/>
          <w:sz w:val="24"/>
          <w:szCs w:val="24"/>
        </w:rPr>
        <w:sectPr w:rsidR="003F6B39" w:rsidSect="00786132">
          <w:pgSz w:w="11905" w:h="16837" w:code="9"/>
          <w:pgMar w:top="851" w:right="851" w:bottom="1134" w:left="1701" w:header="567" w:footer="454" w:gutter="0"/>
          <w:cols w:space="720"/>
          <w:docGrid w:linePitch="360"/>
        </w:sectPr>
      </w:pPr>
      <w:r w:rsidRPr="008C42DB">
        <w:rPr>
          <w:snapToGrid w:val="0"/>
          <w:sz w:val="24"/>
          <w:szCs w:val="24"/>
        </w:rPr>
        <w:t xml:space="preserve">3. Ограждения вдоль транспортных магистралей должны быть согласованы. </w:t>
      </w:r>
    </w:p>
    <w:p w:rsidR="00C84AD3" w:rsidRPr="0062473F" w:rsidRDefault="007F5C2E" w:rsidP="008C42DB">
      <w:pPr>
        <w:pStyle w:val="39"/>
      </w:pPr>
      <w:bookmarkStart w:id="56" w:name="_Toc241293430"/>
      <w:bookmarkStart w:id="57" w:name="_Toc356390712"/>
      <w:bookmarkStart w:id="58" w:name="_Toc467668539"/>
      <w:bookmarkStart w:id="59" w:name="_Toc468262253"/>
      <w:bookmarkStart w:id="60" w:name="_Toc492973671"/>
      <w:bookmarkStart w:id="61" w:name="_Toc529951968"/>
      <w:bookmarkStart w:id="62" w:name="_Toc4763302"/>
      <w:bookmarkStart w:id="63" w:name="_Toc24032131"/>
      <w:bookmarkStart w:id="64" w:name="_Toc79071008"/>
      <w:r w:rsidRPr="0062473F">
        <w:t xml:space="preserve">Статья </w:t>
      </w:r>
      <w:r w:rsidR="001D7A2B">
        <w:t>31</w:t>
      </w:r>
      <w:r w:rsidRPr="0062473F">
        <w:t xml:space="preserve">. </w:t>
      </w:r>
      <w:bookmarkEnd w:id="56"/>
      <w:bookmarkEnd w:id="57"/>
      <w:bookmarkEnd w:id="58"/>
      <w:bookmarkEnd w:id="59"/>
      <w:bookmarkEnd w:id="60"/>
      <w:r w:rsidR="00C84AD3" w:rsidRPr="0062473F">
        <w:t>Градостроительные регламенты. Жилые зоны - "Ж".</w:t>
      </w:r>
      <w:bookmarkEnd w:id="61"/>
      <w:bookmarkEnd w:id="62"/>
      <w:bookmarkEnd w:id="63"/>
      <w:bookmarkEnd w:id="64"/>
    </w:p>
    <w:p w:rsidR="006E7124" w:rsidRPr="0062473F" w:rsidRDefault="006E7124" w:rsidP="006E7124">
      <w:pPr>
        <w:rPr>
          <w:snapToGrid w:val="0"/>
          <w:sz w:val="24"/>
          <w:szCs w:val="24"/>
        </w:rPr>
      </w:pPr>
      <w:r w:rsidRPr="0062473F">
        <w:rPr>
          <w:snapToGrid w:val="0"/>
          <w:sz w:val="24"/>
          <w:szCs w:val="24"/>
        </w:rPr>
        <w:t>Жилые зоны образованы в целях создания для населения удобной, здоровой и безопасной среды проживания. Объекты и виды деятельности, непредусмотренные требованиями настоящей статьи, не допускается размещать в жилых зонах.</w:t>
      </w:r>
    </w:p>
    <w:p w:rsidR="006E7124" w:rsidRPr="0062473F" w:rsidRDefault="006E7124" w:rsidP="006E7124">
      <w:pPr>
        <w:rPr>
          <w:snapToGrid w:val="0"/>
          <w:sz w:val="24"/>
          <w:szCs w:val="24"/>
        </w:rPr>
      </w:pPr>
      <w:r w:rsidRPr="0062473F">
        <w:rPr>
          <w:snapToGrid w:val="0"/>
          <w:sz w:val="24"/>
          <w:szCs w:val="24"/>
        </w:rPr>
        <w:t>Данная зона выделена для обеспечения правовых условий формирования кварталов комфортного жилья на территориях застройки при низкой плотности использования территории и преимущественном размещении объектов индивидуального жилищного строительства и жилых домов блокированной застройки.</w:t>
      </w:r>
    </w:p>
    <w:p w:rsidR="00015659" w:rsidRDefault="00D26EAD" w:rsidP="001D7A2B">
      <w:pPr>
        <w:pStyle w:val="40"/>
        <w:numPr>
          <w:ilvl w:val="0"/>
          <w:numId w:val="8"/>
        </w:numPr>
      </w:pPr>
      <w:r w:rsidRPr="0062473F">
        <w:t>Ж</w:t>
      </w:r>
      <w:r w:rsidR="008C4A95">
        <w:t>-</w:t>
      </w:r>
      <w:r w:rsidRPr="0062473F">
        <w:t>1 -</w:t>
      </w:r>
      <w:r w:rsidR="00F337CA" w:rsidRPr="0062473F">
        <w:t xml:space="preserve"> </w:t>
      </w:r>
      <w:r w:rsidR="008C4A95" w:rsidRPr="00D8776A">
        <w:t>Зона жилой застройки</w:t>
      </w:r>
    </w:p>
    <w:p w:rsidR="00D26EAD" w:rsidRPr="00C20E2C" w:rsidRDefault="00015659" w:rsidP="00015659">
      <w:pPr>
        <w:rPr>
          <w:snapToGrid w:val="0"/>
          <w:sz w:val="24"/>
          <w:szCs w:val="24"/>
        </w:rPr>
      </w:pPr>
      <w:r w:rsidRPr="00015659">
        <w:rPr>
          <w:snapToGrid w:val="0"/>
          <w:sz w:val="24"/>
          <w:szCs w:val="24"/>
        </w:rPr>
        <w:t>Территориальная зона выделена для размещения отдельно стоящих индивидуальных жилых домов, не предназначенных для раздела на квартиры (дома, пригородные для постоянного проживания, высотой не выше 3 надземных этажей) с участками, предназначенными для выращивания плодовых, ягодных, овощных, бахчевых или иных декоративных или сельскохозяйственных культур, для размещения малоэтажных многоквартирных домов, блокированных жилых домов до 3 этажей, имеющих общую стену с соседним домом, при общем количестве совмещенных домов не более 10, а также объектов социального, культурного, бытового и коммунального обслуживания населения, необходимых для создания условий для развития зоны</w:t>
      </w:r>
      <w:r w:rsidR="00D26EAD" w:rsidRPr="00015659">
        <w:rPr>
          <w:snapToGrid w:val="0"/>
          <w:sz w:val="24"/>
          <w:szCs w:val="24"/>
        </w:rPr>
        <w:t>.</w:t>
      </w:r>
    </w:p>
    <w:tbl>
      <w:tblPr>
        <w:tblW w:w="2199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3969"/>
        <w:gridCol w:w="1020"/>
        <w:gridCol w:w="2835"/>
        <w:gridCol w:w="11339"/>
      </w:tblGrid>
      <w:tr w:rsidR="00BC6E86" w:rsidRPr="00C20E2C" w:rsidTr="0080070A">
        <w:trPr>
          <w:trHeight w:val="20"/>
          <w:tblHeader/>
        </w:trPr>
        <w:tc>
          <w:tcPr>
            <w:tcW w:w="2835" w:type="dxa"/>
            <w:vAlign w:val="center"/>
          </w:tcPr>
          <w:p w:rsidR="0030651E" w:rsidRPr="00C20E2C" w:rsidRDefault="0030651E" w:rsidP="00BC6E86">
            <w:pPr>
              <w:ind w:firstLine="0"/>
              <w:jc w:val="center"/>
              <w:rPr>
                <w:b/>
                <w:sz w:val="24"/>
                <w:szCs w:val="24"/>
              </w:rPr>
            </w:pPr>
            <w:r w:rsidRPr="00C20E2C">
              <w:rPr>
                <w:b/>
                <w:sz w:val="24"/>
                <w:szCs w:val="24"/>
              </w:rPr>
              <w:t>Наименование вида разрешенного использования</w:t>
            </w:r>
          </w:p>
        </w:tc>
        <w:tc>
          <w:tcPr>
            <w:tcW w:w="3969" w:type="dxa"/>
            <w:vAlign w:val="center"/>
          </w:tcPr>
          <w:p w:rsidR="0030651E" w:rsidRPr="00C20E2C" w:rsidRDefault="0030651E" w:rsidP="00BC6E86">
            <w:pPr>
              <w:ind w:firstLine="0"/>
              <w:jc w:val="center"/>
              <w:rPr>
                <w:b/>
                <w:sz w:val="24"/>
                <w:szCs w:val="24"/>
              </w:rPr>
            </w:pPr>
            <w:r w:rsidRPr="00C20E2C">
              <w:rPr>
                <w:b/>
                <w:sz w:val="24"/>
                <w:szCs w:val="24"/>
              </w:rPr>
              <w:t>Описание вида разрешенного использования</w:t>
            </w:r>
          </w:p>
        </w:tc>
        <w:tc>
          <w:tcPr>
            <w:tcW w:w="1020" w:type="dxa"/>
            <w:vAlign w:val="center"/>
          </w:tcPr>
          <w:p w:rsidR="0030651E" w:rsidRPr="00C20E2C" w:rsidRDefault="0030651E" w:rsidP="00BC6E86">
            <w:pPr>
              <w:ind w:firstLine="0"/>
              <w:jc w:val="center"/>
              <w:rPr>
                <w:b/>
                <w:sz w:val="24"/>
                <w:szCs w:val="24"/>
              </w:rPr>
            </w:pPr>
            <w:r w:rsidRPr="00C20E2C">
              <w:rPr>
                <w:b/>
                <w:sz w:val="24"/>
                <w:szCs w:val="24"/>
              </w:rPr>
              <w:t>Код</w:t>
            </w:r>
          </w:p>
        </w:tc>
        <w:tc>
          <w:tcPr>
            <w:tcW w:w="2835" w:type="dxa"/>
            <w:vAlign w:val="center"/>
          </w:tcPr>
          <w:p w:rsidR="0030651E" w:rsidRPr="00C20E2C" w:rsidRDefault="0030651E" w:rsidP="00BC6E86">
            <w:pPr>
              <w:ind w:firstLine="0"/>
              <w:jc w:val="center"/>
              <w:rPr>
                <w:b/>
                <w:sz w:val="24"/>
                <w:szCs w:val="24"/>
              </w:rPr>
            </w:pPr>
            <w:r w:rsidRPr="00C20E2C">
              <w:rPr>
                <w:b/>
                <w:sz w:val="24"/>
                <w:szCs w:val="24"/>
              </w:rPr>
              <w:t>Размещаемые объекты</w:t>
            </w:r>
          </w:p>
        </w:tc>
        <w:tc>
          <w:tcPr>
            <w:tcW w:w="11339" w:type="dxa"/>
            <w:vAlign w:val="center"/>
          </w:tcPr>
          <w:p w:rsidR="0030651E" w:rsidRPr="00C20E2C" w:rsidRDefault="0030651E" w:rsidP="00BC6E86">
            <w:pPr>
              <w:ind w:firstLine="0"/>
              <w:jc w:val="center"/>
              <w:rPr>
                <w:b/>
                <w:sz w:val="24"/>
                <w:szCs w:val="24"/>
              </w:rPr>
            </w:pPr>
            <w:r w:rsidRPr="00C20E2C">
              <w:rPr>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1220B" w:rsidRPr="00C20E2C" w:rsidTr="00BD3D2E">
        <w:trPr>
          <w:trHeight w:val="20"/>
        </w:trPr>
        <w:tc>
          <w:tcPr>
            <w:tcW w:w="21998" w:type="dxa"/>
            <w:gridSpan w:val="5"/>
          </w:tcPr>
          <w:p w:rsidR="0061220B" w:rsidRPr="00C20E2C" w:rsidRDefault="0061220B" w:rsidP="0080070A">
            <w:pPr>
              <w:pStyle w:val="affffffc"/>
            </w:pPr>
            <w:r w:rsidRPr="00C20E2C">
              <w:t>Основные виды разрешенного использования</w:t>
            </w:r>
          </w:p>
        </w:tc>
      </w:tr>
      <w:tr w:rsidR="0061220B" w:rsidRPr="00C20E2C" w:rsidTr="0080070A">
        <w:trPr>
          <w:trHeight w:val="20"/>
        </w:trPr>
        <w:tc>
          <w:tcPr>
            <w:tcW w:w="2835" w:type="dxa"/>
          </w:tcPr>
          <w:p w:rsidR="0061220B" w:rsidRPr="00C20E2C" w:rsidRDefault="0061220B" w:rsidP="00BC6E86">
            <w:pPr>
              <w:pStyle w:val="affffff8"/>
              <w:ind w:firstLine="0"/>
              <w:rPr>
                <w:sz w:val="24"/>
                <w:szCs w:val="24"/>
              </w:rPr>
            </w:pPr>
            <w:r w:rsidRPr="00C20E2C">
              <w:rPr>
                <w:sz w:val="24"/>
                <w:szCs w:val="24"/>
              </w:rPr>
              <w:t>Для индивидуального жилищного строительства</w:t>
            </w:r>
          </w:p>
        </w:tc>
        <w:tc>
          <w:tcPr>
            <w:tcW w:w="3969" w:type="dxa"/>
          </w:tcPr>
          <w:p w:rsidR="0061220B" w:rsidRPr="00C20E2C" w:rsidRDefault="0061220B" w:rsidP="00BC6E86">
            <w:pPr>
              <w:pStyle w:val="affffff8"/>
              <w:ind w:firstLine="0"/>
              <w:rPr>
                <w:sz w:val="24"/>
                <w:szCs w:val="24"/>
              </w:rPr>
            </w:pPr>
            <w:r w:rsidRPr="00C20E2C">
              <w:rPr>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61220B" w:rsidRPr="00C20E2C" w:rsidRDefault="0061220B" w:rsidP="00BC6E86">
            <w:pPr>
              <w:pStyle w:val="affffff8"/>
              <w:ind w:firstLine="0"/>
              <w:rPr>
                <w:sz w:val="24"/>
                <w:szCs w:val="24"/>
              </w:rPr>
            </w:pPr>
            <w:r w:rsidRPr="00C20E2C">
              <w:rPr>
                <w:sz w:val="24"/>
                <w:szCs w:val="24"/>
              </w:rPr>
              <w:t>выращивание сельскохозяйственных культур;</w:t>
            </w:r>
          </w:p>
          <w:p w:rsidR="0061220B" w:rsidRPr="00C20E2C" w:rsidRDefault="0061220B" w:rsidP="00BC6E86">
            <w:pPr>
              <w:pStyle w:val="affffff8"/>
              <w:ind w:firstLine="0"/>
              <w:rPr>
                <w:sz w:val="24"/>
                <w:szCs w:val="24"/>
              </w:rPr>
            </w:pPr>
            <w:r w:rsidRPr="00C20E2C">
              <w:rPr>
                <w:sz w:val="24"/>
                <w:szCs w:val="24"/>
              </w:rPr>
              <w:t>размещение индивидуальных гаражей и хозяйственных построек</w:t>
            </w:r>
          </w:p>
        </w:tc>
        <w:tc>
          <w:tcPr>
            <w:tcW w:w="1020" w:type="dxa"/>
          </w:tcPr>
          <w:p w:rsidR="0061220B" w:rsidRPr="00C20E2C" w:rsidRDefault="0061220B" w:rsidP="00BC6E86">
            <w:pPr>
              <w:pStyle w:val="affffff8"/>
              <w:ind w:firstLine="0"/>
              <w:jc w:val="center"/>
              <w:rPr>
                <w:sz w:val="24"/>
                <w:szCs w:val="24"/>
              </w:rPr>
            </w:pPr>
            <w:r w:rsidRPr="00C20E2C">
              <w:rPr>
                <w:sz w:val="24"/>
                <w:szCs w:val="24"/>
              </w:rPr>
              <w:t>2.1</w:t>
            </w:r>
          </w:p>
        </w:tc>
        <w:tc>
          <w:tcPr>
            <w:tcW w:w="2835" w:type="dxa"/>
          </w:tcPr>
          <w:p w:rsidR="0061220B" w:rsidRPr="00C20E2C" w:rsidRDefault="0061220B" w:rsidP="00BC6E86">
            <w:pPr>
              <w:ind w:firstLine="0"/>
              <w:rPr>
                <w:sz w:val="24"/>
                <w:szCs w:val="24"/>
              </w:rPr>
            </w:pPr>
            <w:r w:rsidRPr="00C20E2C">
              <w:rPr>
                <w:sz w:val="24"/>
                <w:szCs w:val="24"/>
              </w:rPr>
              <w:t>Индивидуальный жилой дом</w:t>
            </w:r>
          </w:p>
        </w:tc>
        <w:tc>
          <w:tcPr>
            <w:tcW w:w="11339" w:type="dxa"/>
          </w:tcPr>
          <w:p w:rsidR="0061220B" w:rsidRPr="00C20E2C" w:rsidRDefault="0061220B" w:rsidP="006A2E46">
            <w:pPr>
              <w:pStyle w:val="ab"/>
              <w:widowControl/>
              <w:numPr>
                <w:ilvl w:val="0"/>
                <w:numId w:val="42"/>
              </w:numPr>
              <w:tabs>
                <w:tab w:val="left" w:pos="556"/>
              </w:tabs>
              <w:suppressAutoHyphens w:val="0"/>
              <w:autoSpaceDE/>
              <w:ind w:left="0" w:firstLine="0"/>
              <w:rPr>
                <w:sz w:val="24"/>
                <w:szCs w:val="24"/>
              </w:rPr>
            </w:pPr>
            <w:r w:rsidRPr="00C20E2C">
              <w:rPr>
                <w:sz w:val="24"/>
                <w:szCs w:val="24"/>
              </w:rPr>
              <w:t>Земельные участки, предоставляемые для индивидуального жилищного строительства:</w:t>
            </w:r>
          </w:p>
          <w:p w:rsidR="0061220B" w:rsidRPr="00C20E2C" w:rsidRDefault="0061220B" w:rsidP="006A2E46">
            <w:pPr>
              <w:pStyle w:val="ab"/>
              <w:tabs>
                <w:tab w:val="left" w:pos="556"/>
              </w:tabs>
              <w:ind w:left="0" w:firstLine="0"/>
              <w:rPr>
                <w:b/>
                <w:sz w:val="24"/>
                <w:szCs w:val="24"/>
              </w:rPr>
            </w:pPr>
            <w:r w:rsidRPr="00C20E2C">
              <w:rPr>
                <w:sz w:val="24"/>
                <w:szCs w:val="24"/>
              </w:rPr>
              <w:t xml:space="preserve">- минимальные размеры земельных участков при формировании вновь образованных земельных участков - </w:t>
            </w:r>
            <w:r w:rsidRPr="00C20E2C">
              <w:rPr>
                <w:b/>
                <w:sz w:val="24"/>
                <w:szCs w:val="24"/>
              </w:rPr>
              <w:t>0,04 га</w:t>
            </w:r>
            <w:r w:rsidRPr="00C20E2C">
              <w:rPr>
                <w:sz w:val="24"/>
                <w:szCs w:val="24"/>
              </w:rPr>
              <w:t>, в случае формирования земельного участка путем раздела (выдела) домовладения в квартале сложившейся жилой застройки –</w:t>
            </w:r>
            <w:r w:rsidR="006A2E46" w:rsidRPr="00C20E2C">
              <w:rPr>
                <w:sz w:val="24"/>
                <w:szCs w:val="24"/>
              </w:rPr>
              <w:t xml:space="preserve"> </w:t>
            </w:r>
            <w:r w:rsidRPr="00C20E2C">
              <w:rPr>
                <w:b/>
                <w:sz w:val="24"/>
                <w:szCs w:val="24"/>
              </w:rPr>
              <w:t xml:space="preserve">0,02 га. </w:t>
            </w:r>
          </w:p>
          <w:p w:rsidR="0061220B" w:rsidRPr="00C20E2C" w:rsidRDefault="0061220B" w:rsidP="006A2E46">
            <w:pPr>
              <w:pStyle w:val="ab"/>
              <w:tabs>
                <w:tab w:val="left" w:pos="556"/>
              </w:tabs>
              <w:ind w:left="0" w:firstLine="0"/>
              <w:rPr>
                <w:sz w:val="24"/>
                <w:szCs w:val="24"/>
              </w:rPr>
            </w:pPr>
            <w:r w:rsidRPr="00C20E2C">
              <w:rPr>
                <w:sz w:val="24"/>
                <w:szCs w:val="24"/>
              </w:rPr>
              <w:t xml:space="preserve">- максимальные размеры земельных участков – </w:t>
            </w:r>
            <w:r w:rsidRPr="00C20E2C">
              <w:rPr>
                <w:b/>
                <w:sz w:val="24"/>
                <w:szCs w:val="24"/>
              </w:rPr>
              <w:t>0,30 га</w:t>
            </w:r>
            <w:r w:rsidRPr="00C20E2C">
              <w:rPr>
                <w:sz w:val="24"/>
                <w:szCs w:val="24"/>
              </w:rPr>
              <w:t xml:space="preserve">. </w:t>
            </w:r>
          </w:p>
          <w:p w:rsidR="0061220B" w:rsidRPr="00C20E2C" w:rsidRDefault="0061220B" w:rsidP="006A2E46">
            <w:pPr>
              <w:pStyle w:val="ConsPlusNormal"/>
              <w:tabs>
                <w:tab w:val="left" w:pos="556"/>
              </w:tabs>
              <w:ind w:firstLine="0"/>
              <w:jc w:val="both"/>
              <w:rPr>
                <w:rFonts w:ascii="Times New Roman" w:hAnsi="Times New Roman" w:cs="Times New Roman"/>
                <w:b/>
                <w:sz w:val="24"/>
                <w:szCs w:val="24"/>
              </w:rPr>
            </w:pPr>
            <w:r w:rsidRPr="00C20E2C">
              <w:rPr>
                <w:rFonts w:ascii="Times New Roman" w:hAnsi="Times New Roman" w:cs="Times New Roman"/>
                <w:sz w:val="24"/>
                <w:szCs w:val="24"/>
              </w:rPr>
              <w:t xml:space="preserve">Для земельных участков, предоставляемых гражданам в собственность бесплатно в соответствии со </w:t>
            </w:r>
            <w:hyperlink r:id="rId26" w:history="1">
              <w:r w:rsidRPr="00C20E2C">
                <w:rPr>
                  <w:rFonts w:ascii="Times New Roman" w:hAnsi="Times New Roman" w:cs="Times New Roman"/>
                  <w:sz w:val="24"/>
                  <w:szCs w:val="24"/>
                </w:rPr>
                <w:t>статьями 8.2</w:t>
              </w:r>
            </w:hyperlink>
            <w:r w:rsidRPr="00C20E2C">
              <w:rPr>
                <w:rFonts w:ascii="Times New Roman" w:hAnsi="Times New Roman" w:cs="Times New Roman"/>
                <w:sz w:val="24"/>
                <w:szCs w:val="24"/>
              </w:rPr>
              <w:t>-</w:t>
            </w:r>
            <w:hyperlink r:id="rId27" w:history="1">
              <w:r w:rsidRPr="00C20E2C">
                <w:rPr>
                  <w:rFonts w:ascii="Times New Roman" w:hAnsi="Times New Roman" w:cs="Times New Roman"/>
                  <w:sz w:val="24"/>
                  <w:szCs w:val="24"/>
                </w:rPr>
                <w:t>8.4</w:t>
              </w:r>
            </w:hyperlink>
            <w:r w:rsidRPr="00C20E2C">
              <w:rPr>
                <w:rFonts w:ascii="Times New Roman" w:hAnsi="Times New Roman" w:cs="Times New Roman"/>
                <w:sz w:val="24"/>
                <w:szCs w:val="24"/>
              </w:rPr>
              <w:t xml:space="preserve"> Областного закона Ростовской области от 22.07.2003 № 19-ЗС «О регулировании земельных отношений в Ростовской области» максимальный размер земельного участка – </w:t>
            </w:r>
            <w:r w:rsidRPr="00C20E2C">
              <w:rPr>
                <w:rFonts w:ascii="Times New Roman" w:hAnsi="Times New Roman" w:cs="Times New Roman"/>
                <w:b/>
                <w:sz w:val="24"/>
                <w:szCs w:val="24"/>
              </w:rPr>
              <w:t>0,15 га.</w:t>
            </w:r>
          </w:p>
          <w:p w:rsidR="0061220B" w:rsidRPr="00C20E2C" w:rsidRDefault="0061220B" w:rsidP="006A2E46">
            <w:pPr>
              <w:pStyle w:val="ConsPlusNormal"/>
              <w:tabs>
                <w:tab w:val="left" w:pos="556"/>
              </w:tabs>
              <w:ind w:firstLine="0"/>
              <w:jc w:val="both"/>
              <w:rPr>
                <w:rFonts w:ascii="Times New Roman" w:hAnsi="Times New Roman" w:cs="Times New Roman"/>
                <w:sz w:val="24"/>
                <w:szCs w:val="24"/>
              </w:rPr>
            </w:pPr>
            <w:r w:rsidRPr="00C20E2C">
              <w:rPr>
                <w:rFonts w:ascii="Times New Roman" w:hAnsi="Times New Roman" w:cs="Times New Roman"/>
                <w:b/>
                <w:sz w:val="24"/>
                <w:szCs w:val="24"/>
              </w:rPr>
              <w:t xml:space="preserve">- </w:t>
            </w:r>
            <w:r w:rsidRPr="00C20E2C">
              <w:rPr>
                <w:rFonts w:ascii="Times New Roman" w:hAnsi="Times New Roman" w:cs="Times New Roman"/>
                <w:sz w:val="24"/>
                <w:szCs w:val="24"/>
              </w:rPr>
              <w:t xml:space="preserve">коэффициент использования территории для индивидуального типа жилых домов – не более </w:t>
            </w:r>
            <w:r w:rsidRPr="00C20E2C">
              <w:rPr>
                <w:rFonts w:ascii="Times New Roman" w:hAnsi="Times New Roman" w:cs="Times New Roman"/>
                <w:b/>
                <w:sz w:val="24"/>
                <w:szCs w:val="24"/>
              </w:rPr>
              <w:t>0.67</w:t>
            </w:r>
            <w:r w:rsidRPr="00C20E2C">
              <w:rPr>
                <w:rFonts w:ascii="Times New Roman" w:hAnsi="Times New Roman" w:cs="Times New Roman"/>
                <w:sz w:val="24"/>
                <w:szCs w:val="24"/>
              </w:rPr>
              <w:t>.</w:t>
            </w:r>
          </w:p>
          <w:p w:rsidR="0061220B" w:rsidRPr="00C20E2C" w:rsidRDefault="0061220B" w:rsidP="006A2E46">
            <w:pPr>
              <w:pStyle w:val="ab"/>
              <w:widowControl/>
              <w:numPr>
                <w:ilvl w:val="0"/>
                <w:numId w:val="42"/>
              </w:numPr>
              <w:tabs>
                <w:tab w:val="left" w:pos="556"/>
              </w:tabs>
              <w:suppressAutoHyphens w:val="0"/>
              <w:autoSpaceDE/>
              <w:ind w:left="0" w:firstLine="0"/>
              <w:rPr>
                <w:sz w:val="24"/>
                <w:szCs w:val="24"/>
              </w:rPr>
            </w:pPr>
            <w:r w:rsidRPr="00C20E2C">
              <w:rPr>
                <w:sz w:val="24"/>
                <w:szCs w:val="24"/>
              </w:rPr>
              <w:t xml:space="preserve">Максимальное количество этажей – </w:t>
            </w:r>
            <w:r w:rsidRPr="00C20E2C">
              <w:rPr>
                <w:b/>
                <w:sz w:val="24"/>
                <w:szCs w:val="24"/>
              </w:rPr>
              <w:t>3</w:t>
            </w:r>
            <w:r w:rsidRPr="00C20E2C">
              <w:rPr>
                <w:sz w:val="24"/>
                <w:szCs w:val="24"/>
              </w:rPr>
              <w:t xml:space="preserve">, включая все надземные этажи, в том числе технический, мансардный и цокольный, если верх его перекрытия находится выше средней планировочной отметки земли не менее чем на </w:t>
            </w:r>
            <w:r w:rsidRPr="00C20E2C">
              <w:rPr>
                <w:b/>
                <w:sz w:val="24"/>
                <w:szCs w:val="24"/>
              </w:rPr>
              <w:t>2</w:t>
            </w:r>
            <w:r w:rsidRPr="00C20E2C">
              <w:rPr>
                <w:sz w:val="24"/>
                <w:szCs w:val="24"/>
              </w:rPr>
              <w:t xml:space="preserve"> м.</w:t>
            </w:r>
          </w:p>
          <w:p w:rsidR="0061220B" w:rsidRPr="00C20E2C" w:rsidRDefault="0061220B" w:rsidP="006A2E46">
            <w:pPr>
              <w:pStyle w:val="ab"/>
              <w:widowControl/>
              <w:numPr>
                <w:ilvl w:val="0"/>
                <w:numId w:val="42"/>
              </w:numPr>
              <w:tabs>
                <w:tab w:val="left" w:pos="556"/>
              </w:tabs>
              <w:suppressAutoHyphens w:val="0"/>
              <w:autoSpaceDE/>
              <w:ind w:left="0" w:firstLine="0"/>
              <w:rPr>
                <w:sz w:val="24"/>
                <w:szCs w:val="24"/>
              </w:rPr>
            </w:pPr>
            <w:r w:rsidRPr="00C20E2C">
              <w:rPr>
                <w:sz w:val="24"/>
                <w:szCs w:val="24"/>
              </w:rPr>
              <w:t xml:space="preserve">Минимальное количество этажей – </w:t>
            </w:r>
            <w:r w:rsidRPr="00C20E2C">
              <w:rPr>
                <w:b/>
                <w:sz w:val="24"/>
                <w:szCs w:val="24"/>
              </w:rPr>
              <w:t>1.</w:t>
            </w:r>
          </w:p>
          <w:p w:rsidR="0061220B" w:rsidRPr="00C20E2C" w:rsidRDefault="0061220B" w:rsidP="006A2E46">
            <w:pPr>
              <w:pStyle w:val="ab"/>
              <w:widowControl/>
              <w:numPr>
                <w:ilvl w:val="0"/>
                <w:numId w:val="42"/>
              </w:numPr>
              <w:tabs>
                <w:tab w:val="left" w:pos="429"/>
                <w:tab w:val="left" w:pos="556"/>
              </w:tabs>
              <w:suppressAutoHyphens w:val="0"/>
              <w:autoSpaceDE/>
              <w:ind w:left="0" w:firstLine="0"/>
              <w:rPr>
                <w:sz w:val="24"/>
                <w:szCs w:val="24"/>
              </w:rPr>
            </w:pPr>
            <w:r w:rsidRPr="00C20E2C">
              <w:rPr>
                <w:sz w:val="24"/>
                <w:szCs w:val="24"/>
              </w:rPr>
              <w:t xml:space="preserve">Максимальная высота зданий, строений, сооружений - </w:t>
            </w:r>
            <w:r w:rsidRPr="00C20E2C">
              <w:rPr>
                <w:b/>
                <w:sz w:val="24"/>
                <w:szCs w:val="24"/>
              </w:rPr>
              <w:t>14 м</w:t>
            </w:r>
            <w:r w:rsidRPr="00C20E2C">
              <w:rPr>
                <w:sz w:val="24"/>
                <w:szCs w:val="24"/>
              </w:rPr>
              <w:t>.</w:t>
            </w:r>
          </w:p>
          <w:p w:rsidR="0061220B" w:rsidRPr="00C20E2C" w:rsidRDefault="0061220B" w:rsidP="006A2E46">
            <w:pPr>
              <w:pStyle w:val="ab"/>
              <w:widowControl/>
              <w:numPr>
                <w:ilvl w:val="0"/>
                <w:numId w:val="42"/>
              </w:numPr>
              <w:tabs>
                <w:tab w:val="left" w:pos="556"/>
              </w:tabs>
              <w:suppressAutoHyphens w:val="0"/>
              <w:autoSpaceDE/>
              <w:ind w:left="0" w:firstLine="0"/>
              <w:rPr>
                <w:sz w:val="24"/>
                <w:szCs w:val="24"/>
              </w:rPr>
            </w:pPr>
            <w:r w:rsidRPr="00C20E2C">
              <w:rPr>
                <w:sz w:val="24"/>
                <w:szCs w:val="24"/>
              </w:rPr>
              <w:t xml:space="preserve">Минимальная высота зданий, строений, сооружений – не </w:t>
            </w:r>
            <w:r w:rsidRPr="00C20E2C">
              <w:rPr>
                <w:iCs/>
                <w:sz w:val="24"/>
                <w:szCs w:val="24"/>
              </w:rPr>
              <w:t>нормируется</w:t>
            </w:r>
          </w:p>
          <w:p w:rsidR="0061220B" w:rsidRPr="00C20E2C" w:rsidRDefault="0061220B" w:rsidP="006A2E46">
            <w:pPr>
              <w:pStyle w:val="ab"/>
              <w:widowControl/>
              <w:numPr>
                <w:ilvl w:val="0"/>
                <w:numId w:val="42"/>
              </w:numPr>
              <w:tabs>
                <w:tab w:val="left" w:pos="556"/>
              </w:tabs>
              <w:suppressAutoHyphens w:val="0"/>
              <w:autoSpaceDE/>
              <w:ind w:left="0" w:firstLine="0"/>
              <w:rPr>
                <w:sz w:val="24"/>
                <w:szCs w:val="24"/>
              </w:rPr>
            </w:pPr>
            <w:r w:rsidRPr="00C20E2C">
              <w:rPr>
                <w:sz w:val="24"/>
                <w:szCs w:val="24"/>
              </w:rPr>
              <w:t xml:space="preserve">Максимальный процент застройки участка – </w:t>
            </w:r>
            <w:r w:rsidRPr="00C20E2C">
              <w:rPr>
                <w:b/>
                <w:sz w:val="24"/>
                <w:szCs w:val="24"/>
              </w:rPr>
              <w:t>50%</w:t>
            </w:r>
            <w:r w:rsidRPr="00C20E2C">
              <w:rPr>
                <w:sz w:val="24"/>
                <w:szCs w:val="24"/>
              </w:rPr>
              <w:t>;</w:t>
            </w:r>
          </w:p>
          <w:p w:rsidR="0061220B" w:rsidRPr="00C20E2C" w:rsidRDefault="0061220B" w:rsidP="006A2E46">
            <w:pPr>
              <w:pStyle w:val="ab"/>
              <w:widowControl/>
              <w:numPr>
                <w:ilvl w:val="0"/>
                <w:numId w:val="42"/>
              </w:numPr>
              <w:tabs>
                <w:tab w:val="left" w:pos="46"/>
                <w:tab w:val="left" w:pos="556"/>
              </w:tabs>
              <w:suppressAutoHyphens w:val="0"/>
              <w:autoSpaceDE/>
              <w:ind w:left="0" w:firstLine="0"/>
              <w:rPr>
                <w:sz w:val="24"/>
                <w:szCs w:val="24"/>
              </w:rPr>
            </w:pPr>
            <w:r w:rsidRPr="00C20E2C">
              <w:rPr>
                <w:sz w:val="24"/>
                <w:szCs w:val="24"/>
              </w:rPr>
              <w:t xml:space="preserve">От красной линии улиц расстояние до индивидуального жилого дома - не менее </w:t>
            </w:r>
            <w:r w:rsidRPr="00C20E2C">
              <w:rPr>
                <w:b/>
                <w:sz w:val="24"/>
                <w:szCs w:val="24"/>
              </w:rPr>
              <w:t>5 м</w:t>
            </w:r>
            <w:r w:rsidRPr="00C20E2C">
              <w:rPr>
                <w:sz w:val="24"/>
                <w:szCs w:val="24"/>
              </w:rPr>
              <w:t xml:space="preserve">; от красной линии проездов – не менее </w:t>
            </w:r>
            <w:r w:rsidRPr="00C20E2C">
              <w:rPr>
                <w:b/>
                <w:sz w:val="24"/>
                <w:szCs w:val="24"/>
              </w:rPr>
              <w:t>3 м.</w:t>
            </w:r>
          </w:p>
          <w:p w:rsidR="0061220B" w:rsidRPr="00C20E2C" w:rsidRDefault="0061220B" w:rsidP="006A2E46">
            <w:pPr>
              <w:pStyle w:val="ab"/>
              <w:tabs>
                <w:tab w:val="left" w:pos="46"/>
                <w:tab w:val="left" w:pos="556"/>
              </w:tabs>
              <w:ind w:left="0" w:firstLine="0"/>
              <w:rPr>
                <w:sz w:val="24"/>
                <w:szCs w:val="24"/>
              </w:rPr>
            </w:pPr>
            <w:r w:rsidRPr="00C20E2C">
              <w:rPr>
                <w:sz w:val="24"/>
                <w:szCs w:val="24"/>
              </w:rPr>
              <w:t>В условиях сложившейся застройки допускается размещение индивидуальных жилых домов по красной линии улиц.</w:t>
            </w:r>
          </w:p>
          <w:p w:rsidR="0061220B" w:rsidRPr="00C20E2C" w:rsidRDefault="0061220B" w:rsidP="006A2E46">
            <w:pPr>
              <w:pStyle w:val="ab"/>
              <w:widowControl/>
              <w:numPr>
                <w:ilvl w:val="0"/>
                <w:numId w:val="42"/>
              </w:numPr>
              <w:tabs>
                <w:tab w:val="left" w:pos="46"/>
                <w:tab w:val="left" w:pos="556"/>
              </w:tabs>
              <w:suppressAutoHyphens w:val="0"/>
              <w:autoSpaceDE/>
              <w:ind w:left="0" w:firstLine="0"/>
              <w:rPr>
                <w:sz w:val="24"/>
                <w:szCs w:val="24"/>
              </w:rPr>
            </w:pPr>
            <w:r w:rsidRPr="00C20E2C">
              <w:rPr>
                <w:sz w:val="24"/>
                <w:szCs w:val="24"/>
              </w:rPr>
              <w:t xml:space="preserve">От красных линий улиц и проездов расстояние до хозяйственных построек – не менее </w:t>
            </w:r>
            <w:r w:rsidRPr="00C20E2C">
              <w:rPr>
                <w:sz w:val="24"/>
                <w:szCs w:val="24"/>
              </w:rPr>
              <w:br/>
            </w:r>
            <w:r w:rsidRPr="00C20E2C">
              <w:rPr>
                <w:b/>
                <w:sz w:val="24"/>
                <w:szCs w:val="24"/>
              </w:rPr>
              <w:t>5 м.</w:t>
            </w:r>
          </w:p>
          <w:p w:rsidR="0061220B" w:rsidRPr="00C20E2C" w:rsidRDefault="0061220B" w:rsidP="006A2E46">
            <w:pPr>
              <w:pStyle w:val="ab"/>
              <w:widowControl/>
              <w:numPr>
                <w:ilvl w:val="0"/>
                <w:numId w:val="42"/>
              </w:numPr>
              <w:tabs>
                <w:tab w:val="left" w:pos="46"/>
                <w:tab w:val="left" w:pos="556"/>
              </w:tabs>
              <w:suppressAutoHyphens w:val="0"/>
              <w:autoSpaceDE/>
              <w:ind w:left="0" w:firstLine="0"/>
              <w:rPr>
                <w:sz w:val="24"/>
                <w:szCs w:val="24"/>
              </w:rPr>
            </w:pPr>
            <w:r w:rsidRPr="00C20E2C">
              <w:rPr>
                <w:sz w:val="24"/>
                <w:szCs w:val="24"/>
              </w:rPr>
              <w:t>Расстояние до границы соседнего земельного участка должно быть не менее:</w:t>
            </w:r>
          </w:p>
          <w:p w:rsidR="0061220B" w:rsidRPr="00C20E2C" w:rsidRDefault="0061220B" w:rsidP="006A2E46">
            <w:pPr>
              <w:pStyle w:val="ab"/>
              <w:tabs>
                <w:tab w:val="left" w:pos="46"/>
                <w:tab w:val="left" w:pos="556"/>
              </w:tabs>
              <w:ind w:left="0" w:firstLine="0"/>
              <w:rPr>
                <w:sz w:val="24"/>
                <w:szCs w:val="24"/>
              </w:rPr>
            </w:pPr>
            <w:r w:rsidRPr="00C20E2C">
              <w:rPr>
                <w:sz w:val="24"/>
                <w:szCs w:val="24"/>
              </w:rPr>
              <w:t xml:space="preserve">- от индивидуального жилого дома – </w:t>
            </w:r>
            <w:r w:rsidRPr="00C20E2C">
              <w:rPr>
                <w:b/>
                <w:sz w:val="24"/>
                <w:szCs w:val="24"/>
              </w:rPr>
              <w:t>3 м;</w:t>
            </w:r>
          </w:p>
          <w:p w:rsidR="0061220B" w:rsidRPr="00C20E2C" w:rsidRDefault="0061220B" w:rsidP="006A2E46">
            <w:pPr>
              <w:pStyle w:val="ab"/>
              <w:tabs>
                <w:tab w:val="left" w:pos="46"/>
                <w:tab w:val="left" w:pos="556"/>
              </w:tabs>
              <w:ind w:left="0" w:firstLine="0"/>
              <w:rPr>
                <w:sz w:val="24"/>
                <w:szCs w:val="24"/>
              </w:rPr>
            </w:pPr>
            <w:r w:rsidRPr="00C20E2C">
              <w:rPr>
                <w:sz w:val="24"/>
                <w:szCs w:val="24"/>
              </w:rPr>
              <w:t xml:space="preserve">- от постройки для содержания скота и птицы – </w:t>
            </w:r>
            <w:r w:rsidRPr="00C20E2C">
              <w:rPr>
                <w:b/>
                <w:sz w:val="24"/>
                <w:szCs w:val="24"/>
              </w:rPr>
              <w:t>4 м;</w:t>
            </w:r>
          </w:p>
          <w:p w:rsidR="0061220B" w:rsidRPr="00C20E2C" w:rsidRDefault="0061220B" w:rsidP="006A2E46">
            <w:pPr>
              <w:pStyle w:val="ab"/>
              <w:tabs>
                <w:tab w:val="left" w:pos="46"/>
                <w:tab w:val="left" w:pos="556"/>
              </w:tabs>
              <w:ind w:left="0" w:firstLine="0"/>
              <w:rPr>
                <w:sz w:val="24"/>
                <w:szCs w:val="24"/>
              </w:rPr>
            </w:pPr>
            <w:r w:rsidRPr="00C20E2C">
              <w:rPr>
                <w:sz w:val="24"/>
                <w:szCs w:val="24"/>
              </w:rPr>
              <w:t xml:space="preserve">- от бань, автостоянок и прочих построек – </w:t>
            </w:r>
            <w:r w:rsidRPr="00C20E2C">
              <w:rPr>
                <w:b/>
                <w:sz w:val="24"/>
                <w:szCs w:val="24"/>
              </w:rPr>
              <w:t>1 м;</w:t>
            </w:r>
          </w:p>
          <w:p w:rsidR="0061220B" w:rsidRPr="00C20E2C" w:rsidRDefault="0061220B" w:rsidP="006A2E46">
            <w:pPr>
              <w:pStyle w:val="ab"/>
              <w:tabs>
                <w:tab w:val="left" w:pos="46"/>
                <w:tab w:val="left" w:pos="556"/>
              </w:tabs>
              <w:ind w:left="0" w:firstLine="0"/>
              <w:rPr>
                <w:sz w:val="24"/>
                <w:szCs w:val="24"/>
              </w:rPr>
            </w:pPr>
            <w:r w:rsidRPr="00C20E2C">
              <w:rPr>
                <w:sz w:val="24"/>
                <w:szCs w:val="24"/>
              </w:rPr>
              <w:t xml:space="preserve">- от стволов высокорослых деревьев - </w:t>
            </w:r>
            <w:r w:rsidRPr="00C20E2C">
              <w:rPr>
                <w:b/>
                <w:sz w:val="24"/>
                <w:szCs w:val="24"/>
              </w:rPr>
              <w:t>4 м;</w:t>
            </w:r>
          </w:p>
          <w:p w:rsidR="0061220B" w:rsidRPr="00C20E2C" w:rsidRDefault="0061220B" w:rsidP="006A2E46">
            <w:pPr>
              <w:pStyle w:val="ab"/>
              <w:tabs>
                <w:tab w:val="left" w:pos="46"/>
                <w:tab w:val="left" w:pos="556"/>
              </w:tabs>
              <w:ind w:left="0" w:firstLine="0"/>
              <w:rPr>
                <w:sz w:val="24"/>
                <w:szCs w:val="24"/>
              </w:rPr>
            </w:pPr>
            <w:r w:rsidRPr="00C20E2C">
              <w:rPr>
                <w:sz w:val="24"/>
                <w:szCs w:val="24"/>
              </w:rPr>
              <w:t xml:space="preserve">- от стволов среднерослых деревьев - </w:t>
            </w:r>
            <w:r w:rsidRPr="00C20E2C">
              <w:rPr>
                <w:b/>
                <w:sz w:val="24"/>
                <w:szCs w:val="24"/>
              </w:rPr>
              <w:t>2 м;</w:t>
            </w:r>
          </w:p>
          <w:p w:rsidR="0061220B" w:rsidRPr="00C20E2C" w:rsidRDefault="0061220B" w:rsidP="006A2E46">
            <w:pPr>
              <w:pStyle w:val="ab"/>
              <w:tabs>
                <w:tab w:val="left" w:pos="46"/>
                <w:tab w:val="left" w:pos="556"/>
              </w:tabs>
              <w:ind w:left="0" w:firstLine="0"/>
              <w:rPr>
                <w:b/>
                <w:sz w:val="24"/>
                <w:szCs w:val="24"/>
              </w:rPr>
            </w:pPr>
            <w:r w:rsidRPr="00C20E2C">
              <w:rPr>
                <w:sz w:val="24"/>
                <w:szCs w:val="24"/>
              </w:rPr>
              <w:t xml:space="preserve">- от кустарника - </w:t>
            </w:r>
            <w:r w:rsidRPr="00C20E2C">
              <w:rPr>
                <w:b/>
                <w:sz w:val="24"/>
                <w:szCs w:val="24"/>
              </w:rPr>
              <w:t>1 м.</w:t>
            </w:r>
          </w:p>
          <w:p w:rsidR="0061220B" w:rsidRPr="00C20E2C" w:rsidRDefault="0061220B" w:rsidP="006A2E46">
            <w:pPr>
              <w:pStyle w:val="ab"/>
              <w:widowControl/>
              <w:numPr>
                <w:ilvl w:val="0"/>
                <w:numId w:val="42"/>
              </w:numPr>
              <w:tabs>
                <w:tab w:val="left" w:pos="5"/>
                <w:tab w:val="left" w:pos="46"/>
                <w:tab w:val="left" w:pos="556"/>
              </w:tabs>
              <w:suppressAutoHyphens w:val="0"/>
              <w:autoSpaceDE/>
              <w:ind w:left="0" w:firstLine="0"/>
              <w:rPr>
                <w:sz w:val="24"/>
                <w:szCs w:val="24"/>
              </w:rPr>
            </w:pPr>
            <w:r w:rsidRPr="00C20E2C">
              <w:rPr>
                <w:sz w:val="24"/>
                <w:szCs w:val="24"/>
              </w:rPr>
              <w:t xml:space="preserve">Противопожарные расстояния от индивидуальных жилых домов на земельном участке до жилых домов на соседних земельных участках следует принимать не менее </w:t>
            </w:r>
            <w:r w:rsidRPr="00C20E2C">
              <w:rPr>
                <w:b/>
                <w:sz w:val="24"/>
                <w:szCs w:val="24"/>
              </w:rPr>
              <w:t>6 м.</w:t>
            </w:r>
          </w:p>
          <w:p w:rsidR="0061220B" w:rsidRPr="00C20E2C" w:rsidRDefault="0061220B" w:rsidP="006A2E46">
            <w:pPr>
              <w:pStyle w:val="ab"/>
              <w:widowControl/>
              <w:numPr>
                <w:ilvl w:val="0"/>
                <w:numId w:val="42"/>
              </w:numPr>
              <w:tabs>
                <w:tab w:val="left" w:pos="5"/>
                <w:tab w:val="left" w:pos="46"/>
                <w:tab w:val="left" w:pos="556"/>
              </w:tabs>
              <w:suppressAutoHyphens w:val="0"/>
              <w:autoSpaceDE/>
              <w:ind w:left="0" w:firstLine="0"/>
              <w:rPr>
                <w:sz w:val="24"/>
                <w:szCs w:val="24"/>
              </w:rPr>
            </w:pPr>
            <w:r w:rsidRPr="00C20E2C">
              <w:rPr>
                <w:sz w:val="24"/>
                <w:szCs w:val="24"/>
              </w:rPr>
              <w:t>При возведении на земельном участке хозяйственных построек, располагаемых на расстоянии 1 м от границы соседнего участка, следует скат крыши и водоотвод ориентировать на свой участок.</w:t>
            </w:r>
          </w:p>
          <w:p w:rsidR="0061220B" w:rsidRPr="00C20E2C" w:rsidRDefault="0061220B" w:rsidP="006A2E46">
            <w:pPr>
              <w:pStyle w:val="ab"/>
              <w:widowControl/>
              <w:numPr>
                <w:ilvl w:val="0"/>
                <w:numId w:val="42"/>
              </w:numPr>
              <w:tabs>
                <w:tab w:val="left" w:pos="5"/>
                <w:tab w:val="left" w:pos="46"/>
                <w:tab w:val="left" w:pos="556"/>
              </w:tabs>
              <w:suppressAutoHyphens w:val="0"/>
              <w:autoSpaceDE/>
              <w:ind w:left="0" w:firstLine="0"/>
              <w:rPr>
                <w:sz w:val="24"/>
                <w:szCs w:val="24"/>
              </w:rPr>
            </w:pPr>
            <w:r w:rsidRPr="00C20E2C">
              <w:rPr>
                <w:sz w:val="24"/>
                <w:szCs w:val="24"/>
              </w:rPr>
              <w:t xml:space="preserve">Сараи для скота и птицы (одиночные или двойные) следует предусматривать на расстоянии не менее </w:t>
            </w:r>
            <w:r w:rsidRPr="00C20E2C">
              <w:rPr>
                <w:b/>
                <w:sz w:val="24"/>
                <w:szCs w:val="24"/>
              </w:rPr>
              <w:t>15 м</w:t>
            </w:r>
            <w:r w:rsidRPr="00C20E2C">
              <w:rPr>
                <w:sz w:val="24"/>
                <w:szCs w:val="24"/>
              </w:rPr>
              <w:t xml:space="preserve"> от окон жилых помещений дома, расположенного на соседнем участке.</w:t>
            </w:r>
          </w:p>
          <w:p w:rsidR="0061220B" w:rsidRPr="00C20E2C" w:rsidRDefault="0061220B" w:rsidP="006A2E46">
            <w:pPr>
              <w:pStyle w:val="ab"/>
              <w:tabs>
                <w:tab w:val="left" w:pos="5"/>
                <w:tab w:val="left" w:pos="46"/>
                <w:tab w:val="left" w:pos="556"/>
              </w:tabs>
              <w:ind w:left="0" w:firstLine="0"/>
              <w:rPr>
                <w:sz w:val="24"/>
                <w:szCs w:val="24"/>
              </w:rPr>
            </w:pPr>
            <w:r w:rsidRPr="00C20E2C">
              <w:rPr>
                <w:sz w:val="24"/>
                <w:szCs w:val="24"/>
              </w:rPr>
              <w:t>Постройки для содержания скота и птицы допускается пристраивать к индивидуальным и малоэтажным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61220B" w:rsidRPr="00C20E2C" w:rsidRDefault="0061220B" w:rsidP="006A2E46">
            <w:pPr>
              <w:pStyle w:val="ab"/>
              <w:tabs>
                <w:tab w:val="left" w:pos="5"/>
                <w:tab w:val="left" w:pos="46"/>
                <w:tab w:val="left" w:pos="556"/>
              </w:tabs>
              <w:ind w:left="0" w:firstLine="0"/>
              <w:rPr>
                <w:sz w:val="24"/>
                <w:szCs w:val="24"/>
              </w:rPr>
            </w:pPr>
            <w:r w:rsidRPr="00C20E2C">
              <w:rPr>
                <w:sz w:val="24"/>
                <w:szCs w:val="24"/>
              </w:rPr>
              <w:t>В этих случаях расстояние до границы с соседним участком измеряется отдельно от каждого объекта блокировки, например:</w:t>
            </w:r>
          </w:p>
          <w:p w:rsidR="0061220B" w:rsidRPr="00C20E2C" w:rsidRDefault="0061220B" w:rsidP="006A2E46">
            <w:pPr>
              <w:pStyle w:val="ab"/>
              <w:tabs>
                <w:tab w:val="left" w:pos="5"/>
                <w:tab w:val="left" w:pos="46"/>
                <w:tab w:val="left" w:pos="556"/>
              </w:tabs>
              <w:ind w:left="0" w:firstLine="0"/>
              <w:rPr>
                <w:sz w:val="24"/>
                <w:szCs w:val="24"/>
              </w:rPr>
            </w:pPr>
            <w:r w:rsidRPr="00C20E2C">
              <w:rPr>
                <w:sz w:val="24"/>
                <w:szCs w:val="24"/>
              </w:rPr>
              <w:t xml:space="preserve">- дом-гараж (от дома не менее </w:t>
            </w:r>
            <w:r w:rsidRPr="00C20E2C">
              <w:rPr>
                <w:b/>
                <w:sz w:val="24"/>
                <w:szCs w:val="24"/>
              </w:rPr>
              <w:t>3 м</w:t>
            </w:r>
            <w:r w:rsidRPr="00C20E2C">
              <w:rPr>
                <w:sz w:val="24"/>
                <w:szCs w:val="24"/>
              </w:rPr>
              <w:t xml:space="preserve">, от гаража не менее </w:t>
            </w:r>
            <w:r w:rsidRPr="00C20E2C">
              <w:rPr>
                <w:b/>
                <w:sz w:val="24"/>
                <w:szCs w:val="24"/>
              </w:rPr>
              <w:t>1 м</w:t>
            </w:r>
            <w:r w:rsidRPr="00C20E2C">
              <w:rPr>
                <w:sz w:val="24"/>
                <w:szCs w:val="24"/>
              </w:rPr>
              <w:t>);</w:t>
            </w:r>
          </w:p>
          <w:p w:rsidR="0061220B" w:rsidRPr="00C20E2C" w:rsidRDefault="0061220B" w:rsidP="006A2E46">
            <w:pPr>
              <w:pStyle w:val="ab"/>
              <w:tabs>
                <w:tab w:val="left" w:pos="5"/>
                <w:tab w:val="left" w:pos="46"/>
                <w:tab w:val="left" w:pos="556"/>
              </w:tabs>
              <w:ind w:left="0" w:firstLine="0"/>
              <w:rPr>
                <w:sz w:val="24"/>
                <w:szCs w:val="24"/>
              </w:rPr>
            </w:pPr>
            <w:r w:rsidRPr="00C20E2C">
              <w:rPr>
                <w:sz w:val="24"/>
                <w:szCs w:val="24"/>
              </w:rPr>
              <w:t xml:space="preserve">- дом-постройка для скота и птицы (от дома не менее </w:t>
            </w:r>
            <w:r w:rsidRPr="00C20E2C">
              <w:rPr>
                <w:b/>
                <w:sz w:val="24"/>
                <w:szCs w:val="24"/>
              </w:rPr>
              <w:t>3 м</w:t>
            </w:r>
            <w:r w:rsidRPr="00C20E2C">
              <w:rPr>
                <w:sz w:val="24"/>
                <w:szCs w:val="24"/>
              </w:rPr>
              <w:t xml:space="preserve">, от постройки для скота и птицы не менее </w:t>
            </w:r>
            <w:r w:rsidRPr="00C20E2C">
              <w:rPr>
                <w:b/>
                <w:sz w:val="24"/>
                <w:szCs w:val="24"/>
              </w:rPr>
              <w:t>4 м</w:t>
            </w:r>
            <w:r w:rsidRPr="00C20E2C">
              <w:rPr>
                <w:sz w:val="24"/>
                <w:szCs w:val="24"/>
              </w:rPr>
              <w:t>).</w:t>
            </w:r>
          </w:p>
          <w:p w:rsidR="0061220B" w:rsidRPr="00C20E2C" w:rsidRDefault="0061220B" w:rsidP="006A2E46">
            <w:pPr>
              <w:pStyle w:val="ab"/>
              <w:tabs>
                <w:tab w:val="left" w:pos="5"/>
                <w:tab w:val="left" w:pos="46"/>
                <w:tab w:val="left" w:pos="556"/>
              </w:tabs>
              <w:ind w:left="0" w:firstLine="0"/>
              <w:rPr>
                <w:sz w:val="24"/>
                <w:szCs w:val="24"/>
              </w:rPr>
            </w:pPr>
            <w:r w:rsidRPr="00C20E2C">
              <w:rPr>
                <w:sz w:val="24"/>
                <w:szCs w:val="24"/>
              </w:rPr>
              <w:t xml:space="preserve">Хозяйственные постройки, за исключением гаражей, размещать со стороны улиц не допускается. </w:t>
            </w:r>
          </w:p>
          <w:p w:rsidR="0061220B" w:rsidRPr="00C20E2C" w:rsidRDefault="0061220B" w:rsidP="006A2E46">
            <w:pPr>
              <w:pStyle w:val="af7"/>
              <w:numPr>
                <w:ilvl w:val="0"/>
                <w:numId w:val="42"/>
              </w:numPr>
              <w:tabs>
                <w:tab w:val="left" w:pos="-19"/>
                <w:tab w:val="left" w:pos="123"/>
                <w:tab w:val="left" w:pos="556"/>
              </w:tabs>
              <w:autoSpaceDE/>
              <w:spacing w:before="0" w:beforeAutospacing="0" w:after="0" w:afterAutospacing="0"/>
              <w:ind w:left="0" w:firstLine="0"/>
              <w:contextualSpacing w:val="0"/>
              <w:rPr>
                <w:sz w:val="24"/>
                <w:szCs w:val="24"/>
              </w:rPr>
            </w:pPr>
            <w:r w:rsidRPr="00C20E2C">
              <w:rPr>
                <w:sz w:val="24"/>
                <w:szCs w:val="24"/>
              </w:rPr>
              <w:t xml:space="preserve">Высота гаража от уровня земли до верха плоской кровли – не более </w:t>
            </w:r>
            <w:r w:rsidRPr="00C20E2C">
              <w:rPr>
                <w:b/>
                <w:sz w:val="24"/>
                <w:szCs w:val="24"/>
              </w:rPr>
              <w:t>3,2 м</w:t>
            </w:r>
            <w:r w:rsidRPr="00C20E2C">
              <w:rPr>
                <w:sz w:val="24"/>
                <w:szCs w:val="24"/>
              </w:rPr>
              <w:t xml:space="preserve">, до конька скатной кровли – не более </w:t>
            </w:r>
            <w:r w:rsidRPr="00C20E2C">
              <w:rPr>
                <w:b/>
                <w:sz w:val="24"/>
                <w:szCs w:val="24"/>
              </w:rPr>
              <w:t>4,5 м</w:t>
            </w:r>
            <w:r w:rsidRPr="00C20E2C">
              <w:rPr>
                <w:sz w:val="24"/>
                <w:szCs w:val="24"/>
              </w:rPr>
              <w:t xml:space="preserve">, максимальное количество этажей – </w:t>
            </w:r>
            <w:r w:rsidRPr="00C20E2C">
              <w:rPr>
                <w:b/>
                <w:sz w:val="24"/>
                <w:szCs w:val="24"/>
              </w:rPr>
              <w:t>1.</w:t>
            </w:r>
          </w:p>
          <w:p w:rsidR="0061220B" w:rsidRPr="00C20E2C" w:rsidRDefault="0061220B" w:rsidP="006A2E46">
            <w:pPr>
              <w:pStyle w:val="af7"/>
              <w:numPr>
                <w:ilvl w:val="0"/>
                <w:numId w:val="42"/>
              </w:numPr>
              <w:tabs>
                <w:tab w:val="left" w:pos="-19"/>
                <w:tab w:val="left" w:pos="123"/>
                <w:tab w:val="left" w:pos="556"/>
              </w:tabs>
              <w:autoSpaceDE/>
              <w:spacing w:before="0" w:beforeAutospacing="0" w:after="0" w:afterAutospacing="0"/>
              <w:ind w:left="0" w:firstLine="0"/>
              <w:contextualSpacing w:val="0"/>
              <w:rPr>
                <w:sz w:val="24"/>
                <w:szCs w:val="24"/>
              </w:rPr>
            </w:pPr>
            <w:r w:rsidRPr="00C20E2C">
              <w:rPr>
                <w:sz w:val="24"/>
                <w:szCs w:val="24"/>
              </w:rPr>
              <w:t>В пределах участка запрещается размещение автостоянок для грузового транспорта.</w:t>
            </w:r>
          </w:p>
          <w:p w:rsidR="0061220B" w:rsidRPr="00C20E2C" w:rsidRDefault="0061220B" w:rsidP="006A2E46">
            <w:pPr>
              <w:pStyle w:val="af7"/>
              <w:numPr>
                <w:ilvl w:val="0"/>
                <w:numId w:val="42"/>
              </w:numPr>
              <w:tabs>
                <w:tab w:val="left" w:pos="-19"/>
                <w:tab w:val="left" w:pos="123"/>
                <w:tab w:val="left" w:pos="556"/>
              </w:tabs>
              <w:autoSpaceDE/>
              <w:spacing w:before="0" w:beforeAutospacing="0" w:after="0" w:afterAutospacing="0"/>
              <w:ind w:left="0" w:firstLine="0"/>
              <w:contextualSpacing w:val="0"/>
              <w:rPr>
                <w:sz w:val="24"/>
                <w:szCs w:val="24"/>
              </w:rPr>
            </w:pPr>
            <w:r w:rsidRPr="00C20E2C">
              <w:rPr>
                <w:sz w:val="24"/>
                <w:szCs w:val="24"/>
              </w:rPr>
              <w:t xml:space="preserve">Ограждение земельных участков со стороны красных линий улиц должно быть единообразным, как минимум, на протяжении одного квартала. </w:t>
            </w:r>
          </w:p>
          <w:p w:rsidR="0061220B" w:rsidRPr="00C20E2C" w:rsidRDefault="0061220B" w:rsidP="006A2E46">
            <w:pPr>
              <w:pStyle w:val="af7"/>
              <w:tabs>
                <w:tab w:val="left" w:pos="-19"/>
                <w:tab w:val="left" w:pos="123"/>
                <w:tab w:val="left" w:pos="556"/>
              </w:tabs>
              <w:spacing w:before="0" w:beforeAutospacing="0" w:after="0" w:afterAutospacing="0"/>
              <w:ind w:firstLine="0"/>
              <w:rPr>
                <w:sz w:val="24"/>
                <w:szCs w:val="24"/>
              </w:rPr>
            </w:pPr>
            <w:r w:rsidRPr="00C20E2C">
              <w:rPr>
                <w:sz w:val="24"/>
                <w:szCs w:val="24"/>
              </w:rPr>
              <w:t xml:space="preserve">Максимально допустимая высота ограждения земельных участков со стороны улицы должна быть </w:t>
            </w:r>
            <w:r w:rsidRPr="00C20E2C">
              <w:rPr>
                <w:b/>
                <w:sz w:val="24"/>
                <w:szCs w:val="24"/>
              </w:rPr>
              <w:t xml:space="preserve">2,0 м. </w:t>
            </w:r>
          </w:p>
          <w:p w:rsidR="0061220B" w:rsidRPr="00C20E2C" w:rsidRDefault="0061220B" w:rsidP="006A2E46">
            <w:pPr>
              <w:pStyle w:val="af7"/>
              <w:numPr>
                <w:ilvl w:val="0"/>
                <w:numId w:val="42"/>
              </w:numPr>
              <w:tabs>
                <w:tab w:val="left" w:pos="-19"/>
                <w:tab w:val="left" w:pos="123"/>
                <w:tab w:val="left" w:pos="556"/>
              </w:tabs>
              <w:autoSpaceDE/>
              <w:spacing w:before="0" w:beforeAutospacing="0" w:after="0" w:afterAutospacing="0"/>
              <w:ind w:left="0" w:firstLine="0"/>
              <w:contextualSpacing w:val="0"/>
              <w:rPr>
                <w:sz w:val="24"/>
                <w:szCs w:val="24"/>
              </w:rPr>
            </w:pPr>
            <w:r w:rsidRPr="00C20E2C">
              <w:rPr>
                <w:sz w:val="24"/>
                <w:szCs w:val="24"/>
              </w:rPr>
              <w:t xml:space="preserve">На границе с соседним земельным участком допускается устанавливать ограждения, которые должны быть сетчатыми или решетчатыми с целью минимального затенения территории соседнего участка и высотой не более </w:t>
            </w:r>
            <w:r w:rsidRPr="00C20E2C">
              <w:rPr>
                <w:b/>
                <w:sz w:val="24"/>
                <w:szCs w:val="24"/>
              </w:rPr>
              <w:t>2,0 м</w:t>
            </w:r>
            <w:r w:rsidRPr="00C20E2C">
              <w:rPr>
                <w:sz w:val="24"/>
                <w:szCs w:val="24"/>
              </w:rPr>
              <w:t>.</w:t>
            </w:r>
          </w:p>
          <w:p w:rsidR="0061220B" w:rsidRPr="00C20E2C" w:rsidRDefault="0061220B" w:rsidP="006A2E46">
            <w:pPr>
              <w:pStyle w:val="af7"/>
              <w:numPr>
                <w:ilvl w:val="0"/>
                <w:numId w:val="42"/>
              </w:numPr>
              <w:tabs>
                <w:tab w:val="left" w:pos="-19"/>
                <w:tab w:val="left" w:pos="123"/>
                <w:tab w:val="left" w:pos="556"/>
              </w:tabs>
              <w:autoSpaceDE/>
              <w:spacing w:before="0" w:beforeAutospacing="0" w:after="0" w:afterAutospacing="0"/>
              <w:ind w:left="0" w:firstLine="0"/>
              <w:contextualSpacing w:val="0"/>
              <w:rPr>
                <w:sz w:val="24"/>
                <w:szCs w:val="24"/>
              </w:rPr>
            </w:pPr>
            <w:r w:rsidRPr="00C20E2C">
              <w:rPr>
                <w:sz w:val="24"/>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61220B" w:rsidRPr="00C20E2C" w:rsidTr="0080070A">
        <w:trPr>
          <w:trHeight w:val="20"/>
        </w:trPr>
        <w:tc>
          <w:tcPr>
            <w:tcW w:w="2835" w:type="dxa"/>
          </w:tcPr>
          <w:p w:rsidR="0061220B" w:rsidRPr="00C20E2C" w:rsidRDefault="0061220B" w:rsidP="00BC6E86">
            <w:pPr>
              <w:pStyle w:val="affffff8"/>
              <w:ind w:firstLine="0"/>
              <w:rPr>
                <w:sz w:val="24"/>
                <w:szCs w:val="24"/>
              </w:rPr>
            </w:pPr>
            <w:bookmarkStart w:id="65" w:name="sub_10211"/>
            <w:r w:rsidRPr="00C20E2C">
              <w:rPr>
                <w:sz w:val="24"/>
                <w:szCs w:val="24"/>
              </w:rPr>
              <w:t>Малоэтажная многоквартирная жилая застройка</w:t>
            </w:r>
            <w:bookmarkEnd w:id="65"/>
          </w:p>
        </w:tc>
        <w:tc>
          <w:tcPr>
            <w:tcW w:w="3969" w:type="dxa"/>
          </w:tcPr>
          <w:p w:rsidR="0061220B" w:rsidRPr="00C20E2C" w:rsidRDefault="0061220B" w:rsidP="00BC6E86">
            <w:pPr>
              <w:pStyle w:val="affffff8"/>
              <w:ind w:firstLine="0"/>
              <w:rPr>
                <w:sz w:val="24"/>
                <w:szCs w:val="24"/>
              </w:rPr>
            </w:pPr>
            <w:r w:rsidRPr="00C20E2C">
              <w:rPr>
                <w:sz w:val="24"/>
                <w:szCs w:val="24"/>
              </w:rPr>
              <w:t>Размещение малоэтажных многоквартирных домов (многоквартирные дома высотой до 4 этажей, включая мансардный);</w:t>
            </w:r>
          </w:p>
          <w:p w:rsidR="0061220B" w:rsidRPr="00C20E2C" w:rsidRDefault="0061220B" w:rsidP="00BC6E86">
            <w:pPr>
              <w:pStyle w:val="affffff8"/>
              <w:ind w:firstLine="0"/>
              <w:rPr>
                <w:sz w:val="24"/>
                <w:szCs w:val="24"/>
              </w:rPr>
            </w:pPr>
            <w:r w:rsidRPr="00C20E2C">
              <w:rPr>
                <w:sz w:val="24"/>
                <w:szCs w:val="24"/>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020" w:type="dxa"/>
          </w:tcPr>
          <w:p w:rsidR="0061220B" w:rsidRPr="00C20E2C" w:rsidRDefault="0061220B" w:rsidP="00BC6E86">
            <w:pPr>
              <w:pStyle w:val="affffff8"/>
              <w:ind w:firstLine="0"/>
              <w:jc w:val="center"/>
              <w:rPr>
                <w:sz w:val="24"/>
                <w:szCs w:val="24"/>
              </w:rPr>
            </w:pPr>
            <w:r w:rsidRPr="00C20E2C">
              <w:rPr>
                <w:sz w:val="24"/>
                <w:szCs w:val="24"/>
              </w:rPr>
              <w:t>2.1.1</w:t>
            </w:r>
          </w:p>
        </w:tc>
        <w:tc>
          <w:tcPr>
            <w:tcW w:w="2835" w:type="dxa"/>
          </w:tcPr>
          <w:p w:rsidR="0061220B" w:rsidRPr="00C20E2C" w:rsidRDefault="0061220B" w:rsidP="00BC6E86">
            <w:pPr>
              <w:tabs>
                <w:tab w:val="left" w:pos="720"/>
              </w:tabs>
              <w:ind w:firstLine="0"/>
              <w:rPr>
                <w:sz w:val="24"/>
                <w:szCs w:val="24"/>
              </w:rPr>
            </w:pPr>
            <w:r w:rsidRPr="00C20E2C">
              <w:rPr>
                <w:sz w:val="24"/>
                <w:szCs w:val="24"/>
              </w:rPr>
              <w:t>Малоэтажный многоквартирный жилой дом</w:t>
            </w:r>
          </w:p>
          <w:p w:rsidR="0061220B" w:rsidRPr="00C20E2C" w:rsidRDefault="0061220B" w:rsidP="00BC6E86">
            <w:pPr>
              <w:tabs>
                <w:tab w:val="left" w:pos="720"/>
              </w:tabs>
              <w:ind w:firstLine="0"/>
              <w:rPr>
                <w:sz w:val="24"/>
                <w:szCs w:val="24"/>
                <w:u w:val="single"/>
              </w:rPr>
            </w:pPr>
          </w:p>
        </w:tc>
        <w:tc>
          <w:tcPr>
            <w:tcW w:w="11339" w:type="dxa"/>
          </w:tcPr>
          <w:p w:rsidR="0061220B" w:rsidRPr="00C20E2C" w:rsidRDefault="0061220B" w:rsidP="006A2E46">
            <w:pPr>
              <w:pStyle w:val="ab"/>
              <w:numPr>
                <w:ilvl w:val="0"/>
                <w:numId w:val="29"/>
              </w:numPr>
              <w:tabs>
                <w:tab w:val="left" w:pos="556"/>
              </w:tabs>
              <w:suppressAutoHyphens w:val="0"/>
              <w:autoSpaceDE/>
              <w:ind w:left="0" w:firstLine="0"/>
              <w:rPr>
                <w:sz w:val="24"/>
                <w:szCs w:val="24"/>
              </w:rPr>
            </w:pPr>
            <w:r w:rsidRPr="00C20E2C">
              <w:rPr>
                <w:sz w:val="24"/>
                <w:szCs w:val="24"/>
              </w:rPr>
              <w:t>Размещение в районах малоэтажной жилой застройки (индивидуального строительства) малоэтажной многоквартирной жилой застройки допускается только на основании проекта планировки территории и проекта межевания.</w:t>
            </w:r>
          </w:p>
          <w:p w:rsidR="0061220B" w:rsidRPr="00C20E2C" w:rsidRDefault="0061220B" w:rsidP="006A2E46">
            <w:pPr>
              <w:widowControl/>
              <w:numPr>
                <w:ilvl w:val="0"/>
                <w:numId w:val="29"/>
              </w:numPr>
              <w:tabs>
                <w:tab w:val="left" w:pos="556"/>
              </w:tabs>
              <w:suppressAutoHyphens w:val="0"/>
              <w:autoSpaceDE/>
              <w:ind w:left="0" w:firstLine="0"/>
              <w:contextualSpacing w:val="0"/>
              <w:rPr>
                <w:sz w:val="24"/>
                <w:szCs w:val="24"/>
              </w:rPr>
            </w:pPr>
            <w:r w:rsidRPr="00C20E2C">
              <w:rPr>
                <w:sz w:val="24"/>
                <w:szCs w:val="24"/>
              </w:rPr>
              <w:t xml:space="preserve">Минимальные размеры земельных участков – </w:t>
            </w:r>
            <w:r w:rsidRPr="00C20E2C">
              <w:rPr>
                <w:b/>
                <w:sz w:val="24"/>
                <w:szCs w:val="24"/>
              </w:rPr>
              <w:t>0,06 га.</w:t>
            </w:r>
          </w:p>
          <w:p w:rsidR="0061220B" w:rsidRPr="00C20E2C" w:rsidRDefault="0061220B" w:rsidP="006A2E46">
            <w:pPr>
              <w:widowControl/>
              <w:numPr>
                <w:ilvl w:val="0"/>
                <w:numId w:val="29"/>
              </w:numPr>
              <w:tabs>
                <w:tab w:val="left" w:pos="556"/>
              </w:tabs>
              <w:suppressAutoHyphens w:val="0"/>
              <w:autoSpaceDE/>
              <w:ind w:left="0" w:firstLine="0"/>
              <w:contextualSpacing w:val="0"/>
              <w:rPr>
                <w:sz w:val="24"/>
                <w:szCs w:val="24"/>
              </w:rPr>
            </w:pPr>
            <w:r w:rsidRPr="00C20E2C">
              <w:rPr>
                <w:sz w:val="24"/>
                <w:szCs w:val="24"/>
              </w:rPr>
              <w:t>Максимальная площадь земельного участка – не нормируется.</w:t>
            </w:r>
          </w:p>
          <w:p w:rsidR="0061220B" w:rsidRPr="00C20E2C" w:rsidRDefault="0061220B" w:rsidP="006A2E46">
            <w:pPr>
              <w:pStyle w:val="ab"/>
              <w:numPr>
                <w:ilvl w:val="0"/>
                <w:numId w:val="29"/>
              </w:numPr>
              <w:tabs>
                <w:tab w:val="left" w:pos="556"/>
              </w:tabs>
              <w:suppressAutoHyphens w:val="0"/>
              <w:autoSpaceDE/>
              <w:ind w:left="0" w:firstLine="0"/>
              <w:rPr>
                <w:sz w:val="24"/>
                <w:szCs w:val="24"/>
              </w:rPr>
            </w:pPr>
            <w:r w:rsidRPr="00C20E2C">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61220B" w:rsidRPr="00C20E2C" w:rsidRDefault="0061220B" w:rsidP="006A2E46">
            <w:pPr>
              <w:pStyle w:val="ab"/>
              <w:numPr>
                <w:ilvl w:val="0"/>
                <w:numId w:val="29"/>
              </w:numPr>
              <w:tabs>
                <w:tab w:val="left" w:pos="556"/>
              </w:tabs>
              <w:suppressAutoHyphens w:val="0"/>
              <w:autoSpaceDE/>
              <w:ind w:left="0" w:firstLine="0"/>
              <w:rPr>
                <w:sz w:val="24"/>
                <w:szCs w:val="24"/>
              </w:rPr>
            </w:pPr>
            <w:r w:rsidRPr="00C20E2C">
              <w:rPr>
                <w:sz w:val="24"/>
                <w:szCs w:val="24"/>
              </w:rPr>
              <w:t xml:space="preserve">Малоэтажный многоквартирный жилой дом (дом, пригодный для постоянного проживания, высотой не более </w:t>
            </w:r>
            <w:r w:rsidRPr="00C20E2C">
              <w:rPr>
                <w:b/>
                <w:sz w:val="24"/>
                <w:szCs w:val="24"/>
              </w:rPr>
              <w:t>4</w:t>
            </w:r>
            <w:r w:rsidRPr="00C20E2C">
              <w:rPr>
                <w:sz w:val="24"/>
                <w:szCs w:val="24"/>
              </w:rPr>
              <w:t xml:space="preserve"> надземных этажа, включая мансардный);</w:t>
            </w:r>
          </w:p>
          <w:p w:rsidR="0061220B" w:rsidRPr="00C20E2C" w:rsidRDefault="0061220B" w:rsidP="006A2E46">
            <w:pPr>
              <w:pStyle w:val="ab"/>
              <w:numPr>
                <w:ilvl w:val="0"/>
                <w:numId w:val="29"/>
              </w:numPr>
              <w:tabs>
                <w:tab w:val="left" w:pos="556"/>
              </w:tabs>
              <w:suppressAutoHyphens w:val="0"/>
              <w:autoSpaceDE/>
              <w:ind w:left="0" w:firstLine="0"/>
              <w:rPr>
                <w:sz w:val="24"/>
                <w:szCs w:val="24"/>
              </w:rPr>
            </w:pPr>
            <w:r w:rsidRPr="00C20E2C">
              <w:rPr>
                <w:sz w:val="24"/>
                <w:szCs w:val="24"/>
              </w:rPr>
              <w:t>Допускается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61220B" w:rsidRPr="00C20E2C" w:rsidRDefault="0061220B" w:rsidP="006A2E46">
            <w:pPr>
              <w:pStyle w:val="ab"/>
              <w:numPr>
                <w:ilvl w:val="0"/>
                <w:numId w:val="29"/>
              </w:numPr>
              <w:tabs>
                <w:tab w:val="left" w:pos="556"/>
              </w:tabs>
              <w:suppressAutoHyphens w:val="0"/>
              <w:autoSpaceDE/>
              <w:ind w:left="0" w:firstLine="0"/>
              <w:rPr>
                <w:sz w:val="24"/>
                <w:szCs w:val="24"/>
              </w:rPr>
            </w:pPr>
            <w:r w:rsidRPr="00C20E2C">
              <w:rPr>
                <w:sz w:val="24"/>
                <w:szCs w:val="24"/>
              </w:rPr>
              <w:t>Предельная высота зданий, строений, сооружений – не нормируется.</w:t>
            </w:r>
          </w:p>
          <w:p w:rsidR="0061220B" w:rsidRPr="00C20E2C" w:rsidRDefault="0061220B" w:rsidP="006A2E46">
            <w:pPr>
              <w:pStyle w:val="ab"/>
              <w:numPr>
                <w:ilvl w:val="0"/>
                <w:numId w:val="29"/>
              </w:numPr>
              <w:tabs>
                <w:tab w:val="left" w:pos="556"/>
              </w:tabs>
              <w:suppressAutoHyphens w:val="0"/>
              <w:autoSpaceDE/>
              <w:ind w:left="0" w:firstLine="0"/>
              <w:rPr>
                <w:sz w:val="24"/>
                <w:szCs w:val="24"/>
              </w:rPr>
            </w:pPr>
            <w:r w:rsidRPr="00C20E2C">
              <w:rPr>
                <w:sz w:val="24"/>
                <w:szCs w:val="24"/>
              </w:rPr>
              <w:t xml:space="preserve">Максимальное количество этажей – </w:t>
            </w:r>
            <w:r w:rsidRPr="00C20E2C">
              <w:rPr>
                <w:b/>
                <w:sz w:val="24"/>
                <w:szCs w:val="24"/>
              </w:rPr>
              <w:t xml:space="preserve">4 </w:t>
            </w:r>
            <w:r w:rsidRPr="00C20E2C">
              <w:rPr>
                <w:sz w:val="24"/>
                <w:szCs w:val="24"/>
              </w:rPr>
              <w:t>надземных этажа, включая мансардный.</w:t>
            </w:r>
          </w:p>
          <w:p w:rsidR="0061220B" w:rsidRPr="00C20E2C" w:rsidRDefault="0061220B" w:rsidP="006A2E46">
            <w:pPr>
              <w:pStyle w:val="ab"/>
              <w:numPr>
                <w:ilvl w:val="0"/>
                <w:numId w:val="29"/>
              </w:numPr>
              <w:tabs>
                <w:tab w:val="left" w:pos="556"/>
              </w:tabs>
              <w:suppressAutoHyphens w:val="0"/>
              <w:autoSpaceDE/>
              <w:ind w:left="0" w:firstLine="0"/>
              <w:rPr>
                <w:sz w:val="24"/>
                <w:szCs w:val="24"/>
              </w:rPr>
            </w:pPr>
            <w:r w:rsidRPr="00C20E2C">
              <w:rPr>
                <w:sz w:val="24"/>
                <w:szCs w:val="24"/>
              </w:rPr>
              <w:t xml:space="preserve">Минимальное количество этажей – </w:t>
            </w:r>
            <w:r w:rsidRPr="00C20E2C">
              <w:rPr>
                <w:b/>
                <w:sz w:val="24"/>
                <w:szCs w:val="24"/>
              </w:rPr>
              <w:t>1.</w:t>
            </w:r>
          </w:p>
          <w:p w:rsidR="0061220B" w:rsidRPr="00C20E2C" w:rsidRDefault="0061220B" w:rsidP="006A2E46">
            <w:pPr>
              <w:pStyle w:val="ab"/>
              <w:numPr>
                <w:ilvl w:val="0"/>
                <w:numId w:val="29"/>
              </w:numPr>
              <w:tabs>
                <w:tab w:val="left" w:pos="556"/>
              </w:tabs>
              <w:suppressAutoHyphens w:val="0"/>
              <w:autoSpaceDE/>
              <w:ind w:left="0" w:firstLine="0"/>
              <w:rPr>
                <w:sz w:val="24"/>
                <w:szCs w:val="24"/>
              </w:rPr>
            </w:pPr>
            <w:r w:rsidRPr="00C20E2C">
              <w:rPr>
                <w:sz w:val="24"/>
                <w:szCs w:val="24"/>
              </w:rPr>
              <w:t xml:space="preserve">Максимальный процент застройки – </w:t>
            </w:r>
            <w:r w:rsidRPr="00C20E2C">
              <w:rPr>
                <w:b/>
                <w:sz w:val="24"/>
                <w:szCs w:val="24"/>
              </w:rPr>
              <w:t>50 %.</w:t>
            </w:r>
          </w:p>
          <w:p w:rsidR="0061220B" w:rsidRPr="00C20E2C" w:rsidRDefault="0061220B" w:rsidP="006A2E46">
            <w:pPr>
              <w:pStyle w:val="ab"/>
              <w:numPr>
                <w:ilvl w:val="0"/>
                <w:numId w:val="29"/>
              </w:numPr>
              <w:tabs>
                <w:tab w:val="left" w:pos="556"/>
              </w:tabs>
              <w:suppressAutoHyphens w:val="0"/>
              <w:autoSpaceDE/>
              <w:ind w:left="0" w:firstLine="0"/>
              <w:rPr>
                <w:sz w:val="24"/>
                <w:szCs w:val="24"/>
              </w:rPr>
            </w:pPr>
            <w:r w:rsidRPr="00C20E2C">
              <w:rPr>
                <w:sz w:val="24"/>
                <w:szCs w:val="24"/>
              </w:rPr>
              <w:t>От красных линий улиц и проездов расстояние до хозяйственных построек – не менее</w:t>
            </w:r>
            <w:r w:rsidRPr="00C20E2C">
              <w:rPr>
                <w:sz w:val="24"/>
                <w:szCs w:val="24"/>
              </w:rPr>
              <w:br/>
            </w:r>
            <w:r w:rsidRPr="00C20E2C">
              <w:rPr>
                <w:b/>
                <w:sz w:val="24"/>
                <w:szCs w:val="24"/>
              </w:rPr>
              <w:t>5 м.</w:t>
            </w:r>
          </w:p>
          <w:p w:rsidR="0061220B" w:rsidRPr="00C20E2C" w:rsidRDefault="0061220B" w:rsidP="006A2E46">
            <w:pPr>
              <w:pStyle w:val="ab"/>
              <w:numPr>
                <w:ilvl w:val="0"/>
                <w:numId w:val="29"/>
              </w:numPr>
              <w:tabs>
                <w:tab w:val="left" w:pos="556"/>
              </w:tabs>
              <w:suppressAutoHyphens w:val="0"/>
              <w:autoSpaceDE/>
              <w:ind w:left="0" w:firstLine="0"/>
              <w:rPr>
                <w:sz w:val="24"/>
                <w:szCs w:val="24"/>
              </w:rPr>
            </w:pPr>
            <w:r w:rsidRPr="00C20E2C">
              <w:rPr>
                <w:sz w:val="24"/>
                <w:szCs w:val="24"/>
              </w:rPr>
              <w:t>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просвещения, а на жилых улицах в условиях реконструкции сложившейся застройки – жилые здания с квартирами в первых этажах.</w:t>
            </w:r>
          </w:p>
          <w:p w:rsidR="0061220B" w:rsidRPr="00C20E2C" w:rsidRDefault="0061220B" w:rsidP="006A2E46">
            <w:pPr>
              <w:pStyle w:val="af7"/>
              <w:numPr>
                <w:ilvl w:val="0"/>
                <w:numId w:val="29"/>
              </w:numPr>
              <w:tabs>
                <w:tab w:val="left" w:pos="556"/>
              </w:tabs>
              <w:autoSpaceDE/>
              <w:spacing w:before="0" w:beforeAutospacing="0" w:after="0" w:afterAutospacing="0"/>
              <w:ind w:left="0" w:firstLine="0"/>
              <w:rPr>
                <w:sz w:val="24"/>
                <w:szCs w:val="24"/>
              </w:rPr>
            </w:pPr>
            <w:r w:rsidRPr="00C20E2C">
              <w:rPr>
                <w:sz w:val="24"/>
                <w:szCs w:val="24"/>
              </w:rPr>
              <w:t xml:space="preserve">Высота гаража от уровня земли до верха плоской кровли – не более </w:t>
            </w:r>
            <w:r w:rsidRPr="00C20E2C">
              <w:rPr>
                <w:b/>
                <w:sz w:val="24"/>
                <w:szCs w:val="24"/>
              </w:rPr>
              <w:t>3,2 м</w:t>
            </w:r>
            <w:r w:rsidRPr="00C20E2C">
              <w:rPr>
                <w:sz w:val="24"/>
                <w:szCs w:val="24"/>
              </w:rPr>
              <w:t xml:space="preserve">, до конька  </w:t>
            </w:r>
          </w:p>
          <w:p w:rsidR="0061220B" w:rsidRPr="00C20E2C" w:rsidRDefault="0061220B" w:rsidP="006A2E46">
            <w:pPr>
              <w:pStyle w:val="af7"/>
              <w:tabs>
                <w:tab w:val="left" w:pos="556"/>
              </w:tabs>
              <w:spacing w:before="0" w:beforeAutospacing="0" w:after="0" w:afterAutospacing="0"/>
              <w:ind w:firstLine="0"/>
              <w:rPr>
                <w:sz w:val="24"/>
                <w:szCs w:val="24"/>
              </w:rPr>
            </w:pPr>
            <w:r w:rsidRPr="00C20E2C">
              <w:rPr>
                <w:sz w:val="24"/>
                <w:szCs w:val="24"/>
              </w:rPr>
              <w:t xml:space="preserve">скатной кровли – не более </w:t>
            </w:r>
            <w:r w:rsidRPr="00C20E2C">
              <w:rPr>
                <w:b/>
                <w:sz w:val="24"/>
                <w:szCs w:val="24"/>
              </w:rPr>
              <w:t>4,5 м</w:t>
            </w:r>
            <w:r w:rsidRPr="00C20E2C">
              <w:rPr>
                <w:sz w:val="24"/>
                <w:szCs w:val="24"/>
              </w:rPr>
              <w:t xml:space="preserve">, максимальное количество этажей – </w:t>
            </w:r>
            <w:r w:rsidRPr="00C20E2C">
              <w:rPr>
                <w:b/>
                <w:sz w:val="24"/>
                <w:szCs w:val="24"/>
              </w:rPr>
              <w:t>1</w:t>
            </w:r>
            <w:r w:rsidRPr="00C20E2C">
              <w:rPr>
                <w:sz w:val="24"/>
                <w:szCs w:val="24"/>
              </w:rPr>
              <w:t>.</w:t>
            </w:r>
          </w:p>
        </w:tc>
      </w:tr>
      <w:tr w:rsidR="0061220B" w:rsidRPr="00C20E2C" w:rsidTr="0080070A">
        <w:trPr>
          <w:trHeight w:val="20"/>
        </w:trPr>
        <w:tc>
          <w:tcPr>
            <w:tcW w:w="2835" w:type="dxa"/>
          </w:tcPr>
          <w:p w:rsidR="0061220B" w:rsidRPr="00C20E2C" w:rsidRDefault="0061220B" w:rsidP="00BC6E86">
            <w:pPr>
              <w:pStyle w:val="affffff8"/>
              <w:ind w:firstLine="0"/>
              <w:jc w:val="center"/>
              <w:rPr>
                <w:sz w:val="24"/>
                <w:szCs w:val="24"/>
              </w:rPr>
            </w:pPr>
            <w:r w:rsidRPr="00C20E2C">
              <w:rPr>
                <w:sz w:val="24"/>
                <w:szCs w:val="24"/>
              </w:rPr>
              <w:t>Для ведения личного подсобного хозяйства (приусадебный земельный участок)</w:t>
            </w:r>
          </w:p>
        </w:tc>
        <w:tc>
          <w:tcPr>
            <w:tcW w:w="3969" w:type="dxa"/>
          </w:tcPr>
          <w:p w:rsidR="0061220B" w:rsidRPr="00C20E2C" w:rsidRDefault="0061220B" w:rsidP="00BC6E86">
            <w:pPr>
              <w:pStyle w:val="affffff8"/>
              <w:ind w:firstLine="0"/>
              <w:rPr>
                <w:sz w:val="24"/>
                <w:szCs w:val="24"/>
              </w:rPr>
            </w:pPr>
            <w:r w:rsidRPr="00C20E2C">
              <w:rPr>
                <w:sz w:val="24"/>
                <w:szCs w:val="24"/>
              </w:rPr>
              <w:t xml:space="preserve">Размещение жилого дома, указанного в описании вида разрешенного использования с </w:t>
            </w:r>
            <w:hyperlink w:anchor="sub_1021" w:history="1">
              <w:r w:rsidRPr="00C20E2C">
                <w:rPr>
                  <w:rStyle w:val="affffff3"/>
                  <w:sz w:val="24"/>
                  <w:szCs w:val="24"/>
                </w:rPr>
                <w:t>кодом 2.1</w:t>
              </w:r>
            </w:hyperlink>
            <w:r w:rsidRPr="00C20E2C">
              <w:rPr>
                <w:sz w:val="24"/>
                <w:szCs w:val="24"/>
              </w:rPr>
              <w:t>;</w:t>
            </w:r>
          </w:p>
          <w:p w:rsidR="0061220B" w:rsidRPr="00C20E2C" w:rsidRDefault="0061220B" w:rsidP="00BC6E86">
            <w:pPr>
              <w:pStyle w:val="affffff8"/>
              <w:ind w:firstLine="0"/>
              <w:rPr>
                <w:sz w:val="24"/>
                <w:szCs w:val="24"/>
              </w:rPr>
            </w:pPr>
            <w:r w:rsidRPr="00C20E2C">
              <w:rPr>
                <w:sz w:val="24"/>
                <w:szCs w:val="24"/>
              </w:rPr>
              <w:t>производство сельскохозяйственной продукции;</w:t>
            </w:r>
          </w:p>
          <w:p w:rsidR="0061220B" w:rsidRPr="00C20E2C" w:rsidRDefault="0061220B" w:rsidP="00BC6E86">
            <w:pPr>
              <w:pStyle w:val="affffff8"/>
              <w:ind w:firstLine="0"/>
              <w:rPr>
                <w:sz w:val="24"/>
                <w:szCs w:val="24"/>
              </w:rPr>
            </w:pPr>
            <w:r w:rsidRPr="00C20E2C">
              <w:rPr>
                <w:sz w:val="24"/>
                <w:szCs w:val="24"/>
              </w:rPr>
              <w:t>размещение гаража и иных вспомогательных сооружений;</w:t>
            </w:r>
          </w:p>
          <w:p w:rsidR="0061220B" w:rsidRPr="00C20E2C" w:rsidRDefault="0061220B" w:rsidP="00BC6E86">
            <w:pPr>
              <w:pStyle w:val="affffff8"/>
              <w:ind w:firstLine="0"/>
              <w:rPr>
                <w:sz w:val="24"/>
                <w:szCs w:val="24"/>
              </w:rPr>
            </w:pPr>
            <w:r w:rsidRPr="00C20E2C">
              <w:rPr>
                <w:sz w:val="24"/>
                <w:szCs w:val="24"/>
              </w:rPr>
              <w:t>содержание сельскохозяйственных животных</w:t>
            </w:r>
          </w:p>
        </w:tc>
        <w:tc>
          <w:tcPr>
            <w:tcW w:w="1020" w:type="dxa"/>
          </w:tcPr>
          <w:p w:rsidR="0061220B" w:rsidRPr="00C20E2C" w:rsidRDefault="0061220B" w:rsidP="00BC6E86">
            <w:pPr>
              <w:pStyle w:val="affffff8"/>
              <w:ind w:firstLine="0"/>
              <w:jc w:val="center"/>
              <w:rPr>
                <w:sz w:val="24"/>
                <w:szCs w:val="24"/>
              </w:rPr>
            </w:pPr>
            <w:r w:rsidRPr="00C20E2C">
              <w:rPr>
                <w:sz w:val="24"/>
                <w:szCs w:val="24"/>
              </w:rPr>
              <w:t>2.2</w:t>
            </w:r>
          </w:p>
        </w:tc>
        <w:tc>
          <w:tcPr>
            <w:tcW w:w="2835" w:type="dxa"/>
          </w:tcPr>
          <w:p w:rsidR="0061220B" w:rsidRPr="00C20E2C" w:rsidRDefault="0061220B" w:rsidP="00BC6E86">
            <w:pPr>
              <w:ind w:firstLine="0"/>
              <w:rPr>
                <w:sz w:val="24"/>
                <w:szCs w:val="24"/>
              </w:rPr>
            </w:pPr>
            <w:r w:rsidRPr="00C20E2C">
              <w:rPr>
                <w:sz w:val="24"/>
                <w:szCs w:val="24"/>
              </w:rPr>
              <w:t>Жилой дом</w:t>
            </w:r>
          </w:p>
        </w:tc>
        <w:tc>
          <w:tcPr>
            <w:tcW w:w="11339" w:type="dxa"/>
          </w:tcPr>
          <w:p w:rsidR="0061220B" w:rsidRPr="00C20E2C" w:rsidRDefault="0061220B" w:rsidP="006A2E46">
            <w:pPr>
              <w:pStyle w:val="ab"/>
              <w:widowControl/>
              <w:numPr>
                <w:ilvl w:val="0"/>
                <w:numId w:val="41"/>
              </w:numPr>
              <w:tabs>
                <w:tab w:val="left" w:pos="556"/>
              </w:tabs>
              <w:suppressAutoHyphens w:val="0"/>
              <w:autoSpaceDE/>
              <w:ind w:left="0" w:firstLine="0"/>
              <w:rPr>
                <w:sz w:val="24"/>
                <w:szCs w:val="24"/>
              </w:rPr>
            </w:pPr>
            <w:r w:rsidRPr="00C20E2C">
              <w:rPr>
                <w:sz w:val="24"/>
                <w:szCs w:val="24"/>
              </w:rPr>
              <w:t xml:space="preserve">Жилой дом, не предназначенный для раздела на квартиры. </w:t>
            </w:r>
          </w:p>
          <w:p w:rsidR="0061220B" w:rsidRPr="00C20E2C" w:rsidRDefault="0061220B" w:rsidP="006A2E46">
            <w:pPr>
              <w:pStyle w:val="ab"/>
              <w:widowControl/>
              <w:numPr>
                <w:ilvl w:val="0"/>
                <w:numId w:val="41"/>
              </w:numPr>
              <w:tabs>
                <w:tab w:val="left" w:pos="556"/>
              </w:tabs>
              <w:suppressAutoHyphens w:val="0"/>
              <w:autoSpaceDE/>
              <w:ind w:left="0" w:firstLine="0"/>
              <w:rPr>
                <w:sz w:val="24"/>
                <w:szCs w:val="24"/>
              </w:rPr>
            </w:pPr>
            <w:r w:rsidRPr="00C20E2C">
              <w:rPr>
                <w:sz w:val="24"/>
                <w:szCs w:val="24"/>
              </w:rPr>
              <w:t>Земельные участки, предоставляемые для ведения личного подсобного хозяйства:</w:t>
            </w:r>
          </w:p>
          <w:p w:rsidR="0061220B" w:rsidRPr="00C20E2C" w:rsidRDefault="0061220B" w:rsidP="006A2E46">
            <w:pPr>
              <w:pStyle w:val="ab"/>
              <w:tabs>
                <w:tab w:val="left" w:pos="556"/>
              </w:tabs>
              <w:ind w:left="0" w:firstLine="0"/>
              <w:rPr>
                <w:b/>
                <w:sz w:val="24"/>
                <w:szCs w:val="24"/>
              </w:rPr>
            </w:pPr>
            <w:r w:rsidRPr="00C20E2C">
              <w:rPr>
                <w:sz w:val="24"/>
                <w:szCs w:val="24"/>
              </w:rPr>
              <w:t xml:space="preserve">- минимальные размеры земельных участков при формировании вновь образованных земельных участков - </w:t>
            </w:r>
            <w:r w:rsidRPr="00C20E2C">
              <w:rPr>
                <w:b/>
                <w:sz w:val="24"/>
                <w:szCs w:val="24"/>
              </w:rPr>
              <w:t>0,04 га</w:t>
            </w:r>
            <w:r w:rsidRPr="00C20E2C">
              <w:rPr>
                <w:sz w:val="24"/>
                <w:szCs w:val="24"/>
              </w:rPr>
              <w:t>, в случае формирования земельного участка путем раздела (выдела) домовладения в квартале сложившейся жилой застройки –</w:t>
            </w:r>
            <w:r w:rsidR="006A2E46" w:rsidRPr="00C20E2C">
              <w:rPr>
                <w:sz w:val="24"/>
                <w:szCs w:val="24"/>
              </w:rPr>
              <w:t xml:space="preserve"> </w:t>
            </w:r>
            <w:r w:rsidRPr="00C20E2C">
              <w:rPr>
                <w:b/>
                <w:sz w:val="24"/>
                <w:szCs w:val="24"/>
              </w:rPr>
              <w:t xml:space="preserve">0,02 га. </w:t>
            </w:r>
          </w:p>
          <w:p w:rsidR="0061220B" w:rsidRPr="00C20E2C" w:rsidRDefault="0061220B" w:rsidP="006A2E46">
            <w:pPr>
              <w:pStyle w:val="ab"/>
              <w:tabs>
                <w:tab w:val="left" w:pos="556"/>
              </w:tabs>
              <w:ind w:left="0" w:firstLine="0"/>
              <w:rPr>
                <w:sz w:val="24"/>
                <w:szCs w:val="24"/>
              </w:rPr>
            </w:pPr>
            <w:r w:rsidRPr="00C20E2C">
              <w:rPr>
                <w:sz w:val="24"/>
                <w:szCs w:val="24"/>
              </w:rPr>
              <w:t xml:space="preserve">- максимальные размеры земельных участков – </w:t>
            </w:r>
            <w:r w:rsidRPr="00C20E2C">
              <w:rPr>
                <w:b/>
                <w:sz w:val="24"/>
                <w:szCs w:val="24"/>
              </w:rPr>
              <w:t>0,30 га</w:t>
            </w:r>
            <w:r w:rsidRPr="00C20E2C">
              <w:rPr>
                <w:sz w:val="24"/>
                <w:szCs w:val="24"/>
              </w:rPr>
              <w:t xml:space="preserve">. </w:t>
            </w:r>
          </w:p>
          <w:p w:rsidR="0061220B" w:rsidRPr="00C20E2C" w:rsidRDefault="0061220B" w:rsidP="006A2E46">
            <w:pPr>
              <w:pStyle w:val="ConsPlusNormal"/>
              <w:tabs>
                <w:tab w:val="left" w:pos="556"/>
              </w:tabs>
              <w:ind w:firstLine="0"/>
              <w:jc w:val="both"/>
              <w:rPr>
                <w:rFonts w:ascii="Times New Roman" w:hAnsi="Times New Roman" w:cs="Times New Roman"/>
                <w:b/>
                <w:sz w:val="24"/>
                <w:szCs w:val="24"/>
              </w:rPr>
            </w:pPr>
            <w:r w:rsidRPr="00C20E2C">
              <w:rPr>
                <w:rFonts w:ascii="Times New Roman" w:hAnsi="Times New Roman" w:cs="Times New Roman"/>
                <w:sz w:val="24"/>
                <w:szCs w:val="24"/>
              </w:rPr>
              <w:t xml:space="preserve">Для земельных участков, предоставляемых гражданам в собственность бесплатно в соответствии со </w:t>
            </w:r>
            <w:hyperlink r:id="rId28" w:history="1">
              <w:r w:rsidRPr="00C20E2C">
                <w:rPr>
                  <w:rFonts w:ascii="Times New Roman" w:hAnsi="Times New Roman" w:cs="Times New Roman"/>
                  <w:sz w:val="24"/>
                  <w:szCs w:val="24"/>
                </w:rPr>
                <w:t>статьями 8.2</w:t>
              </w:r>
            </w:hyperlink>
            <w:r w:rsidRPr="00C20E2C">
              <w:rPr>
                <w:rFonts w:ascii="Times New Roman" w:hAnsi="Times New Roman" w:cs="Times New Roman"/>
                <w:sz w:val="24"/>
                <w:szCs w:val="24"/>
              </w:rPr>
              <w:t>-</w:t>
            </w:r>
            <w:hyperlink r:id="rId29" w:history="1">
              <w:r w:rsidRPr="00C20E2C">
                <w:rPr>
                  <w:rFonts w:ascii="Times New Roman" w:hAnsi="Times New Roman" w:cs="Times New Roman"/>
                  <w:sz w:val="24"/>
                  <w:szCs w:val="24"/>
                </w:rPr>
                <w:t>8.4</w:t>
              </w:r>
            </w:hyperlink>
            <w:r w:rsidRPr="00C20E2C">
              <w:rPr>
                <w:rFonts w:ascii="Times New Roman" w:hAnsi="Times New Roman" w:cs="Times New Roman"/>
                <w:sz w:val="24"/>
                <w:szCs w:val="24"/>
              </w:rPr>
              <w:t xml:space="preserve"> Областного закона Ростовской области от 22.07.2003 № 19-ЗС «О регулировании земельных отношений в Ростовской области» максимальный размер земельного участка – </w:t>
            </w:r>
            <w:r w:rsidRPr="00C20E2C">
              <w:rPr>
                <w:rFonts w:ascii="Times New Roman" w:hAnsi="Times New Roman" w:cs="Times New Roman"/>
                <w:b/>
                <w:sz w:val="24"/>
                <w:szCs w:val="24"/>
              </w:rPr>
              <w:t>0,15 га.</w:t>
            </w:r>
          </w:p>
          <w:p w:rsidR="0061220B" w:rsidRPr="00C20E2C" w:rsidRDefault="0061220B" w:rsidP="006A2E46">
            <w:pPr>
              <w:pStyle w:val="ConsPlusNormal"/>
              <w:tabs>
                <w:tab w:val="left" w:pos="556"/>
              </w:tabs>
              <w:ind w:firstLine="0"/>
              <w:jc w:val="both"/>
              <w:rPr>
                <w:rFonts w:ascii="Times New Roman" w:hAnsi="Times New Roman" w:cs="Times New Roman"/>
                <w:sz w:val="24"/>
                <w:szCs w:val="24"/>
              </w:rPr>
            </w:pPr>
            <w:r w:rsidRPr="00C20E2C">
              <w:rPr>
                <w:rFonts w:ascii="Times New Roman" w:hAnsi="Times New Roman" w:cs="Times New Roman"/>
                <w:b/>
                <w:sz w:val="24"/>
                <w:szCs w:val="24"/>
              </w:rPr>
              <w:t xml:space="preserve">- </w:t>
            </w:r>
            <w:r w:rsidRPr="00C20E2C">
              <w:rPr>
                <w:rFonts w:ascii="Times New Roman" w:hAnsi="Times New Roman" w:cs="Times New Roman"/>
                <w:sz w:val="24"/>
                <w:szCs w:val="24"/>
              </w:rPr>
              <w:t xml:space="preserve">коэффициент использования территории для индивидуального типа жилых домов – не более </w:t>
            </w:r>
            <w:r w:rsidRPr="00C20E2C">
              <w:rPr>
                <w:rFonts w:ascii="Times New Roman" w:hAnsi="Times New Roman" w:cs="Times New Roman"/>
                <w:b/>
                <w:sz w:val="24"/>
                <w:szCs w:val="24"/>
              </w:rPr>
              <w:t>0.67</w:t>
            </w:r>
            <w:r w:rsidRPr="00C20E2C">
              <w:rPr>
                <w:rFonts w:ascii="Times New Roman" w:hAnsi="Times New Roman" w:cs="Times New Roman"/>
                <w:sz w:val="24"/>
                <w:szCs w:val="24"/>
              </w:rPr>
              <w:t>.</w:t>
            </w:r>
          </w:p>
          <w:p w:rsidR="0061220B" w:rsidRPr="00C20E2C" w:rsidRDefault="0061220B" w:rsidP="006A2E46">
            <w:pPr>
              <w:pStyle w:val="ab"/>
              <w:widowControl/>
              <w:numPr>
                <w:ilvl w:val="0"/>
                <w:numId w:val="41"/>
              </w:numPr>
              <w:tabs>
                <w:tab w:val="left" w:pos="556"/>
              </w:tabs>
              <w:suppressAutoHyphens w:val="0"/>
              <w:autoSpaceDE/>
              <w:ind w:left="0" w:firstLine="0"/>
              <w:rPr>
                <w:sz w:val="24"/>
                <w:szCs w:val="24"/>
              </w:rPr>
            </w:pPr>
            <w:r w:rsidRPr="00C20E2C">
              <w:rPr>
                <w:sz w:val="24"/>
                <w:szCs w:val="24"/>
              </w:rPr>
              <w:t xml:space="preserve">Максимальное количество этажей – </w:t>
            </w:r>
            <w:r w:rsidRPr="00C20E2C">
              <w:rPr>
                <w:b/>
                <w:sz w:val="24"/>
                <w:szCs w:val="24"/>
              </w:rPr>
              <w:t>3</w:t>
            </w:r>
            <w:r w:rsidRPr="00C20E2C">
              <w:rPr>
                <w:sz w:val="24"/>
                <w:szCs w:val="24"/>
              </w:rPr>
              <w:t xml:space="preserve">, включая все надземные этажи, в том числе технический, мансардный и цокольный, если верх его перекрытия находится выше средней планировочной отметки земли не менее чем на </w:t>
            </w:r>
            <w:r w:rsidRPr="00C20E2C">
              <w:rPr>
                <w:b/>
                <w:sz w:val="24"/>
                <w:szCs w:val="24"/>
              </w:rPr>
              <w:t>2</w:t>
            </w:r>
            <w:r w:rsidRPr="00C20E2C">
              <w:rPr>
                <w:sz w:val="24"/>
                <w:szCs w:val="24"/>
              </w:rPr>
              <w:t xml:space="preserve"> м.</w:t>
            </w:r>
          </w:p>
          <w:p w:rsidR="0061220B" w:rsidRPr="00C20E2C" w:rsidRDefault="0061220B" w:rsidP="006A2E46">
            <w:pPr>
              <w:pStyle w:val="ab"/>
              <w:widowControl/>
              <w:numPr>
                <w:ilvl w:val="0"/>
                <w:numId w:val="41"/>
              </w:numPr>
              <w:tabs>
                <w:tab w:val="left" w:pos="556"/>
              </w:tabs>
              <w:suppressAutoHyphens w:val="0"/>
              <w:autoSpaceDE/>
              <w:ind w:left="0" w:firstLine="0"/>
              <w:rPr>
                <w:sz w:val="24"/>
                <w:szCs w:val="24"/>
              </w:rPr>
            </w:pPr>
            <w:r w:rsidRPr="00C20E2C">
              <w:rPr>
                <w:sz w:val="24"/>
                <w:szCs w:val="24"/>
              </w:rPr>
              <w:t xml:space="preserve">Минимальное количество этажей – </w:t>
            </w:r>
            <w:r w:rsidRPr="00C20E2C">
              <w:rPr>
                <w:b/>
                <w:sz w:val="24"/>
                <w:szCs w:val="24"/>
              </w:rPr>
              <w:t>1.</w:t>
            </w:r>
          </w:p>
          <w:p w:rsidR="0061220B" w:rsidRPr="00C20E2C" w:rsidRDefault="0061220B" w:rsidP="006A2E46">
            <w:pPr>
              <w:pStyle w:val="ab"/>
              <w:widowControl/>
              <w:numPr>
                <w:ilvl w:val="0"/>
                <w:numId w:val="41"/>
              </w:numPr>
              <w:tabs>
                <w:tab w:val="left" w:pos="429"/>
                <w:tab w:val="left" w:pos="556"/>
              </w:tabs>
              <w:suppressAutoHyphens w:val="0"/>
              <w:autoSpaceDE/>
              <w:ind w:left="0" w:firstLine="0"/>
              <w:rPr>
                <w:sz w:val="24"/>
                <w:szCs w:val="24"/>
              </w:rPr>
            </w:pPr>
            <w:r w:rsidRPr="00C20E2C">
              <w:rPr>
                <w:sz w:val="24"/>
                <w:szCs w:val="24"/>
              </w:rPr>
              <w:t xml:space="preserve">Максимальная высота зданий, строений, сооружений - </w:t>
            </w:r>
            <w:r w:rsidRPr="00C20E2C">
              <w:rPr>
                <w:b/>
                <w:sz w:val="24"/>
                <w:szCs w:val="24"/>
              </w:rPr>
              <w:t>14 м</w:t>
            </w:r>
            <w:r w:rsidRPr="00C20E2C">
              <w:rPr>
                <w:sz w:val="24"/>
                <w:szCs w:val="24"/>
              </w:rPr>
              <w:t>.</w:t>
            </w:r>
          </w:p>
          <w:p w:rsidR="0061220B" w:rsidRPr="00C20E2C" w:rsidRDefault="0061220B" w:rsidP="006A2E46">
            <w:pPr>
              <w:pStyle w:val="ab"/>
              <w:widowControl/>
              <w:numPr>
                <w:ilvl w:val="0"/>
                <w:numId w:val="41"/>
              </w:numPr>
              <w:tabs>
                <w:tab w:val="left" w:pos="556"/>
              </w:tabs>
              <w:suppressAutoHyphens w:val="0"/>
              <w:autoSpaceDE/>
              <w:ind w:left="0" w:firstLine="0"/>
              <w:rPr>
                <w:sz w:val="24"/>
                <w:szCs w:val="24"/>
              </w:rPr>
            </w:pPr>
            <w:r w:rsidRPr="00C20E2C">
              <w:rPr>
                <w:sz w:val="24"/>
                <w:szCs w:val="24"/>
              </w:rPr>
              <w:t xml:space="preserve">Минимальная высота зданий, строений, сооружений – не </w:t>
            </w:r>
            <w:r w:rsidRPr="00C20E2C">
              <w:rPr>
                <w:iCs/>
                <w:sz w:val="24"/>
                <w:szCs w:val="24"/>
              </w:rPr>
              <w:t>нормируется.</w:t>
            </w:r>
          </w:p>
          <w:p w:rsidR="0061220B" w:rsidRPr="00C20E2C" w:rsidRDefault="0061220B" w:rsidP="006A2E46">
            <w:pPr>
              <w:pStyle w:val="ab"/>
              <w:widowControl/>
              <w:numPr>
                <w:ilvl w:val="0"/>
                <w:numId w:val="41"/>
              </w:numPr>
              <w:tabs>
                <w:tab w:val="left" w:pos="556"/>
              </w:tabs>
              <w:suppressAutoHyphens w:val="0"/>
              <w:autoSpaceDE/>
              <w:ind w:left="0" w:firstLine="0"/>
              <w:rPr>
                <w:sz w:val="24"/>
                <w:szCs w:val="24"/>
              </w:rPr>
            </w:pPr>
            <w:r w:rsidRPr="00C20E2C">
              <w:rPr>
                <w:sz w:val="24"/>
                <w:szCs w:val="24"/>
              </w:rPr>
              <w:t xml:space="preserve">Максимальный процент застройки участка – </w:t>
            </w:r>
            <w:r w:rsidRPr="00C20E2C">
              <w:rPr>
                <w:b/>
                <w:sz w:val="24"/>
                <w:szCs w:val="24"/>
              </w:rPr>
              <w:t>50%</w:t>
            </w:r>
            <w:r w:rsidRPr="00C20E2C">
              <w:rPr>
                <w:sz w:val="24"/>
                <w:szCs w:val="24"/>
              </w:rPr>
              <w:t>;</w:t>
            </w:r>
          </w:p>
          <w:p w:rsidR="0061220B" w:rsidRPr="00C20E2C" w:rsidRDefault="0061220B" w:rsidP="006A2E46">
            <w:pPr>
              <w:pStyle w:val="ab"/>
              <w:widowControl/>
              <w:numPr>
                <w:ilvl w:val="0"/>
                <w:numId w:val="41"/>
              </w:numPr>
              <w:tabs>
                <w:tab w:val="left" w:pos="46"/>
                <w:tab w:val="left" w:pos="556"/>
              </w:tabs>
              <w:suppressAutoHyphens w:val="0"/>
              <w:autoSpaceDE/>
              <w:ind w:left="0" w:firstLine="0"/>
              <w:rPr>
                <w:sz w:val="24"/>
                <w:szCs w:val="24"/>
              </w:rPr>
            </w:pPr>
            <w:r w:rsidRPr="00C20E2C">
              <w:rPr>
                <w:sz w:val="24"/>
                <w:szCs w:val="24"/>
              </w:rPr>
              <w:t xml:space="preserve">От красной линии улиц расстояние до индивидуального жилого дома - не менее </w:t>
            </w:r>
            <w:r w:rsidRPr="00C20E2C">
              <w:rPr>
                <w:b/>
                <w:sz w:val="24"/>
                <w:szCs w:val="24"/>
              </w:rPr>
              <w:t>5 м</w:t>
            </w:r>
            <w:r w:rsidRPr="00C20E2C">
              <w:rPr>
                <w:sz w:val="24"/>
                <w:szCs w:val="24"/>
              </w:rPr>
              <w:t xml:space="preserve">; от красной линии проездов – не менее </w:t>
            </w:r>
            <w:r w:rsidRPr="00C20E2C">
              <w:rPr>
                <w:b/>
                <w:sz w:val="24"/>
                <w:szCs w:val="24"/>
              </w:rPr>
              <w:t>3 м.</w:t>
            </w:r>
          </w:p>
          <w:p w:rsidR="0061220B" w:rsidRPr="00C20E2C" w:rsidRDefault="0061220B" w:rsidP="006A2E46">
            <w:pPr>
              <w:pStyle w:val="ab"/>
              <w:tabs>
                <w:tab w:val="left" w:pos="46"/>
                <w:tab w:val="left" w:pos="556"/>
              </w:tabs>
              <w:ind w:left="0" w:firstLine="0"/>
              <w:rPr>
                <w:sz w:val="24"/>
                <w:szCs w:val="24"/>
              </w:rPr>
            </w:pPr>
            <w:r w:rsidRPr="00C20E2C">
              <w:rPr>
                <w:sz w:val="24"/>
                <w:szCs w:val="24"/>
              </w:rPr>
              <w:t>В условиях сложившейся застройки допускается размещение индивидуальных жилых домов по красной линии улиц.</w:t>
            </w:r>
          </w:p>
          <w:p w:rsidR="0061220B" w:rsidRPr="00C20E2C" w:rsidRDefault="0061220B" w:rsidP="006A2E46">
            <w:pPr>
              <w:pStyle w:val="ab"/>
              <w:widowControl/>
              <w:numPr>
                <w:ilvl w:val="0"/>
                <w:numId w:val="41"/>
              </w:numPr>
              <w:tabs>
                <w:tab w:val="left" w:pos="46"/>
                <w:tab w:val="left" w:pos="556"/>
              </w:tabs>
              <w:suppressAutoHyphens w:val="0"/>
              <w:autoSpaceDE/>
              <w:ind w:left="0" w:firstLine="0"/>
              <w:rPr>
                <w:sz w:val="24"/>
                <w:szCs w:val="24"/>
              </w:rPr>
            </w:pPr>
            <w:r w:rsidRPr="00C20E2C">
              <w:rPr>
                <w:sz w:val="24"/>
                <w:szCs w:val="24"/>
              </w:rPr>
              <w:t xml:space="preserve">От красных линий улиц и проездов расстояние до хозяйственных построек – не менее </w:t>
            </w:r>
            <w:r w:rsidRPr="00C20E2C">
              <w:rPr>
                <w:b/>
                <w:sz w:val="24"/>
                <w:szCs w:val="24"/>
              </w:rPr>
              <w:t>5 м.</w:t>
            </w:r>
          </w:p>
          <w:p w:rsidR="0061220B" w:rsidRPr="00C20E2C" w:rsidRDefault="0061220B" w:rsidP="006A2E46">
            <w:pPr>
              <w:pStyle w:val="ab"/>
              <w:widowControl/>
              <w:numPr>
                <w:ilvl w:val="0"/>
                <w:numId w:val="41"/>
              </w:numPr>
              <w:tabs>
                <w:tab w:val="left" w:pos="46"/>
                <w:tab w:val="left" w:pos="556"/>
              </w:tabs>
              <w:suppressAutoHyphens w:val="0"/>
              <w:autoSpaceDE/>
              <w:ind w:left="0" w:firstLine="0"/>
              <w:rPr>
                <w:sz w:val="24"/>
                <w:szCs w:val="24"/>
              </w:rPr>
            </w:pPr>
            <w:r w:rsidRPr="00C20E2C">
              <w:rPr>
                <w:sz w:val="24"/>
                <w:szCs w:val="24"/>
              </w:rPr>
              <w:t>Расстояние до границы соседнего земельного участка должно быть не менее:</w:t>
            </w:r>
          </w:p>
          <w:p w:rsidR="0061220B" w:rsidRPr="00C20E2C" w:rsidRDefault="0061220B" w:rsidP="006A2E46">
            <w:pPr>
              <w:pStyle w:val="ab"/>
              <w:tabs>
                <w:tab w:val="left" w:pos="46"/>
                <w:tab w:val="left" w:pos="556"/>
              </w:tabs>
              <w:ind w:left="0" w:firstLine="0"/>
              <w:rPr>
                <w:sz w:val="24"/>
                <w:szCs w:val="24"/>
              </w:rPr>
            </w:pPr>
            <w:r w:rsidRPr="00C20E2C">
              <w:rPr>
                <w:sz w:val="24"/>
                <w:szCs w:val="24"/>
              </w:rPr>
              <w:t xml:space="preserve">- от индивидуального жилого дома – </w:t>
            </w:r>
            <w:r w:rsidRPr="00C20E2C">
              <w:rPr>
                <w:b/>
                <w:sz w:val="24"/>
                <w:szCs w:val="24"/>
              </w:rPr>
              <w:t>3 м;</w:t>
            </w:r>
          </w:p>
          <w:p w:rsidR="0061220B" w:rsidRPr="00C20E2C" w:rsidRDefault="0061220B" w:rsidP="006A2E46">
            <w:pPr>
              <w:pStyle w:val="ab"/>
              <w:tabs>
                <w:tab w:val="left" w:pos="46"/>
                <w:tab w:val="left" w:pos="556"/>
              </w:tabs>
              <w:ind w:left="0" w:firstLine="0"/>
              <w:rPr>
                <w:sz w:val="24"/>
                <w:szCs w:val="24"/>
              </w:rPr>
            </w:pPr>
            <w:r w:rsidRPr="00C20E2C">
              <w:rPr>
                <w:sz w:val="24"/>
                <w:szCs w:val="24"/>
              </w:rPr>
              <w:t xml:space="preserve">- от постройки для содержания скота и птицы – </w:t>
            </w:r>
            <w:r w:rsidRPr="00C20E2C">
              <w:rPr>
                <w:b/>
                <w:sz w:val="24"/>
                <w:szCs w:val="24"/>
              </w:rPr>
              <w:t>4 м;</w:t>
            </w:r>
          </w:p>
          <w:p w:rsidR="0061220B" w:rsidRPr="00C20E2C" w:rsidRDefault="0061220B" w:rsidP="006A2E46">
            <w:pPr>
              <w:pStyle w:val="ab"/>
              <w:tabs>
                <w:tab w:val="left" w:pos="46"/>
                <w:tab w:val="left" w:pos="556"/>
              </w:tabs>
              <w:ind w:left="0" w:firstLine="0"/>
              <w:rPr>
                <w:sz w:val="24"/>
                <w:szCs w:val="24"/>
              </w:rPr>
            </w:pPr>
            <w:r w:rsidRPr="00C20E2C">
              <w:rPr>
                <w:sz w:val="24"/>
                <w:szCs w:val="24"/>
              </w:rPr>
              <w:t xml:space="preserve">- от бань, автостоянок и прочих построек – </w:t>
            </w:r>
            <w:r w:rsidRPr="00C20E2C">
              <w:rPr>
                <w:b/>
                <w:sz w:val="24"/>
                <w:szCs w:val="24"/>
              </w:rPr>
              <w:t>1 м;</w:t>
            </w:r>
          </w:p>
          <w:p w:rsidR="0061220B" w:rsidRPr="00C20E2C" w:rsidRDefault="0061220B" w:rsidP="006A2E46">
            <w:pPr>
              <w:pStyle w:val="ab"/>
              <w:tabs>
                <w:tab w:val="left" w:pos="46"/>
                <w:tab w:val="left" w:pos="556"/>
              </w:tabs>
              <w:ind w:left="0" w:firstLine="0"/>
              <w:rPr>
                <w:sz w:val="24"/>
                <w:szCs w:val="24"/>
              </w:rPr>
            </w:pPr>
            <w:r w:rsidRPr="00C20E2C">
              <w:rPr>
                <w:sz w:val="24"/>
                <w:szCs w:val="24"/>
              </w:rPr>
              <w:t xml:space="preserve">- от стволов высокорослых деревьев - </w:t>
            </w:r>
            <w:r w:rsidRPr="00C20E2C">
              <w:rPr>
                <w:b/>
                <w:sz w:val="24"/>
                <w:szCs w:val="24"/>
              </w:rPr>
              <w:t>4 м;</w:t>
            </w:r>
          </w:p>
          <w:p w:rsidR="0061220B" w:rsidRPr="00C20E2C" w:rsidRDefault="0061220B" w:rsidP="006A2E46">
            <w:pPr>
              <w:pStyle w:val="ab"/>
              <w:tabs>
                <w:tab w:val="left" w:pos="46"/>
                <w:tab w:val="left" w:pos="556"/>
              </w:tabs>
              <w:ind w:left="0" w:firstLine="0"/>
              <w:rPr>
                <w:sz w:val="24"/>
                <w:szCs w:val="24"/>
              </w:rPr>
            </w:pPr>
            <w:r w:rsidRPr="00C20E2C">
              <w:rPr>
                <w:sz w:val="24"/>
                <w:szCs w:val="24"/>
              </w:rPr>
              <w:t xml:space="preserve">- от стволов среднерослых деревьев - </w:t>
            </w:r>
            <w:r w:rsidRPr="00C20E2C">
              <w:rPr>
                <w:b/>
                <w:sz w:val="24"/>
                <w:szCs w:val="24"/>
              </w:rPr>
              <w:t>2 м;</w:t>
            </w:r>
          </w:p>
          <w:p w:rsidR="0061220B" w:rsidRPr="00C20E2C" w:rsidRDefault="0061220B" w:rsidP="006A2E46">
            <w:pPr>
              <w:pStyle w:val="ab"/>
              <w:tabs>
                <w:tab w:val="left" w:pos="46"/>
                <w:tab w:val="left" w:pos="556"/>
              </w:tabs>
              <w:ind w:left="0" w:firstLine="0"/>
              <w:rPr>
                <w:b/>
                <w:sz w:val="24"/>
                <w:szCs w:val="24"/>
              </w:rPr>
            </w:pPr>
            <w:r w:rsidRPr="00C20E2C">
              <w:rPr>
                <w:sz w:val="24"/>
                <w:szCs w:val="24"/>
              </w:rPr>
              <w:t xml:space="preserve">- от кустарника - </w:t>
            </w:r>
            <w:r w:rsidRPr="00C20E2C">
              <w:rPr>
                <w:b/>
                <w:sz w:val="24"/>
                <w:szCs w:val="24"/>
              </w:rPr>
              <w:t>1 м.</w:t>
            </w:r>
          </w:p>
          <w:p w:rsidR="0061220B" w:rsidRPr="00C20E2C" w:rsidRDefault="0061220B" w:rsidP="006A2E46">
            <w:pPr>
              <w:pStyle w:val="ab"/>
              <w:widowControl/>
              <w:numPr>
                <w:ilvl w:val="0"/>
                <w:numId w:val="41"/>
              </w:numPr>
              <w:tabs>
                <w:tab w:val="left" w:pos="5"/>
                <w:tab w:val="left" w:pos="46"/>
                <w:tab w:val="left" w:pos="556"/>
              </w:tabs>
              <w:suppressAutoHyphens w:val="0"/>
              <w:autoSpaceDE/>
              <w:ind w:left="0" w:firstLine="0"/>
              <w:rPr>
                <w:sz w:val="24"/>
                <w:szCs w:val="24"/>
              </w:rPr>
            </w:pPr>
            <w:r w:rsidRPr="00C20E2C">
              <w:rPr>
                <w:sz w:val="24"/>
                <w:szCs w:val="24"/>
              </w:rPr>
              <w:t xml:space="preserve">Противопожарные расстояния от индивидуальных жилых домов на земельном участке до жилых домов на соседних земельных участках следует принимать не менее </w:t>
            </w:r>
            <w:r w:rsidRPr="00C20E2C">
              <w:rPr>
                <w:b/>
                <w:sz w:val="24"/>
                <w:szCs w:val="24"/>
              </w:rPr>
              <w:t>6 м.</w:t>
            </w:r>
          </w:p>
          <w:p w:rsidR="0061220B" w:rsidRPr="00C20E2C" w:rsidRDefault="0061220B" w:rsidP="006A2E46">
            <w:pPr>
              <w:pStyle w:val="ab"/>
              <w:widowControl/>
              <w:numPr>
                <w:ilvl w:val="0"/>
                <w:numId w:val="41"/>
              </w:numPr>
              <w:tabs>
                <w:tab w:val="left" w:pos="5"/>
                <w:tab w:val="left" w:pos="46"/>
                <w:tab w:val="left" w:pos="556"/>
              </w:tabs>
              <w:suppressAutoHyphens w:val="0"/>
              <w:autoSpaceDE/>
              <w:ind w:left="0" w:firstLine="0"/>
              <w:rPr>
                <w:sz w:val="24"/>
                <w:szCs w:val="24"/>
              </w:rPr>
            </w:pPr>
            <w:r w:rsidRPr="00C20E2C">
              <w:rPr>
                <w:sz w:val="24"/>
                <w:szCs w:val="24"/>
              </w:rPr>
              <w:t>При возведении на земельном участке хозяйственных построек, располагаемых на расстоянии 1 м от границы соседнего участка, следует скат крыши и водоотвод ориентировать на свой участок.</w:t>
            </w:r>
          </w:p>
          <w:p w:rsidR="0061220B" w:rsidRPr="00C20E2C" w:rsidRDefault="0061220B" w:rsidP="006A2E46">
            <w:pPr>
              <w:pStyle w:val="ab"/>
              <w:widowControl/>
              <w:numPr>
                <w:ilvl w:val="0"/>
                <w:numId w:val="41"/>
              </w:numPr>
              <w:tabs>
                <w:tab w:val="left" w:pos="5"/>
                <w:tab w:val="left" w:pos="46"/>
                <w:tab w:val="left" w:pos="556"/>
              </w:tabs>
              <w:suppressAutoHyphens w:val="0"/>
              <w:autoSpaceDE/>
              <w:ind w:left="0" w:firstLine="0"/>
              <w:rPr>
                <w:sz w:val="24"/>
                <w:szCs w:val="24"/>
              </w:rPr>
            </w:pPr>
            <w:r w:rsidRPr="00C20E2C">
              <w:rPr>
                <w:sz w:val="24"/>
                <w:szCs w:val="24"/>
              </w:rPr>
              <w:t xml:space="preserve">Сараи для скота и птицы (одиночные или двойные) следует предусматривать на расстоянии не менее </w:t>
            </w:r>
            <w:r w:rsidRPr="00C20E2C">
              <w:rPr>
                <w:b/>
                <w:sz w:val="24"/>
                <w:szCs w:val="24"/>
              </w:rPr>
              <w:t>15 м</w:t>
            </w:r>
            <w:r w:rsidRPr="00C20E2C">
              <w:rPr>
                <w:sz w:val="24"/>
                <w:szCs w:val="24"/>
              </w:rPr>
              <w:t xml:space="preserve"> от окон жилых помещений дома, расположенного на соседнем участке.</w:t>
            </w:r>
          </w:p>
          <w:p w:rsidR="0061220B" w:rsidRPr="00C20E2C" w:rsidRDefault="0061220B" w:rsidP="006A2E46">
            <w:pPr>
              <w:tabs>
                <w:tab w:val="left" w:pos="-19"/>
                <w:tab w:val="left" w:pos="556"/>
              </w:tabs>
              <w:ind w:firstLine="0"/>
              <w:rPr>
                <w:sz w:val="24"/>
                <w:szCs w:val="24"/>
              </w:rPr>
            </w:pPr>
            <w:r w:rsidRPr="00C20E2C">
              <w:rPr>
                <w:sz w:val="24"/>
                <w:szCs w:val="24"/>
              </w:rPr>
              <w:t>Постройки для содержания скота и птицы допускается пристраивать к индивидуальным и малоэтажным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61220B" w:rsidRPr="00C20E2C" w:rsidRDefault="0061220B" w:rsidP="006A2E46">
            <w:pPr>
              <w:tabs>
                <w:tab w:val="left" w:pos="-19"/>
                <w:tab w:val="left" w:pos="123"/>
                <w:tab w:val="left" w:pos="556"/>
              </w:tabs>
              <w:autoSpaceDN w:val="0"/>
              <w:adjustRightInd w:val="0"/>
              <w:ind w:firstLine="0"/>
              <w:rPr>
                <w:sz w:val="24"/>
                <w:szCs w:val="24"/>
              </w:rPr>
            </w:pPr>
            <w:r w:rsidRPr="00C20E2C">
              <w:rPr>
                <w:sz w:val="24"/>
                <w:szCs w:val="24"/>
              </w:rPr>
              <w:t>В этих случаях расстояние до границы с соседним участком измеряется отдельно от каждого объекта блокировки, например:</w:t>
            </w:r>
          </w:p>
          <w:p w:rsidR="0061220B" w:rsidRPr="00C20E2C" w:rsidRDefault="0061220B" w:rsidP="006A2E46">
            <w:pPr>
              <w:tabs>
                <w:tab w:val="left" w:pos="-19"/>
                <w:tab w:val="left" w:pos="123"/>
                <w:tab w:val="left" w:pos="556"/>
              </w:tabs>
              <w:autoSpaceDN w:val="0"/>
              <w:adjustRightInd w:val="0"/>
              <w:ind w:firstLine="0"/>
              <w:rPr>
                <w:sz w:val="24"/>
                <w:szCs w:val="24"/>
              </w:rPr>
            </w:pPr>
            <w:r w:rsidRPr="00C20E2C">
              <w:rPr>
                <w:sz w:val="24"/>
                <w:szCs w:val="24"/>
              </w:rPr>
              <w:t xml:space="preserve">- дом-гараж (от дома не менее </w:t>
            </w:r>
            <w:r w:rsidRPr="00C20E2C">
              <w:rPr>
                <w:b/>
                <w:sz w:val="24"/>
                <w:szCs w:val="24"/>
              </w:rPr>
              <w:t>3 м</w:t>
            </w:r>
            <w:r w:rsidRPr="00C20E2C">
              <w:rPr>
                <w:sz w:val="24"/>
                <w:szCs w:val="24"/>
              </w:rPr>
              <w:t xml:space="preserve">, от гаража не менее </w:t>
            </w:r>
            <w:r w:rsidRPr="00C20E2C">
              <w:rPr>
                <w:b/>
                <w:sz w:val="24"/>
                <w:szCs w:val="24"/>
              </w:rPr>
              <w:t>1 м</w:t>
            </w:r>
            <w:r w:rsidRPr="00C20E2C">
              <w:rPr>
                <w:sz w:val="24"/>
                <w:szCs w:val="24"/>
              </w:rPr>
              <w:t>);</w:t>
            </w:r>
          </w:p>
          <w:p w:rsidR="0061220B" w:rsidRPr="00C20E2C" w:rsidRDefault="0061220B" w:rsidP="006A2E46">
            <w:pPr>
              <w:tabs>
                <w:tab w:val="left" w:pos="-19"/>
                <w:tab w:val="left" w:pos="123"/>
                <w:tab w:val="left" w:pos="556"/>
              </w:tabs>
              <w:autoSpaceDN w:val="0"/>
              <w:adjustRightInd w:val="0"/>
              <w:ind w:firstLine="0"/>
              <w:rPr>
                <w:sz w:val="24"/>
                <w:szCs w:val="24"/>
              </w:rPr>
            </w:pPr>
            <w:r w:rsidRPr="00C20E2C">
              <w:rPr>
                <w:sz w:val="24"/>
                <w:szCs w:val="24"/>
              </w:rPr>
              <w:t xml:space="preserve">- дом-постройка для скота и птицы (от дома не менее </w:t>
            </w:r>
            <w:r w:rsidRPr="00C20E2C">
              <w:rPr>
                <w:b/>
                <w:sz w:val="24"/>
                <w:szCs w:val="24"/>
              </w:rPr>
              <w:t>3 м</w:t>
            </w:r>
            <w:r w:rsidRPr="00C20E2C">
              <w:rPr>
                <w:sz w:val="24"/>
                <w:szCs w:val="24"/>
              </w:rPr>
              <w:t xml:space="preserve">, от постройки для скота и птицы не менее </w:t>
            </w:r>
            <w:r w:rsidRPr="00C20E2C">
              <w:rPr>
                <w:b/>
                <w:sz w:val="24"/>
                <w:szCs w:val="24"/>
              </w:rPr>
              <w:t>4 м</w:t>
            </w:r>
            <w:r w:rsidRPr="00C20E2C">
              <w:rPr>
                <w:sz w:val="24"/>
                <w:szCs w:val="24"/>
              </w:rPr>
              <w:t>).</w:t>
            </w:r>
          </w:p>
          <w:p w:rsidR="0061220B" w:rsidRPr="00C20E2C" w:rsidRDefault="0061220B" w:rsidP="006A2E46">
            <w:pPr>
              <w:pStyle w:val="af7"/>
              <w:tabs>
                <w:tab w:val="left" w:pos="-19"/>
                <w:tab w:val="left" w:pos="123"/>
                <w:tab w:val="left" w:pos="556"/>
              </w:tabs>
              <w:spacing w:before="0" w:beforeAutospacing="0" w:after="0" w:afterAutospacing="0"/>
              <w:ind w:firstLine="0"/>
              <w:rPr>
                <w:sz w:val="24"/>
                <w:szCs w:val="24"/>
              </w:rPr>
            </w:pPr>
            <w:r w:rsidRPr="00C20E2C">
              <w:rPr>
                <w:sz w:val="24"/>
                <w:szCs w:val="24"/>
              </w:rPr>
              <w:t xml:space="preserve">Хозяйственные постройки, за исключением гаражей, размещать со стороны улиц не допускается. </w:t>
            </w:r>
          </w:p>
          <w:p w:rsidR="0061220B" w:rsidRPr="00C20E2C" w:rsidRDefault="0061220B" w:rsidP="006A2E46">
            <w:pPr>
              <w:pStyle w:val="af7"/>
              <w:numPr>
                <w:ilvl w:val="0"/>
                <w:numId w:val="41"/>
              </w:numPr>
              <w:tabs>
                <w:tab w:val="left" w:pos="-19"/>
                <w:tab w:val="left" w:pos="123"/>
                <w:tab w:val="left" w:pos="556"/>
              </w:tabs>
              <w:autoSpaceDE/>
              <w:spacing w:before="0" w:beforeAutospacing="0" w:after="0" w:afterAutospacing="0"/>
              <w:ind w:left="0" w:firstLine="0"/>
              <w:contextualSpacing w:val="0"/>
              <w:rPr>
                <w:sz w:val="24"/>
                <w:szCs w:val="24"/>
              </w:rPr>
            </w:pPr>
            <w:r w:rsidRPr="00C20E2C">
              <w:rPr>
                <w:sz w:val="24"/>
                <w:szCs w:val="24"/>
              </w:rPr>
              <w:t xml:space="preserve">Высота гаража от уровня земли до верха плоской кровли – не более </w:t>
            </w:r>
            <w:r w:rsidRPr="00C20E2C">
              <w:rPr>
                <w:b/>
                <w:sz w:val="24"/>
                <w:szCs w:val="24"/>
              </w:rPr>
              <w:t>3,2 м</w:t>
            </w:r>
            <w:r w:rsidRPr="00C20E2C">
              <w:rPr>
                <w:sz w:val="24"/>
                <w:szCs w:val="24"/>
              </w:rPr>
              <w:t xml:space="preserve">, до конька скатной кровли – не более </w:t>
            </w:r>
            <w:r w:rsidRPr="00C20E2C">
              <w:rPr>
                <w:b/>
                <w:sz w:val="24"/>
                <w:szCs w:val="24"/>
              </w:rPr>
              <w:t>4,5 м</w:t>
            </w:r>
            <w:r w:rsidRPr="00C20E2C">
              <w:rPr>
                <w:sz w:val="24"/>
                <w:szCs w:val="24"/>
              </w:rPr>
              <w:t xml:space="preserve">, максимальное количество этажей – </w:t>
            </w:r>
            <w:r w:rsidRPr="00C20E2C">
              <w:rPr>
                <w:b/>
                <w:sz w:val="24"/>
                <w:szCs w:val="24"/>
              </w:rPr>
              <w:t>1.</w:t>
            </w:r>
          </w:p>
          <w:p w:rsidR="0061220B" w:rsidRPr="00C20E2C" w:rsidRDefault="0061220B" w:rsidP="006A2E46">
            <w:pPr>
              <w:pStyle w:val="af7"/>
              <w:numPr>
                <w:ilvl w:val="0"/>
                <w:numId w:val="41"/>
              </w:numPr>
              <w:tabs>
                <w:tab w:val="left" w:pos="-19"/>
                <w:tab w:val="left" w:pos="123"/>
                <w:tab w:val="left" w:pos="556"/>
              </w:tabs>
              <w:autoSpaceDE/>
              <w:spacing w:before="0" w:beforeAutospacing="0" w:after="0" w:afterAutospacing="0"/>
              <w:ind w:left="0" w:firstLine="0"/>
              <w:contextualSpacing w:val="0"/>
              <w:rPr>
                <w:sz w:val="24"/>
                <w:szCs w:val="24"/>
              </w:rPr>
            </w:pPr>
            <w:r w:rsidRPr="00C20E2C">
              <w:rPr>
                <w:sz w:val="24"/>
                <w:szCs w:val="24"/>
              </w:rPr>
              <w:t>В пределах участка запрещается размещение автостоянок для грузового транспорта.</w:t>
            </w:r>
          </w:p>
          <w:p w:rsidR="0061220B" w:rsidRPr="00C20E2C" w:rsidRDefault="0061220B" w:rsidP="006A2E46">
            <w:pPr>
              <w:pStyle w:val="af7"/>
              <w:numPr>
                <w:ilvl w:val="0"/>
                <w:numId w:val="41"/>
              </w:numPr>
              <w:tabs>
                <w:tab w:val="left" w:pos="-19"/>
                <w:tab w:val="left" w:pos="123"/>
                <w:tab w:val="left" w:pos="556"/>
              </w:tabs>
              <w:autoSpaceDE/>
              <w:spacing w:before="0" w:beforeAutospacing="0" w:after="0" w:afterAutospacing="0"/>
              <w:ind w:left="0" w:firstLine="0"/>
              <w:contextualSpacing w:val="0"/>
              <w:rPr>
                <w:sz w:val="24"/>
                <w:szCs w:val="24"/>
              </w:rPr>
            </w:pPr>
            <w:r w:rsidRPr="00C20E2C">
              <w:rPr>
                <w:sz w:val="24"/>
                <w:szCs w:val="24"/>
              </w:rPr>
              <w:t xml:space="preserve">Ограждение земельных участков со стороны красных линий улиц должно быть единообразным, как минимум, на протяжении одного квартала. </w:t>
            </w:r>
          </w:p>
          <w:p w:rsidR="0061220B" w:rsidRPr="00C20E2C" w:rsidRDefault="0061220B" w:rsidP="006A2E46">
            <w:pPr>
              <w:pStyle w:val="af7"/>
              <w:tabs>
                <w:tab w:val="left" w:pos="-19"/>
                <w:tab w:val="left" w:pos="123"/>
                <w:tab w:val="left" w:pos="556"/>
              </w:tabs>
              <w:spacing w:before="0" w:beforeAutospacing="0" w:after="0" w:afterAutospacing="0"/>
              <w:ind w:firstLine="0"/>
              <w:rPr>
                <w:sz w:val="24"/>
                <w:szCs w:val="24"/>
              </w:rPr>
            </w:pPr>
            <w:r w:rsidRPr="00C20E2C">
              <w:rPr>
                <w:sz w:val="24"/>
                <w:szCs w:val="24"/>
              </w:rPr>
              <w:t xml:space="preserve">Максимально допустимая высота ограждения земельных участков со стороны улицы должна быть </w:t>
            </w:r>
            <w:r w:rsidRPr="00C20E2C">
              <w:rPr>
                <w:b/>
                <w:sz w:val="24"/>
                <w:szCs w:val="24"/>
              </w:rPr>
              <w:t xml:space="preserve">2,0 м. </w:t>
            </w:r>
          </w:p>
          <w:p w:rsidR="0061220B" w:rsidRPr="00C20E2C" w:rsidRDefault="0061220B" w:rsidP="006A2E46">
            <w:pPr>
              <w:pStyle w:val="af7"/>
              <w:numPr>
                <w:ilvl w:val="0"/>
                <w:numId w:val="41"/>
              </w:numPr>
              <w:tabs>
                <w:tab w:val="left" w:pos="-19"/>
                <w:tab w:val="left" w:pos="123"/>
                <w:tab w:val="left" w:pos="556"/>
              </w:tabs>
              <w:autoSpaceDE/>
              <w:spacing w:before="0" w:beforeAutospacing="0" w:after="0" w:afterAutospacing="0"/>
              <w:ind w:left="0" w:firstLine="0"/>
              <w:contextualSpacing w:val="0"/>
              <w:rPr>
                <w:sz w:val="24"/>
                <w:szCs w:val="24"/>
              </w:rPr>
            </w:pPr>
            <w:r w:rsidRPr="00C20E2C">
              <w:rPr>
                <w:sz w:val="24"/>
                <w:szCs w:val="24"/>
              </w:rPr>
              <w:t xml:space="preserve">На границе с соседним земельным участком допускается устанавливать ограждения, которые должны быть сетчатыми или решетчатыми с целью минимального затенения территории соседнего участка и высотой не более </w:t>
            </w:r>
            <w:r w:rsidRPr="00C20E2C">
              <w:rPr>
                <w:b/>
                <w:sz w:val="24"/>
                <w:szCs w:val="24"/>
              </w:rPr>
              <w:t>2,0 м</w:t>
            </w:r>
            <w:r w:rsidRPr="00C20E2C">
              <w:rPr>
                <w:sz w:val="24"/>
                <w:szCs w:val="24"/>
              </w:rPr>
              <w:t>.</w:t>
            </w:r>
          </w:p>
          <w:p w:rsidR="0061220B" w:rsidRPr="00C20E2C" w:rsidRDefault="0061220B" w:rsidP="006A2E46">
            <w:pPr>
              <w:pStyle w:val="ab"/>
              <w:widowControl/>
              <w:numPr>
                <w:ilvl w:val="0"/>
                <w:numId w:val="41"/>
              </w:numPr>
              <w:tabs>
                <w:tab w:val="left" w:pos="556"/>
              </w:tabs>
              <w:suppressAutoHyphens w:val="0"/>
              <w:autoSpaceDE/>
              <w:ind w:left="0" w:firstLine="0"/>
              <w:rPr>
                <w:sz w:val="24"/>
                <w:szCs w:val="24"/>
              </w:rPr>
            </w:pPr>
            <w:r w:rsidRPr="00C20E2C">
              <w:rPr>
                <w:sz w:val="24"/>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61220B" w:rsidRPr="00C20E2C" w:rsidTr="0080070A">
        <w:trPr>
          <w:trHeight w:val="20"/>
        </w:trPr>
        <w:tc>
          <w:tcPr>
            <w:tcW w:w="2835" w:type="dxa"/>
          </w:tcPr>
          <w:p w:rsidR="0061220B" w:rsidRPr="00C20E2C" w:rsidRDefault="0061220B" w:rsidP="00BC6E86">
            <w:pPr>
              <w:pStyle w:val="affffff8"/>
              <w:ind w:firstLine="0"/>
              <w:rPr>
                <w:sz w:val="24"/>
                <w:szCs w:val="24"/>
              </w:rPr>
            </w:pPr>
            <w:bookmarkStart w:id="66" w:name="sub_1023"/>
            <w:r w:rsidRPr="00C20E2C">
              <w:rPr>
                <w:sz w:val="24"/>
                <w:szCs w:val="24"/>
              </w:rPr>
              <w:t>Блокированная жилая застройка</w:t>
            </w:r>
            <w:bookmarkEnd w:id="66"/>
          </w:p>
        </w:tc>
        <w:tc>
          <w:tcPr>
            <w:tcW w:w="3969" w:type="dxa"/>
          </w:tcPr>
          <w:p w:rsidR="0061220B" w:rsidRPr="00C20E2C" w:rsidRDefault="0061220B" w:rsidP="00BC6E86">
            <w:pPr>
              <w:pStyle w:val="affffff8"/>
              <w:ind w:firstLine="0"/>
              <w:rPr>
                <w:sz w:val="24"/>
                <w:szCs w:val="24"/>
              </w:rPr>
            </w:pPr>
            <w:r w:rsidRPr="00C20E2C">
              <w:rPr>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61220B" w:rsidRPr="00C20E2C" w:rsidRDefault="0061220B" w:rsidP="00BC6E86">
            <w:pPr>
              <w:pStyle w:val="affffff8"/>
              <w:ind w:firstLine="0"/>
              <w:rPr>
                <w:sz w:val="24"/>
                <w:szCs w:val="24"/>
              </w:rPr>
            </w:pPr>
            <w:r w:rsidRPr="00C20E2C">
              <w:rPr>
                <w:sz w:val="24"/>
                <w:szCs w:val="24"/>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1020" w:type="dxa"/>
          </w:tcPr>
          <w:p w:rsidR="0061220B" w:rsidRPr="00C20E2C" w:rsidRDefault="0061220B" w:rsidP="00BC6E86">
            <w:pPr>
              <w:pStyle w:val="affffff8"/>
              <w:ind w:firstLine="0"/>
              <w:jc w:val="center"/>
              <w:rPr>
                <w:sz w:val="24"/>
                <w:szCs w:val="24"/>
              </w:rPr>
            </w:pPr>
            <w:r w:rsidRPr="00C20E2C">
              <w:rPr>
                <w:sz w:val="24"/>
                <w:szCs w:val="24"/>
              </w:rPr>
              <w:t>2.3</w:t>
            </w:r>
          </w:p>
        </w:tc>
        <w:tc>
          <w:tcPr>
            <w:tcW w:w="2835" w:type="dxa"/>
          </w:tcPr>
          <w:p w:rsidR="0061220B" w:rsidRPr="00C20E2C" w:rsidRDefault="0061220B" w:rsidP="00BC6E86">
            <w:pPr>
              <w:ind w:firstLine="0"/>
              <w:rPr>
                <w:sz w:val="24"/>
                <w:szCs w:val="24"/>
              </w:rPr>
            </w:pPr>
            <w:r w:rsidRPr="00C20E2C">
              <w:rPr>
                <w:sz w:val="24"/>
                <w:szCs w:val="24"/>
              </w:rPr>
              <w:t>Блокированный жилой дом</w:t>
            </w:r>
          </w:p>
        </w:tc>
        <w:tc>
          <w:tcPr>
            <w:tcW w:w="11339" w:type="dxa"/>
          </w:tcPr>
          <w:p w:rsidR="0061220B" w:rsidRPr="00C20E2C" w:rsidRDefault="0061220B" w:rsidP="006A2E46">
            <w:pPr>
              <w:pStyle w:val="ab"/>
              <w:numPr>
                <w:ilvl w:val="0"/>
                <w:numId w:val="17"/>
              </w:numPr>
              <w:tabs>
                <w:tab w:val="left" w:pos="556"/>
              </w:tabs>
              <w:suppressAutoHyphens w:val="0"/>
              <w:autoSpaceDE/>
              <w:ind w:left="0" w:firstLine="0"/>
              <w:rPr>
                <w:sz w:val="24"/>
                <w:szCs w:val="24"/>
              </w:rPr>
            </w:pPr>
            <w:r w:rsidRPr="00C20E2C">
              <w:rPr>
                <w:sz w:val="24"/>
                <w:szCs w:val="24"/>
              </w:rPr>
              <w:t>Размещение в районах малоэтажной жилой застройки (индивидуального строительства) блокированной жилой застройки допускается только на основании проекта планировки территории и проекта межевания.</w:t>
            </w:r>
          </w:p>
          <w:p w:rsidR="0061220B" w:rsidRPr="00C20E2C" w:rsidRDefault="0061220B" w:rsidP="006A2E46">
            <w:pPr>
              <w:pStyle w:val="ab"/>
              <w:numPr>
                <w:ilvl w:val="0"/>
                <w:numId w:val="17"/>
              </w:numPr>
              <w:tabs>
                <w:tab w:val="left" w:pos="556"/>
              </w:tabs>
              <w:suppressAutoHyphens w:val="0"/>
              <w:autoSpaceDE/>
              <w:ind w:left="0" w:firstLine="0"/>
              <w:rPr>
                <w:sz w:val="24"/>
                <w:szCs w:val="24"/>
              </w:rPr>
            </w:pPr>
            <w:r w:rsidRPr="00C20E2C">
              <w:rPr>
                <w:sz w:val="24"/>
                <w:szCs w:val="24"/>
              </w:rPr>
              <w:t>Жилой дом, не предназначенный для раздела на квартиры, имеющий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61220B" w:rsidRPr="00C20E2C" w:rsidRDefault="0061220B" w:rsidP="006A2E46">
            <w:pPr>
              <w:pStyle w:val="ab"/>
              <w:numPr>
                <w:ilvl w:val="0"/>
                <w:numId w:val="17"/>
              </w:numPr>
              <w:tabs>
                <w:tab w:val="left" w:pos="556"/>
              </w:tabs>
              <w:suppressAutoHyphens w:val="0"/>
              <w:autoSpaceDE/>
              <w:ind w:left="0" w:firstLine="0"/>
              <w:rPr>
                <w:sz w:val="24"/>
                <w:szCs w:val="24"/>
              </w:rPr>
            </w:pPr>
            <w:r w:rsidRPr="00C20E2C">
              <w:rPr>
                <w:sz w:val="24"/>
                <w:szCs w:val="24"/>
              </w:rPr>
              <w:t xml:space="preserve">Минимальные размеры земельных участков – </w:t>
            </w:r>
            <w:r w:rsidRPr="00C20E2C">
              <w:rPr>
                <w:b/>
                <w:sz w:val="24"/>
                <w:szCs w:val="24"/>
              </w:rPr>
              <w:t>0,02 га</w:t>
            </w:r>
            <w:r w:rsidRPr="00C20E2C">
              <w:rPr>
                <w:sz w:val="24"/>
                <w:szCs w:val="24"/>
              </w:rPr>
              <w:t xml:space="preserve"> на каждую блок-секцию, максимальная площадь – не нормируется.</w:t>
            </w:r>
          </w:p>
          <w:p w:rsidR="0061220B" w:rsidRPr="00C20E2C" w:rsidRDefault="0061220B" w:rsidP="006A2E46">
            <w:pPr>
              <w:pStyle w:val="ab"/>
              <w:tabs>
                <w:tab w:val="left" w:pos="556"/>
              </w:tabs>
              <w:ind w:left="0" w:firstLine="0"/>
              <w:rPr>
                <w:sz w:val="24"/>
                <w:szCs w:val="24"/>
              </w:rPr>
            </w:pPr>
            <w:r w:rsidRPr="00C20E2C">
              <w:rPr>
                <w:sz w:val="24"/>
                <w:szCs w:val="24"/>
              </w:rPr>
              <w:t xml:space="preserve">Коэффициент использования территории для блокированного типа (в расчете на один блок) – не более </w:t>
            </w:r>
            <w:r w:rsidRPr="00C20E2C">
              <w:rPr>
                <w:b/>
                <w:sz w:val="24"/>
                <w:szCs w:val="24"/>
              </w:rPr>
              <w:t>1.5</w:t>
            </w:r>
            <w:r w:rsidRPr="00C20E2C">
              <w:rPr>
                <w:sz w:val="24"/>
                <w:szCs w:val="24"/>
              </w:rPr>
              <w:t>.</w:t>
            </w:r>
          </w:p>
          <w:p w:rsidR="0061220B" w:rsidRPr="00C20E2C" w:rsidRDefault="0061220B" w:rsidP="006A2E46">
            <w:pPr>
              <w:pStyle w:val="ab"/>
              <w:numPr>
                <w:ilvl w:val="0"/>
                <w:numId w:val="17"/>
              </w:numPr>
              <w:tabs>
                <w:tab w:val="left" w:pos="556"/>
              </w:tabs>
              <w:suppressAutoHyphens w:val="0"/>
              <w:autoSpaceDE/>
              <w:ind w:left="0" w:firstLine="0"/>
              <w:rPr>
                <w:sz w:val="24"/>
                <w:szCs w:val="24"/>
              </w:rPr>
            </w:pPr>
            <w:r w:rsidRPr="00C20E2C">
              <w:rPr>
                <w:sz w:val="24"/>
                <w:szCs w:val="24"/>
              </w:rPr>
              <w:t>Предельная высота зданий, строений, сооружений – не нормируется.</w:t>
            </w:r>
          </w:p>
          <w:p w:rsidR="0061220B" w:rsidRPr="00C20E2C" w:rsidRDefault="0061220B" w:rsidP="006A2E46">
            <w:pPr>
              <w:pStyle w:val="ab"/>
              <w:numPr>
                <w:ilvl w:val="0"/>
                <w:numId w:val="17"/>
              </w:numPr>
              <w:tabs>
                <w:tab w:val="left" w:pos="556"/>
              </w:tabs>
              <w:suppressAutoHyphens w:val="0"/>
              <w:autoSpaceDE/>
              <w:ind w:left="0" w:firstLine="0"/>
              <w:rPr>
                <w:sz w:val="24"/>
                <w:szCs w:val="24"/>
              </w:rPr>
            </w:pPr>
            <w:r w:rsidRPr="00C20E2C">
              <w:rPr>
                <w:sz w:val="24"/>
                <w:szCs w:val="24"/>
              </w:rPr>
              <w:t xml:space="preserve">Максимальное количество этажей – </w:t>
            </w:r>
            <w:r w:rsidRPr="00C20E2C">
              <w:rPr>
                <w:b/>
                <w:sz w:val="24"/>
                <w:szCs w:val="24"/>
              </w:rPr>
              <w:t>3.</w:t>
            </w:r>
          </w:p>
          <w:p w:rsidR="0061220B" w:rsidRPr="00C20E2C" w:rsidRDefault="0061220B" w:rsidP="006A2E46">
            <w:pPr>
              <w:pStyle w:val="ab"/>
              <w:numPr>
                <w:ilvl w:val="0"/>
                <w:numId w:val="17"/>
              </w:numPr>
              <w:tabs>
                <w:tab w:val="left" w:pos="556"/>
              </w:tabs>
              <w:suppressAutoHyphens w:val="0"/>
              <w:autoSpaceDE/>
              <w:ind w:left="0" w:firstLine="0"/>
              <w:rPr>
                <w:sz w:val="24"/>
                <w:szCs w:val="24"/>
              </w:rPr>
            </w:pPr>
            <w:r w:rsidRPr="00C20E2C">
              <w:rPr>
                <w:sz w:val="24"/>
                <w:szCs w:val="24"/>
              </w:rPr>
              <w:t xml:space="preserve">Минимальное количество этажей – </w:t>
            </w:r>
            <w:r w:rsidRPr="00C20E2C">
              <w:rPr>
                <w:b/>
                <w:sz w:val="24"/>
                <w:szCs w:val="24"/>
              </w:rPr>
              <w:t>1.</w:t>
            </w:r>
          </w:p>
          <w:p w:rsidR="0061220B" w:rsidRPr="00C20E2C" w:rsidRDefault="0061220B" w:rsidP="006A2E46">
            <w:pPr>
              <w:pStyle w:val="ab"/>
              <w:numPr>
                <w:ilvl w:val="0"/>
                <w:numId w:val="17"/>
              </w:numPr>
              <w:tabs>
                <w:tab w:val="left" w:pos="556"/>
              </w:tabs>
              <w:suppressAutoHyphens w:val="0"/>
              <w:autoSpaceDE/>
              <w:ind w:left="0" w:firstLine="0"/>
              <w:rPr>
                <w:sz w:val="24"/>
                <w:szCs w:val="24"/>
              </w:rPr>
            </w:pPr>
            <w:r w:rsidRPr="00C20E2C">
              <w:rPr>
                <w:sz w:val="24"/>
                <w:szCs w:val="24"/>
              </w:rPr>
              <w:t xml:space="preserve">Максимальный процент застройки </w:t>
            </w:r>
            <w:r w:rsidRPr="00C20E2C">
              <w:rPr>
                <w:b/>
                <w:sz w:val="24"/>
                <w:szCs w:val="24"/>
              </w:rPr>
              <w:t>– 50 %.</w:t>
            </w:r>
          </w:p>
          <w:p w:rsidR="0061220B" w:rsidRPr="00C20E2C" w:rsidRDefault="0061220B" w:rsidP="006A2E46">
            <w:pPr>
              <w:pStyle w:val="ab"/>
              <w:numPr>
                <w:ilvl w:val="0"/>
                <w:numId w:val="17"/>
              </w:numPr>
              <w:tabs>
                <w:tab w:val="left" w:pos="556"/>
              </w:tabs>
              <w:suppressAutoHyphens w:val="0"/>
              <w:autoSpaceDE/>
              <w:ind w:left="0" w:firstLine="0"/>
              <w:rPr>
                <w:sz w:val="24"/>
                <w:szCs w:val="24"/>
              </w:rPr>
            </w:pPr>
            <w:r w:rsidRPr="00C20E2C">
              <w:rPr>
                <w:sz w:val="24"/>
                <w:szCs w:val="24"/>
              </w:rPr>
              <w:t>Блокированные жилые дома должны отстоять:</w:t>
            </w:r>
          </w:p>
          <w:p w:rsidR="0061220B" w:rsidRPr="00C20E2C" w:rsidRDefault="0061220B" w:rsidP="006A2E46">
            <w:pPr>
              <w:pStyle w:val="ab"/>
              <w:tabs>
                <w:tab w:val="left" w:pos="556"/>
              </w:tabs>
              <w:ind w:left="0" w:firstLine="0"/>
              <w:rPr>
                <w:sz w:val="24"/>
                <w:szCs w:val="24"/>
              </w:rPr>
            </w:pPr>
            <w:r w:rsidRPr="00C20E2C">
              <w:rPr>
                <w:sz w:val="24"/>
                <w:szCs w:val="24"/>
              </w:rPr>
              <w:t xml:space="preserve">- от красной линии улиц на расстояние - не менее </w:t>
            </w:r>
            <w:r w:rsidRPr="00C20E2C">
              <w:rPr>
                <w:b/>
                <w:sz w:val="24"/>
                <w:szCs w:val="24"/>
              </w:rPr>
              <w:t>5 м</w:t>
            </w:r>
            <w:r w:rsidRPr="00C20E2C">
              <w:rPr>
                <w:sz w:val="24"/>
                <w:szCs w:val="24"/>
              </w:rPr>
              <w:t>;</w:t>
            </w:r>
          </w:p>
          <w:p w:rsidR="0061220B" w:rsidRPr="00C20E2C" w:rsidRDefault="0061220B" w:rsidP="006A2E46">
            <w:pPr>
              <w:pStyle w:val="ab"/>
              <w:tabs>
                <w:tab w:val="left" w:pos="556"/>
              </w:tabs>
              <w:ind w:left="0" w:firstLine="0"/>
              <w:rPr>
                <w:sz w:val="24"/>
                <w:szCs w:val="24"/>
              </w:rPr>
            </w:pPr>
            <w:r w:rsidRPr="00C20E2C">
              <w:rPr>
                <w:sz w:val="24"/>
                <w:szCs w:val="24"/>
              </w:rPr>
              <w:t xml:space="preserve">- от красной линии проездов – не менее </w:t>
            </w:r>
            <w:r w:rsidRPr="00C20E2C">
              <w:rPr>
                <w:b/>
                <w:sz w:val="24"/>
                <w:szCs w:val="24"/>
              </w:rPr>
              <w:t>3 м</w:t>
            </w:r>
            <w:r w:rsidRPr="00C20E2C">
              <w:rPr>
                <w:sz w:val="24"/>
                <w:szCs w:val="24"/>
              </w:rPr>
              <w:t>.</w:t>
            </w:r>
          </w:p>
          <w:p w:rsidR="0061220B" w:rsidRPr="00C20E2C" w:rsidRDefault="0061220B" w:rsidP="006A2E46">
            <w:pPr>
              <w:pStyle w:val="ab"/>
              <w:numPr>
                <w:ilvl w:val="0"/>
                <w:numId w:val="17"/>
              </w:numPr>
              <w:tabs>
                <w:tab w:val="left" w:pos="556"/>
              </w:tabs>
              <w:suppressAutoHyphens w:val="0"/>
              <w:autoSpaceDE/>
              <w:ind w:left="0" w:firstLine="0"/>
              <w:rPr>
                <w:sz w:val="24"/>
                <w:szCs w:val="24"/>
              </w:rPr>
            </w:pPr>
            <w:r w:rsidRPr="00C20E2C">
              <w:rPr>
                <w:sz w:val="24"/>
                <w:szCs w:val="24"/>
              </w:rPr>
              <w:t>От красных линий улиц и проездов расстояние до хозяйственных построек – не менее</w:t>
            </w:r>
            <w:r w:rsidRPr="00C20E2C">
              <w:rPr>
                <w:sz w:val="24"/>
                <w:szCs w:val="24"/>
              </w:rPr>
              <w:br/>
            </w:r>
            <w:r w:rsidRPr="00C20E2C">
              <w:rPr>
                <w:b/>
                <w:sz w:val="24"/>
                <w:szCs w:val="24"/>
              </w:rPr>
              <w:t>5 м.</w:t>
            </w:r>
          </w:p>
          <w:p w:rsidR="0061220B" w:rsidRPr="00C20E2C" w:rsidRDefault="0061220B" w:rsidP="006A2E46">
            <w:pPr>
              <w:pStyle w:val="ab"/>
              <w:numPr>
                <w:ilvl w:val="0"/>
                <w:numId w:val="17"/>
              </w:numPr>
              <w:tabs>
                <w:tab w:val="left" w:pos="556"/>
              </w:tabs>
              <w:suppressAutoHyphens w:val="0"/>
              <w:autoSpaceDE/>
              <w:ind w:left="0" w:firstLine="0"/>
              <w:rPr>
                <w:sz w:val="24"/>
                <w:szCs w:val="24"/>
              </w:rPr>
            </w:pPr>
            <w:r w:rsidRPr="00C20E2C">
              <w:rPr>
                <w:sz w:val="24"/>
                <w:szCs w:val="24"/>
              </w:rPr>
              <w:t>Расстояние до границы соседнего земельного участка должно быть не менее:</w:t>
            </w:r>
          </w:p>
          <w:p w:rsidR="0061220B" w:rsidRPr="00C20E2C" w:rsidRDefault="0061220B" w:rsidP="006A2E46">
            <w:pPr>
              <w:pStyle w:val="ab"/>
              <w:tabs>
                <w:tab w:val="left" w:pos="556"/>
              </w:tabs>
              <w:ind w:left="0" w:firstLine="0"/>
              <w:rPr>
                <w:sz w:val="24"/>
                <w:szCs w:val="24"/>
              </w:rPr>
            </w:pPr>
            <w:r w:rsidRPr="00C20E2C">
              <w:rPr>
                <w:sz w:val="24"/>
                <w:szCs w:val="24"/>
              </w:rPr>
              <w:t xml:space="preserve">- от жилого дома – </w:t>
            </w:r>
            <w:r w:rsidRPr="00C20E2C">
              <w:rPr>
                <w:b/>
                <w:sz w:val="24"/>
                <w:szCs w:val="24"/>
              </w:rPr>
              <w:t>3 м;</w:t>
            </w:r>
          </w:p>
          <w:p w:rsidR="0061220B" w:rsidRPr="00C20E2C" w:rsidRDefault="0061220B" w:rsidP="006A2E46">
            <w:pPr>
              <w:pStyle w:val="ab"/>
              <w:tabs>
                <w:tab w:val="left" w:pos="556"/>
              </w:tabs>
              <w:ind w:left="0" w:firstLine="0"/>
              <w:rPr>
                <w:sz w:val="24"/>
                <w:szCs w:val="24"/>
              </w:rPr>
            </w:pPr>
            <w:r w:rsidRPr="00C20E2C">
              <w:rPr>
                <w:sz w:val="24"/>
                <w:szCs w:val="24"/>
              </w:rPr>
              <w:t xml:space="preserve">- от постройки для содержания скота и птицы – </w:t>
            </w:r>
            <w:r w:rsidRPr="00C20E2C">
              <w:rPr>
                <w:b/>
                <w:sz w:val="24"/>
                <w:szCs w:val="24"/>
              </w:rPr>
              <w:t>4 м</w:t>
            </w:r>
            <w:r w:rsidRPr="00C20E2C">
              <w:rPr>
                <w:sz w:val="24"/>
                <w:szCs w:val="24"/>
              </w:rPr>
              <w:t>;</w:t>
            </w:r>
          </w:p>
          <w:p w:rsidR="0061220B" w:rsidRPr="00C20E2C" w:rsidRDefault="0061220B" w:rsidP="006A2E46">
            <w:pPr>
              <w:pStyle w:val="ab"/>
              <w:tabs>
                <w:tab w:val="left" w:pos="556"/>
              </w:tabs>
              <w:ind w:left="0" w:firstLine="0"/>
              <w:rPr>
                <w:sz w:val="24"/>
                <w:szCs w:val="24"/>
              </w:rPr>
            </w:pPr>
            <w:r w:rsidRPr="00C20E2C">
              <w:rPr>
                <w:sz w:val="24"/>
                <w:szCs w:val="24"/>
              </w:rPr>
              <w:t xml:space="preserve">- от бань, автостоянок и прочих построек – </w:t>
            </w:r>
            <w:r w:rsidRPr="00C20E2C">
              <w:rPr>
                <w:b/>
                <w:sz w:val="24"/>
                <w:szCs w:val="24"/>
              </w:rPr>
              <w:t>1 м</w:t>
            </w:r>
            <w:r w:rsidRPr="00C20E2C">
              <w:rPr>
                <w:sz w:val="24"/>
                <w:szCs w:val="24"/>
              </w:rPr>
              <w:t>.</w:t>
            </w:r>
          </w:p>
          <w:p w:rsidR="0061220B" w:rsidRPr="00C20E2C" w:rsidRDefault="0061220B" w:rsidP="006A2E46">
            <w:pPr>
              <w:pStyle w:val="ab"/>
              <w:numPr>
                <w:ilvl w:val="0"/>
                <w:numId w:val="17"/>
              </w:numPr>
              <w:tabs>
                <w:tab w:val="left" w:pos="556"/>
              </w:tabs>
              <w:suppressAutoHyphens w:val="0"/>
              <w:autoSpaceDE/>
              <w:ind w:left="0" w:firstLine="0"/>
              <w:rPr>
                <w:sz w:val="24"/>
                <w:szCs w:val="24"/>
              </w:rPr>
            </w:pPr>
            <w:r w:rsidRPr="00C20E2C">
              <w:rPr>
                <w:sz w:val="24"/>
                <w:szCs w:val="24"/>
              </w:rPr>
              <w:t>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просвещения, а на жилых улицах в условиях реконструкции сложившейся застройки – жилые здания с квартирами в первых этажах.</w:t>
            </w:r>
          </w:p>
          <w:p w:rsidR="0061220B" w:rsidRPr="00C20E2C" w:rsidRDefault="0061220B" w:rsidP="006A2E46">
            <w:pPr>
              <w:pStyle w:val="ab"/>
              <w:numPr>
                <w:ilvl w:val="0"/>
                <w:numId w:val="17"/>
              </w:numPr>
              <w:tabs>
                <w:tab w:val="left" w:pos="556"/>
              </w:tabs>
              <w:suppressAutoHyphens w:val="0"/>
              <w:autoSpaceDE/>
              <w:ind w:left="0" w:firstLine="0"/>
              <w:rPr>
                <w:sz w:val="24"/>
                <w:szCs w:val="24"/>
              </w:rPr>
            </w:pPr>
            <w:r w:rsidRPr="00C20E2C">
              <w:rPr>
                <w:sz w:val="24"/>
                <w:szCs w:val="24"/>
              </w:rPr>
              <w:t xml:space="preserve">Высота гаража от уровня земли до верха плоской кровли – не более </w:t>
            </w:r>
            <w:r w:rsidRPr="00C20E2C">
              <w:rPr>
                <w:b/>
                <w:sz w:val="24"/>
                <w:szCs w:val="24"/>
              </w:rPr>
              <w:t>3,2 м</w:t>
            </w:r>
            <w:r w:rsidRPr="00C20E2C">
              <w:rPr>
                <w:sz w:val="24"/>
                <w:szCs w:val="24"/>
              </w:rPr>
              <w:t xml:space="preserve">, до конька  </w:t>
            </w:r>
          </w:p>
          <w:p w:rsidR="0061220B" w:rsidRPr="00C20E2C" w:rsidRDefault="0061220B" w:rsidP="006A2E46">
            <w:pPr>
              <w:pStyle w:val="af7"/>
              <w:tabs>
                <w:tab w:val="left" w:pos="556"/>
              </w:tabs>
              <w:spacing w:before="0" w:beforeAutospacing="0" w:after="0" w:afterAutospacing="0"/>
              <w:ind w:firstLine="0"/>
              <w:rPr>
                <w:sz w:val="24"/>
                <w:szCs w:val="24"/>
              </w:rPr>
            </w:pPr>
            <w:r w:rsidRPr="00C20E2C">
              <w:rPr>
                <w:sz w:val="24"/>
                <w:szCs w:val="24"/>
              </w:rPr>
              <w:t xml:space="preserve">скатной кровли – не более </w:t>
            </w:r>
            <w:r w:rsidRPr="00C20E2C">
              <w:rPr>
                <w:b/>
                <w:sz w:val="24"/>
                <w:szCs w:val="24"/>
              </w:rPr>
              <w:t>4,5 м</w:t>
            </w:r>
            <w:r w:rsidRPr="00C20E2C">
              <w:rPr>
                <w:sz w:val="24"/>
                <w:szCs w:val="24"/>
              </w:rPr>
              <w:t xml:space="preserve">, максимальное количество этажей – </w:t>
            </w:r>
            <w:r w:rsidRPr="00C20E2C">
              <w:rPr>
                <w:b/>
                <w:sz w:val="24"/>
                <w:szCs w:val="24"/>
              </w:rPr>
              <w:t>1.</w:t>
            </w:r>
          </w:p>
        </w:tc>
      </w:tr>
      <w:tr w:rsidR="0061220B" w:rsidRPr="00C20E2C" w:rsidTr="0080070A">
        <w:trPr>
          <w:trHeight w:val="1128"/>
        </w:trPr>
        <w:tc>
          <w:tcPr>
            <w:tcW w:w="2835" w:type="dxa"/>
            <w:vMerge w:val="restart"/>
          </w:tcPr>
          <w:p w:rsidR="0061220B" w:rsidRPr="00C20E2C" w:rsidRDefault="0061220B" w:rsidP="00BC6E86">
            <w:pPr>
              <w:pStyle w:val="affffff8"/>
              <w:ind w:firstLine="0"/>
              <w:rPr>
                <w:sz w:val="24"/>
                <w:szCs w:val="24"/>
              </w:rPr>
            </w:pPr>
            <w:bookmarkStart w:id="67" w:name="sub_1031"/>
            <w:r w:rsidRPr="00C20E2C">
              <w:rPr>
                <w:sz w:val="24"/>
                <w:szCs w:val="24"/>
              </w:rPr>
              <w:t>Коммунальное обслуживание</w:t>
            </w:r>
            <w:bookmarkEnd w:id="67"/>
          </w:p>
        </w:tc>
        <w:tc>
          <w:tcPr>
            <w:tcW w:w="3969" w:type="dxa"/>
            <w:vMerge w:val="restart"/>
          </w:tcPr>
          <w:p w:rsidR="0061220B" w:rsidRPr="00C20E2C" w:rsidRDefault="0061220B" w:rsidP="00BC6E86">
            <w:pPr>
              <w:pStyle w:val="affffff8"/>
              <w:ind w:firstLine="0"/>
              <w:rPr>
                <w:sz w:val="24"/>
                <w:szCs w:val="24"/>
              </w:rPr>
            </w:pPr>
            <w:r w:rsidRPr="00C20E2C">
              <w:rPr>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C20E2C">
                <w:rPr>
                  <w:rStyle w:val="affffff3"/>
                  <w:sz w:val="24"/>
                  <w:szCs w:val="24"/>
                </w:rPr>
                <w:t>кодами 3.1.1-</w:t>
              </w:r>
              <w:r w:rsidRPr="00C20E2C">
                <w:rPr>
                  <w:rStyle w:val="affffff3"/>
                  <w:sz w:val="24"/>
                  <w:szCs w:val="24"/>
                </w:rPr>
                <w:t>3</w:t>
              </w:r>
              <w:r w:rsidRPr="00C20E2C">
                <w:rPr>
                  <w:rStyle w:val="affffff3"/>
                  <w:sz w:val="24"/>
                  <w:szCs w:val="24"/>
                </w:rPr>
                <w:t>.1.2</w:t>
              </w:r>
            </w:hyperlink>
          </w:p>
        </w:tc>
        <w:tc>
          <w:tcPr>
            <w:tcW w:w="1020" w:type="dxa"/>
          </w:tcPr>
          <w:p w:rsidR="0061220B" w:rsidRPr="00C20E2C" w:rsidRDefault="0061220B" w:rsidP="00BC6E86">
            <w:pPr>
              <w:pStyle w:val="affffff8"/>
              <w:ind w:firstLine="0"/>
              <w:jc w:val="center"/>
              <w:rPr>
                <w:sz w:val="24"/>
                <w:szCs w:val="24"/>
              </w:rPr>
            </w:pPr>
            <w:r w:rsidRPr="00C20E2C">
              <w:rPr>
                <w:sz w:val="24"/>
                <w:szCs w:val="24"/>
              </w:rPr>
              <w:t>3.1</w:t>
            </w:r>
          </w:p>
        </w:tc>
        <w:tc>
          <w:tcPr>
            <w:tcW w:w="2835" w:type="dxa"/>
          </w:tcPr>
          <w:p w:rsidR="0061220B" w:rsidRPr="00C20E2C" w:rsidRDefault="0061220B" w:rsidP="00BC6E86">
            <w:pPr>
              <w:ind w:firstLine="0"/>
              <w:rPr>
                <w:sz w:val="24"/>
                <w:szCs w:val="24"/>
              </w:rPr>
            </w:pPr>
            <w:r w:rsidRPr="00C20E2C">
              <w:rPr>
                <w:sz w:val="24"/>
                <w:szCs w:val="24"/>
              </w:rPr>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11339" w:type="dxa"/>
          </w:tcPr>
          <w:p w:rsidR="0061220B" w:rsidRPr="00C20E2C" w:rsidRDefault="0061220B" w:rsidP="006A2E46">
            <w:pPr>
              <w:widowControl/>
              <w:numPr>
                <w:ilvl w:val="2"/>
                <w:numId w:val="9"/>
              </w:numPr>
              <w:tabs>
                <w:tab w:val="clear" w:pos="2160"/>
                <w:tab w:val="num" w:pos="0"/>
                <w:tab w:val="left" w:pos="556"/>
              </w:tabs>
              <w:suppressAutoHyphens w:val="0"/>
              <w:autoSpaceDE/>
              <w:ind w:left="0" w:firstLine="0"/>
              <w:rPr>
                <w:sz w:val="24"/>
                <w:szCs w:val="24"/>
              </w:rPr>
            </w:pPr>
            <w:r w:rsidRPr="00C20E2C">
              <w:rPr>
                <w:sz w:val="24"/>
                <w:szCs w:val="24"/>
              </w:rPr>
              <w:t>Объекты капитального строительства в целях обеспечения населения и организаций коммунальными услугами:</w:t>
            </w:r>
          </w:p>
          <w:p w:rsidR="0061220B" w:rsidRPr="00C20E2C" w:rsidRDefault="0061220B" w:rsidP="006A2E46">
            <w:pPr>
              <w:tabs>
                <w:tab w:val="left" w:pos="556"/>
              </w:tabs>
              <w:ind w:firstLine="0"/>
              <w:rPr>
                <w:sz w:val="24"/>
                <w:szCs w:val="24"/>
              </w:rPr>
            </w:pPr>
            <w:r w:rsidRPr="00C20E2C">
              <w:rPr>
                <w:sz w:val="24"/>
                <w:szCs w:val="24"/>
              </w:rPr>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61220B" w:rsidRPr="00C20E2C" w:rsidRDefault="0061220B" w:rsidP="006A2E46">
            <w:pPr>
              <w:widowControl/>
              <w:numPr>
                <w:ilvl w:val="2"/>
                <w:numId w:val="9"/>
              </w:numPr>
              <w:tabs>
                <w:tab w:val="clear" w:pos="2160"/>
                <w:tab w:val="num" w:pos="0"/>
                <w:tab w:val="left" w:pos="556"/>
              </w:tabs>
              <w:suppressAutoHyphens w:val="0"/>
              <w:autoSpaceDE/>
              <w:ind w:left="0" w:firstLine="0"/>
              <w:rPr>
                <w:sz w:val="24"/>
                <w:szCs w:val="24"/>
              </w:rPr>
            </w:pPr>
            <w:r w:rsidRPr="00C20E2C">
              <w:rPr>
                <w:sz w:val="24"/>
                <w:szCs w:val="24"/>
              </w:rPr>
              <w:t>Предельные (минимальные и (или) максимальные) размеры земельных участков, в том числе их площадь – не нормируется.</w:t>
            </w:r>
          </w:p>
          <w:p w:rsidR="0061220B" w:rsidRPr="00C20E2C" w:rsidRDefault="0061220B" w:rsidP="006A2E46">
            <w:pPr>
              <w:widowControl/>
              <w:numPr>
                <w:ilvl w:val="2"/>
                <w:numId w:val="9"/>
              </w:numPr>
              <w:tabs>
                <w:tab w:val="clear" w:pos="2160"/>
                <w:tab w:val="num" w:pos="0"/>
                <w:tab w:val="left" w:pos="556"/>
              </w:tabs>
              <w:suppressAutoHyphens w:val="0"/>
              <w:autoSpaceDE/>
              <w:ind w:left="0" w:firstLine="0"/>
              <w:rPr>
                <w:sz w:val="24"/>
                <w:szCs w:val="24"/>
              </w:rPr>
            </w:pPr>
            <w:r w:rsidRPr="00C20E2C">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61220B" w:rsidRPr="00C20E2C" w:rsidRDefault="0061220B" w:rsidP="006A2E46">
            <w:pPr>
              <w:widowControl/>
              <w:numPr>
                <w:ilvl w:val="2"/>
                <w:numId w:val="9"/>
              </w:numPr>
              <w:tabs>
                <w:tab w:val="clear" w:pos="2160"/>
                <w:tab w:val="num" w:pos="0"/>
                <w:tab w:val="left" w:pos="556"/>
              </w:tabs>
              <w:suppressAutoHyphens w:val="0"/>
              <w:autoSpaceDE/>
              <w:ind w:left="0" w:firstLine="0"/>
              <w:rPr>
                <w:sz w:val="24"/>
                <w:szCs w:val="24"/>
              </w:rPr>
            </w:pPr>
            <w:r w:rsidRPr="00C20E2C">
              <w:rPr>
                <w:sz w:val="24"/>
                <w:szCs w:val="24"/>
              </w:rPr>
              <w:t xml:space="preserve">Предельное количество этажей или предельная высота зданий, строений, </w:t>
            </w:r>
            <w:r w:rsidRPr="00C20E2C">
              <w:rPr>
                <w:sz w:val="24"/>
                <w:szCs w:val="24"/>
              </w:rPr>
              <w:br/>
              <w:t>сооружений – не нормируется.</w:t>
            </w:r>
          </w:p>
          <w:p w:rsidR="0061220B" w:rsidRPr="00C20E2C" w:rsidRDefault="0061220B" w:rsidP="006A2E46">
            <w:pPr>
              <w:widowControl/>
              <w:numPr>
                <w:ilvl w:val="2"/>
                <w:numId w:val="9"/>
              </w:numPr>
              <w:tabs>
                <w:tab w:val="clear" w:pos="2160"/>
                <w:tab w:val="num" w:pos="0"/>
                <w:tab w:val="left" w:pos="556"/>
              </w:tabs>
              <w:suppressAutoHyphens w:val="0"/>
              <w:autoSpaceDE/>
              <w:ind w:left="0" w:firstLine="0"/>
              <w:rPr>
                <w:sz w:val="24"/>
                <w:szCs w:val="24"/>
              </w:rPr>
            </w:pPr>
            <w:r w:rsidRPr="00C20E2C">
              <w:rPr>
                <w:sz w:val="24"/>
                <w:szCs w:val="24"/>
              </w:rPr>
              <w:t>В жилой зоне допускается размещать объекты коммунального обслуживания населения, не имеющие санитарно-защитной зоны.</w:t>
            </w:r>
          </w:p>
          <w:p w:rsidR="0061220B" w:rsidRPr="00C20E2C" w:rsidRDefault="0061220B" w:rsidP="006A2E46">
            <w:pPr>
              <w:widowControl/>
              <w:numPr>
                <w:ilvl w:val="2"/>
                <w:numId w:val="9"/>
              </w:numPr>
              <w:tabs>
                <w:tab w:val="clear" w:pos="2160"/>
                <w:tab w:val="num" w:pos="0"/>
                <w:tab w:val="left" w:pos="556"/>
              </w:tabs>
              <w:suppressAutoHyphens w:val="0"/>
              <w:autoSpaceDE/>
              <w:ind w:left="0" w:firstLine="0"/>
              <w:rPr>
                <w:sz w:val="24"/>
                <w:szCs w:val="24"/>
              </w:rPr>
            </w:pPr>
            <w:r w:rsidRPr="00C20E2C">
              <w:rPr>
                <w:sz w:val="24"/>
                <w:szCs w:val="24"/>
              </w:rPr>
              <w:t xml:space="preserve">Максимальный процент застройки – </w:t>
            </w:r>
            <w:r w:rsidRPr="00C20E2C">
              <w:rPr>
                <w:b/>
                <w:sz w:val="24"/>
                <w:szCs w:val="24"/>
              </w:rPr>
              <w:t>80%.</w:t>
            </w:r>
          </w:p>
        </w:tc>
      </w:tr>
      <w:tr w:rsidR="0061220B" w:rsidRPr="00C20E2C" w:rsidTr="0080070A">
        <w:trPr>
          <w:trHeight w:val="294"/>
        </w:trPr>
        <w:tc>
          <w:tcPr>
            <w:tcW w:w="2835" w:type="dxa"/>
            <w:vMerge/>
          </w:tcPr>
          <w:p w:rsidR="0061220B" w:rsidRPr="00C20E2C" w:rsidRDefault="0061220B" w:rsidP="00BC6E86">
            <w:pPr>
              <w:widowControl/>
              <w:suppressAutoHyphens w:val="0"/>
              <w:autoSpaceDE/>
              <w:ind w:firstLine="0"/>
              <w:rPr>
                <w:sz w:val="24"/>
                <w:szCs w:val="24"/>
              </w:rPr>
            </w:pPr>
          </w:p>
        </w:tc>
        <w:tc>
          <w:tcPr>
            <w:tcW w:w="3969" w:type="dxa"/>
            <w:vMerge/>
          </w:tcPr>
          <w:p w:rsidR="0061220B" w:rsidRPr="00C20E2C" w:rsidRDefault="0061220B" w:rsidP="00BC6E86">
            <w:pPr>
              <w:ind w:firstLine="0"/>
              <w:rPr>
                <w:sz w:val="24"/>
                <w:szCs w:val="24"/>
              </w:rPr>
            </w:pPr>
          </w:p>
        </w:tc>
        <w:tc>
          <w:tcPr>
            <w:tcW w:w="1020" w:type="dxa"/>
            <w:vMerge w:val="restart"/>
          </w:tcPr>
          <w:p w:rsidR="0061220B" w:rsidRPr="00C20E2C" w:rsidRDefault="0061220B" w:rsidP="00BC6E86">
            <w:pPr>
              <w:ind w:firstLine="0"/>
              <w:rPr>
                <w:sz w:val="24"/>
                <w:szCs w:val="24"/>
              </w:rPr>
            </w:pPr>
          </w:p>
        </w:tc>
        <w:tc>
          <w:tcPr>
            <w:tcW w:w="2835" w:type="dxa"/>
          </w:tcPr>
          <w:p w:rsidR="0061220B" w:rsidRPr="00C20E2C" w:rsidRDefault="0061220B" w:rsidP="00BC6E86">
            <w:pPr>
              <w:ind w:firstLine="0"/>
              <w:rPr>
                <w:sz w:val="24"/>
                <w:szCs w:val="24"/>
              </w:rPr>
            </w:pPr>
            <w:r w:rsidRPr="00C20E2C">
              <w:rPr>
                <w:sz w:val="24"/>
                <w:szCs w:val="24"/>
              </w:rPr>
              <w:t>Здания и помещения, предназначенные для приема населения и организаций в связи с предоставлением услуг</w:t>
            </w:r>
          </w:p>
        </w:tc>
        <w:tc>
          <w:tcPr>
            <w:tcW w:w="11339" w:type="dxa"/>
          </w:tcPr>
          <w:p w:rsidR="0061220B" w:rsidRPr="00C20E2C" w:rsidRDefault="0061220B" w:rsidP="006A2E46">
            <w:pPr>
              <w:pStyle w:val="ab"/>
              <w:widowControl/>
              <w:numPr>
                <w:ilvl w:val="0"/>
                <w:numId w:val="36"/>
              </w:numPr>
              <w:tabs>
                <w:tab w:val="clear" w:pos="501"/>
                <w:tab w:val="left" w:pos="556"/>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61220B" w:rsidRPr="00C20E2C" w:rsidRDefault="0061220B" w:rsidP="006A2E46">
            <w:pPr>
              <w:pStyle w:val="ab"/>
              <w:widowControl/>
              <w:numPr>
                <w:ilvl w:val="0"/>
                <w:numId w:val="36"/>
              </w:numPr>
              <w:tabs>
                <w:tab w:val="clear" w:pos="501"/>
                <w:tab w:val="left" w:pos="556"/>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61220B" w:rsidRPr="00C20E2C" w:rsidRDefault="0061220B" w:rsidP="006A2E46">
            <w:pPr>
              <w:pStyle w:val="ab"/>
              <w:widowControl/>
              <w:numPr>
                <w:ilvl w:val="0"/>
                <w:numId w:val="36"/>
              </w:numPr>
              <w:tabs>
                <w:tab w:val="clear" w:pos="501"/>
                <w:tab w:val="left" w:pos="556"/>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61220B" w:rsidRPr="00C20E2C" w:rsidRDefault="0061220B" w:rsidP="006A2E46">
            <w:pPr>
              <w:pStyle w:val="ab"/>
              <w:widowControl/>
              <w:numPr>
                <w:ilvl w:val="0"/>
                <w:numId w:val="36"/>
              </w:numPr>
              <w:tabs>
                <w:tab w:val="clear" w:pos="501"/>
                <w:tab w:val="left" w:pos="556"/>
              </w:tabs>
              <w:suppressAutoHyphens w:val="0"/>
              <w:autoSpaceDE/>
              <w:ind w:left="0" w:firstLine="0"/>
              <w:rPr>
                <w:sz w:val="24"/>
                <w:szCs w:val="24"/>
              </w:rPr>
            </w:pPr>
            <w:r w:rsidRPr="00C20E2C">
              <w:rPr>
                <w:sz w:val="24"/>
                <w:szCs w:val="24"/>
              </w:rPr>
              <w:t>В жилой зоне допускается размещать объекты коммунального обслуживания населения, не имеющие санитарно-защитной зоны, преимущественно встроенные и встроенно-пристроенные.</w:t>
            </w:r>
          </w:p>
          <w:p w:rsidR="0061220B" w:rsidRPr="00C20E2C" w:rsidRDefault="0061220B" w:rsidP="006A2E46">
            <w:pPr>
              <w:pStyle w:val="ab"/>
              <w:widowControl/>
              <w:numPr>
                <w:ilvl w:val="0"/>
                <w:numId w:val="36"/>
              </w:numPr>
              <w:tabs>
                <w:tab w:val="clear" w:pos="501"/>
                <w:tab w:val="left" w:pos="556"/>
              </w:tabs>
              <w:suppressAutoHyphens w:val="0"/>
              <w:autoSpaceDE/>
              <w:ind w:left="0" w:firstLine="0"/>
              <w:rPr>
                <w:sz w:val="24"/>
                <w:szCs w:val="24"/>
              </w:rPr>
            </w:pPr>
            <w:r w:rsidRPr="00C20E2C">
              <w:rPr>
                <w:sz w:val="24"/>
                <w:szCs w:val="24"/>
              </w:rPr>
              <w:t xml:space="preserve">Максимальный процент застройки – </w:t>
            </w:r>
            <w:r w:rsidRPr="00C20E2C">
              <w:rPr>
                <w:b/>
                <w:sz w:val="24"/>
                <w:szCs w:val="24"/>
              </w:rPr>
              <w:t>80%.</w:t>
            </w:r>
          </w:p>
        </w:tc>
      </w:tr>
      <w:tr w:rsidR="0061220B" w:rsidRPr="00C20E2C" w:rsidTr="0080070A">
        <w:trPr>
          <w:trHeight w:val="386"/>
        </w:trPr>
        <w:tc>
          <w:tcPr>
            <w:tcW w:w="2835" w:type="dxa"/>
            <w:vMerge/>
          </w:tcPr>
          <w:p w:rsidR="0061220B" w:rsidRPr="00C20E2C" w:rsidRDefault="0061220B" w:rsidP="00BC6E86">
            <w:pPr>
              <w:widowControl/>
              <w:suppressAutoHyphens w:val="0"/>
              <w:autoSpaceDE/>
              <w:ind w:firstLine="0"/>
              <w:rPr>
                <w:sz w:val="24"/>
                <w:szCs w:val="24"/>
              </w:rPr>
            </w:pPr>
          </w:p>
        </w:tc>
        <w:tc>
          <w:tcPr>
            <w:tcW w:w="3969" w:type="dxa"/>
            <w:vMerge/>
          </w:tcPr>
          <w:p w:rsidR="0061220B" w:rsidRPr="00C20E2C" w:rsidRDefault="0061220B" w:rsidP="00BC6E86">
            <w:pPr>
              <w:ind w:firstLine="0"/>
              <w:rPr>
                <w:sz w:val="24"/>
                <w:szCs w:val="24"/>
              </w:rPr>
            </w:pPr>
          </w:p>
        </w:tc>
        <w:tc>
          <w:tcPr>
            <w:tcW w:w="1020" w:type="dxa"/>
            <w:vMerge/>
          </w:tcPr>
          <w:p w:rsidR="0061220B" w:rsidRPr="00C20E2C" w:rsidRDefault="0061220B" w:rsidP="00BC6E86">
            <w:pPr>
              <w:ind w:firstLine="0"/>
              <w:rPr>
                <w:sz w:val="24"/>
                <w:szCs w:val="24"/>
              </w:rPr>
            </w:pPr>
          </w:p>
        </w:tc>
        <w:tc>
          <w:tcPr>
            <w:tcW w:w="2835" w:type="dxa"/>
          </w:tcPr>
          <w:p w:rsidR="0061220B" w:rsidRPr="00C20E2C" w:rsidRDefault="0061220B" w:rsidP="00BC6E86">
            <w:pPr>
              <w:ind w:firstLine="0"/>
              <w:rPr>
                <w:sz w:val="24"/>
                <w:szCs w:val="24"/>
              </w:rPr>
            </w:pPr>
            <w:r w:rsidRPr="00C20E2C">
              <w:rPr>
                <w:sz w:val="24"/>
                <w:szCs w:val="24"/>
              </w:rPr>
              <w:t>Площадка с контейнерами для отходов и крупногабаритного мусора</w:t>
            </w:r>
          </w:p>
        </w:tc>
        <w:tc>
          <w:tcPr>
            <w:tcW w:w="11339" w:type="dxa"/>
          </w:tcPr>
          <w:p w:rsidR="0061220B" w:rsidRPr="00C20E2C" w:rsidRDefault="0061220B" w:rsidP="006A2E46">
            <w:pPr>
              <w:pStyle w:val="ab"/>
              <w:widowControl/>
              <w:numPr>
                <w:ilvl w:val="0"/>
                <w:numId w:val="28"/>
              </w:numPr>
              <w:tabs>
                <w:tab w:val="left" w:pos="556"/>
                <w:tab w:val="left" w:pos="718"/>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61220B" w:rsidRPr="00C20E2C" w:rsidRDefault="0061220B" w:rsidP="006A2E46">
            <w:pPr>
              <w:pStyle w:val="ab"/>
              <w:widowControl/>
              <w:numPr>
                <w:ilvl w:val="0"/>
                <w:numId w:val="28"/>
              </w:numPr>
              <w:tabs>
                <w:tab w:val="left" w:pos="556"/>
                <w:tab w:val="left" w:pos="718"/>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61220B" w:rsidRPr="00C20E2C" w:rsidRDefault="0061220B" w:rsidP="006A2E46">
            <w:pPr>
              <w:pStyle w:val="ab"/>
              <w:widowControl/>
              <w:numPr>
                <w:ilvl w:val="0"/>
                <w:numId w:val="28"/>
              </w:numPr>
              <w:tabs>
                <w:tab w:val="left" w:pos="556"/>
                <w:tab w:val="left" w:pos="718"/>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61220B" w:rsidRPr="00C20E2C" w:rsidRDefault="0061220B" w:rsidP="006A2E46">
            <w:pPr>
              <w:pStyle w:val="ab"/>
              <w:widowControl/>
              <w:numPr>
                <w:ilvl w:val="0"/>
                <w:numId w:val="28"/>
              </w:numPr>
              <w:tabs>
                <w:tab w:val="left" w:pos="556"/>
                <w:tab w:val="left" w:pos="718"/>
              </w:tabs>
              <w:suppressAutoHyphens w:val="0"/>
              <w:autoSpaceDE/>
              <w:ind w:left="0" w:firstLine="0"/>
              <w:rPr>
                <w:sz w:val="24"/>
                <w:szCs w:val="24"/>
              </w:rPr>
            </w:pPr>
            <w:r w:rsidRPr="00C20E2C">
              <w:rPr>
                <w:sz w:val="24"/>
                <w:szCs w:val="24"/>
              </w:rPr>
              <w:t xml:space="preserve">Расстояние от площадок для хозяйственных целей общего пользования до наиболее удаленного участка - </w:t>
            </w:r>
            <w:r w:rsidRPr="00C20E2C">
              <w:rPr>
                <w:b/>
                <w:sz w:val="24"/>
                <w:szCs w:val="24"/>
              </w:rPr>
              <w:t>не более 100 м</w:t>
            </w:r>
            <w:r w:rsidRPr="00C20E2C">
              <w:rPr>
                <w:sz w:val="24"/>
                <w:szCs w:val="24"/>
              </w:rPr>
              <w:t>.</w:t>
            </w:r>
          </w:p>
          <w:p w:rsidR="0061220B" w:rsidRPr="00C20E2C" w:rsidRDefault="0061220B" w:rsidP="006A2E46">
            <w:pPr>
              <w:pStyle w:val="ab"/>
              <w:widowControl/>
              <w:numPr>
                <w:ilvl w:val="0"/>
                <w:numId w:val="28"/>
              </w:numPr>
              <w:tabs>
                <w:tab w:val="left" w:pos="556"/>
                <w:tab w:val="left" w:pos="718"/>
              </w:tabs>
              <w:suppressAutoHyphens w:val="0"/>
              <w:autoSpaceDE/>
              <w:ind w:left="0" w:firstLine="0"/>
              <w:rPr>
                <w:sz w:val="24"/>
                <w:szCs w:val="24"/>
              </w:rPr>
            </w:pPr>
            <w:r w:rsidRPr="00C20E2C">
              <w:rPr>
                <w:sz w:val="24"/>
                <w:szCs w:val="24"/>
              </w:rPr>
              <w:t xml:space="preserve">Максимальный процент застройки – </w:t>
            </w:r>
            <w:r w:rsidRPr="00C20E2C">
              <w:rPr>
                <w:b/>
                <w:sz w:val="24"/>
                <w:szCs w:val="24"/>
              </w:rPr>
              <w:t>0%</w:t>
            </w:r>
            <w:r w:rsidRPr="00C20E2C">
              <w:rPr>
                <w:sz w:val="24"/>
                <w:szCs w:val="24"/>
              </w:rPr>
              <w:t>.</w:t>
            </w:r>
          </w:p>
        </w:tc>
      </w:tr>
      <w:tr w:rsidR="0061220B" w:rsidRPr="00C20E2C" w:rsidTr="0080070A">
        <w:trPr>
          <w:trHeight w:val="20"/>
        </w:trPr>
        <w:tc>
          <w:tcPr>
            <w:tcW w:w="2835" w:type="dxa"/>
          </w:tcPr>
          <w:p w:rsidR="0061220B" w:rsidRPr="00C20E2C" w:rsidRDefault="0061220B" w:rsidP="00BC6E86">
            <w:pPr>
              <w:pStyle w:val="affffff8"/>
              <w:ind w:firstLine="0"/>
              <w:rPr>
                <w:sz w:val="24"/>
                <w:szCs w:val="24"/>
              </w:rPr>
            </w:pPr>
            <w:r w:rsidRPr="00C20E2C">
              <w:rPr>
                <w:sz w:val="24"/>
                <w:szCs w:val="24"/>
              </w:rPr>
              <w:t>Социальное обслуживание</w:t>
            </w:r>
          </w:p>
        </w:tc>
        <w:tc>
          <w:tcPr>
            <w:tcW w:w="3969" w:type="dxa"/>
          </w:tcPr>
          <w:p w:rsidR="0061220B" w:rsidRPr="00C20E2C" w:rsidRDefault="0061220B" w:rsidP="00BC6E86">
            <w:pPr>
              <w:pStyle w:val="affffff8"/>
              <w:ind w:firstLine="0"/>
              <w:rPr>
                <w:sz w:val="24"/>
                <w:szCs w:val="24"/>
              </w:rPr>
            </w:pPr>
            <w:r w:rsidRPr="00C20E2C">
              <w:rPr>
                <w:sz w:val="24"/>
                <w:szCs w:val="24"/>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sub_1321" w:history="1">
              <w:r w:rsidRPr="00C20E2C">
                <w:rPr>
                  <w:rStyle w:val="affffff3"/>
                  <w:sz w:val="24"/>
                  <w:szCs w:val="24"/>
                </w:rPr>
                <w:t>кодами 3.2.1 - 3.2.4</w:t>
              </w:r>
            </w:hyperlink>
          </w:p>
        </w:tc>
        <w:tc>
          <w:tcPr>
            <w:tcW w:w="1020" w:type="dxa"/>
          </w:tcPr>
          <w:p w:rsidR="0061220B" w:rsidRPr="00C20E2C" w:rsidRDefault="0061220B" w:rsidP="00BC6E86">
            <w:pPr>
              <w:pStyle w:val="affffff8"/>
              <w:ind w:firstLine="0"/>
              <w:jc w:val="center"/>
              <w:rPr>
                <w:sz w:val="24"/>
                <w:szCs w:val="24"/>
              </w:rPr>
            </w:pPr>
            <w:r w:rsidRPr="00C20E2C">
              <w:rPr>
                <w:sz w:val="24"/>
                <w:szCs w:val="24"/>
              </w:rPr>
              <w:t>3.2</w:t>
            </w:r>
          </w:p>
        </w:tc>
        <w:tc>
          <w:tcPr>
            <w:tcW w:w="2835" w:type="dxa"/>
          </w:tcPr>
          <w:p w:rsidR="0061220B" w:rsidRPr="00C20E2C" w:rsidRDefault="0061220B" w:rsidP="00BC6E86">
            <w:pPr>
              <w:ind w:firstLine="0"/>
              <w:rPr>
                <w:sz w:val="24"/>
                <w:szCs w:val="24"/>
              </w:rPr>
            </w:pPr>
            <w:r w:rsidRPr="00C20E2C">
              <w:rPr>
                <w:sz w:val="24"/>
                <w:szCs w:val="24"/>
              </w:rPr>
              <w:t>Отделение связи, почтовое отделения, телефонная и телеграфная станции и переговорный пункты</w:t>
            </w:r>
          </w:p>
        </w:tc>
        <w:tc>
          <w:tcPr>
            <w:tcW w:w="11339" w:type="dxa"/>
          </w:tcPr>
          <w:p w:rsidR="0061220B" w:rsidRPr="00C20E2C" w:rsidRDefault="0061220B" w:rsidP="006A2E46">
            <w:pPr>
              <w:pStyle w:val="ab"/>
              <w:widowControl/>
              <w:numPr>
                <w:ilvl w:val="0"/>
                <w:numId w:val="20"/>
              </w:numPr>
              <w:tabs>
                <w:tab w:val="left" w:pos="556"/>
                <w:tab w:val="left" w:pos="860"/>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61220B" w:rsidRPr="00C20E2C" w:rsidRDefault="0061220B" w:rsidP="006A2E46">
            <w:pPr>
              <w:pStyle w:val="ab"/>
              <w:widowControl/>
              <w:numPr>
                <w:ilvl w:val="0"/>
                <w:numId w:val="20"/>
              </w:numPr>
              <w:tabs>
                <w:tab w:val="left" w:pos="556"/>
                <w:tab w:val="left" w:pos="860"/>
              </w:tabs>
              <w:suppressAutoHyphens w:val="0"/>
              <w:autoSpaceDE/>
              <w:ind w:left="0" w:firstLine="0"/>
              <w:rPr>
                <w:sz w:val="24"/>
                <w:szCs w:val="24"/>
              </w:rPr>
            </w:pPr>
            <w:r w:rsidRPr="00C20E2C">
              <w:rPr>
                <w:sz w:val="24"/>
                <w:szCs w:val="24"/>
              </w:rPr>
              <w:t>Расстояния от зданий городских почтамтов, городских и районных узлов связи, агентств печати следует принимать:</w:t>
            </w:r>
          </w:p>
          <w:p w:rsidR="0061220B" w:rsidRPr="00C20E2C" w:rsidRDefault="0061220B" w:rsidP="006A2E46">
            <w:pPr>
              <w:pStyle w:val="ab"/>
              <w:tabs>
                <w:tab w:val="left" w:pos="556"/>
                <w:tab w:val="left" w:pos="860"/>
              </w:tabs>
              <w:ind w:left="0" w:firstLine="0"/>
              <w:rPr>
                <w:sz w:val="24"/>
                <w:szCs w:val="24"/>
              </w:rPr>
            </w:pPr>
            <w:r w:rsidRPr="00C20E2C">
              <w:rPr>
                <w:sz w:val="24"/>
                <w:szCs w:val="24"/>
              </w:rPr>
              <w:t xml:space="preserve">- до границ земельных участков детских яслей-садов, школ, школ-интернатов, лечебно-профилактических учреждений не менее </w:t>
            </w:r>
            <w:r w:rsidRPr="00C20E2C">
              <w:rPr>
                <w:b/>
                <w:sz w:val="24"/>
                <w:szCs w:val="24"/>
              </w:rPr>
              <w:t>50 м</w:t>
            </w:r>
            <w:r w:rsidRPr="00C20E2C">
              <w:rPr>
                <w:sz w:val="24"/>
                <w:szCs w:val="24"/>
              </w:rPr>
              <w:t>,</w:t>
            </w:r>
          </w:p>
          <w:p w:rsidR="0061220B" w:rsidRPr="00C20E2C" w:rsidRDefault="0061220B" w:rsidP="006A2E46">
            <w:pPr>
              <w:pStyle w:val="ab"/>
              <w:tabs>
                <w:tab w:val="left" w:pos="556"/>
                <w:tab w:val="left" w:pos="860"/>
              </w:tabs>
              <w:ind w:left="0" w:firstLine="0"/>
              <w:rPr>
                <w:sz w:val="24"/>
                <w:szCs w:val="24"/>
              </w:rPr>
            </w:pPr>
            <w:r w:rsidRPr="00C20E2C">
              <w:rPr>
                <w:sz w:val="24"/>
                <w:szCs w:val="24"/>
              </w:rPr>
              <w:t xml:space="preserve">- до стен жилых и общественных зданий не менее </w:t>
            </w:r>
            <w:r w:rsidRPr="00C20E2C">
              <w:rPr>
                <w:b/>
                <w:sz w:val="24"/>
                <w:szCs w:val="24"/>
              </w:rPr>
              <w:t>25 м.</w:t>
            </w:r>
          </w:p>
          <w:p w:rsidR="0061220B" w:rsidRPr="00C20E2C" w:rsidRDefault="0061220B" w:rsidP="006A2E46">
            <w:pPr>
              <w:pStyle w:val="ab"/>
              <w:widowControl/>
              <w:numPr>
                <w:ilvl w:val="0"/>
                <w:numId w:val="20"/>
              </w:numPr>
              <w:tabs>
                <w:tab w:val="left" w:pos="556"/>
                <w:tab w:val="left" w:pos="860"/>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61220B" w:rsidRPr="00C20E2C" w:rsidRDefault="0061220B" w:rsidP="006A2E46">
            <w:pPr>
              <w:pStyle w:val="ab"/>
              <w:widowControl/>
              <w:numPr>
                <w:ilvl w:val="0"/>
                <w:numId w:val="20"/>
              </w:numPr>
              <w:tabs>
                <w:tab w:val="left" w:pos="556"/>
                <w:tab w:val="left" w:pos="860"/>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61220B" w:rsidRPr="00C20E2C" w:rsidRDefault="0061220B" w:rsidP="006A2E46">
            <w:pPr>
              <w:pStyle w:val="ab"/>
              <w:widowControl/>
              <w:numPr>
                <w:ilvl w:val="0"/>
                <w:numId w:val="20"/>
              </w:numPr>
              <w:tabs>
                <w:tab w:val="left" w:pos="556"/>
                <w:tab w:val="left" w:pos="860"/>
              </w:tabs>
              <w:suppressAutoHyphens w:val="0"/>
              <w:autoSpaceDE/>
              <w:ind w:left="0" w:firstLine="0"/>
              <w:rPr>
                <w:sz w:val="24"/>
                <w:szCs w:val="24"/>
              </w:rPr>
            </w:pPr>
            <w:r w:rsidRPr="00C20E2C">
              <w:rPr>
                <w:iCs/>
                <w:sz w:val="24"/>
                <w:szCs w:val="24"/>
              </w:rPr>
              <w:t xml:space="preserve">Максимальный процент застройки </w:t>
            </w:r>
            <w:r w:rsidRPr="00C20E2C">
              <w:rPr>
                <w:sz w:val="24"/>
                <w:szCs w:val="24"/>
              </w:rPr>
              <w:t xml:space="preserve">– </w:t>
            </w:r>
            <w:r w:rsidRPr="00C20E2C">
              <w:rPr>
                <w:b/>
                <w:sz w:val="24"/>
                <w:szCs w:val="24"/>
              </w:rPr>
              <w:t>80%.</w:t>
            </w:r>
          </w:p>
        </w:tc>
      </w:tr>
      <w:tr w:rsidR="0061220B" w:rsidRPr="00C20E2C" w:rsidTr="0080070A">
        <w:trPr>
          <w:trHeight w:val="1080"/>
        </w:trPr>
        <w:tc>
          <w:tcPr>
            <w:tcW w:w="2835" w:type="dxa"/>
            <w:vMerge w:val="restart"/>
          </w:tcPr>
          <w:p w:rsidR="0061220B" w:rsidRPr="00C20E2C" w:rsidRDefault="0061220B" w:rsidP="00BC6E86">
            <w:pPr>
              <w:pStyle w:val="affffff8"/>
              <w:ind w:firstLine="0"/>
              <w:rPr>
                <w:sz w:val="24"/>
                <w:szCs w:val="24"/>
              </w:rPr>
            </w:pPr>
            <w:r w:rsidRPr="00C20E2C">
              <w:rPr>
                <w:sz w:val="24"/>
                <w:szCs w:val="24"/>
              </w:rPr>
              <w:t>Отдых (рекреация)</w:t>
            </w:r>
          </w:p>
        </w:tc>
        <w:tc>
          <w:tcPr>
            <w:tcW w:w="3969" w:type="dxa"/>
            <w:vMerge w:val="restart"/>
          </w:tcPr>
          <w:p w:rsidR="0061220B" w:rsidRPr="00C20E2C" w:rsidRDefault="0061220B" w:rsidP="00BC6E86">
            <w:pPr>
              <w:pStyle w:val="affffff8"/>
              <w:ind w:firstLine="0"/>
              <w:rPr>
                <w:sz w:val="24"/>
                <w:szCs w:val="24"/>
              </w:rPr>
            </w:pPr>
            <w:r w:rsidRPr="00C20E2C">
              <w:rPr>
                <w:sz w:val="24"/>
                <w:szCs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61220B" w:rsidRPr="00C20E2C" w:rsidRDefault="0061220B" w:rsidP="00BC6E86">
            <w:pPr>
              <w:pStyle w:val="affffff8"/>
              <w:ind w:firstLine="0"/>
              <w:rPr>
                <w:sz w:val="24"/>
                <w:szCs w:val="24"/>
              </w:rPr>
            </w:pPr>
            <w:r w:rsidRPr="00C20E2C">
              <w:rPr>
                <w:sz w:val="24"/>
                <w:szCs w:val="24"/>
              </w:rPr>
              <w:t>создание и уход за городскими лесами, скверами, прудами, озерами, водохранилищами, пляжами, а также обустройство мест отдыха в них.</w:t>
            </w:r>
          </w:p>
          <w:p w:rsidR="0061220B" w:rsidRPr="00C20E2C" w:rsidRDefault="0061220B" w:rsidP="00BC6E86">
            <w:pPr>
              <w:pStyle w:val="affffff8"/>
              <w:ind w:firstLine="0"/>
              <w:rPr>
                <w:sz w:val="24"/>
                <w:szCs w:val="24"/>
              </w:rPr>
            </w:pPr>
            <w:r w:rsidRPr="00C20E2C">
              <w:rPr>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sidRPr="00C20E2C">
                <w:rPr>
                  <w:rStyle w:val="affffff3"/>
                  <w:sz w:val="24"/>
                  <w:szCs w:val="24"/>
                </w:rPr>
                <w:t>кодами 5.1 - 5.5</w:t>
              </w:r>
            </w:hyperlink>
          </w:p>
        </w:tc>
        <w:tc>
          <w:tcPr>
            <w:tcW w:w="1020" w:type="dxa"/>
            <w:vMerge w:val="restart"/>
          </w:tcPr>
          <w:p w:rsidR="0061220B" w:rsidRPr="00C20E2C" w:rsidRDefault="0061220B" w:rsidP="00BC6E86">
            <w:pPr>
              <w:pStyle w:val="affffff8"/>
              <w:ind w:firstLine="0"/>
              <w:jc w:val="center"/>
              <w:rPr>
                <w:sz w:val="24"/>
                <w:szCs w:val="24"/>
              </w:rPr>
            </w:pPr>
            <w:r w:rsidRPr="00C20E2C">
              <w:rPr>
                <w:sz w:val="24"/>
                <w:szCs w:val="24"/>
              </w:rPr>
              <w:t>5.0</w:t>
            </w:r>
          </w:p>
        </w:tc>
        <w:tc>
          <w:tcPr>
            <w:tcW w:w="2835" w:type="dxa"/>
          </w:tcPr>
          <w:p w:rsidR="0061220B" w:rsidRPr="00C20E2C" w:rsidRDefault="0061220B" w:rsidP="00BC6E86">
            <w:pPr>
              <w:ind w:firstLine="0"/>
              <w:rPr>
                <w:sz w:val="24"/>
                <w:szCs w:val="24"/>
              </w:rPr>
            </w:pPr>
            <w:r w:rsidRPr="00C20E2C">
              <w:rPr>
                <w:sz w:val="24"/>
                <w:szCs w:val="24"/>
              </w:rPr>
              <w:t>Площадка для занятия спортом и физкультурой</w:t>
            </w:r>
          </w:p>
          <w:p w:rsidR="0061220B" w:rsidRPr="00C20E2C" w:rsidRDefault="0061220B" w:rsidP="00BC6E86">
            <w:pPr>
              <w:ind w:firstLine="0"/>
              <w:rPr>
                <w:sz w:val="24"/>
                <w:szCs w:val="24"/>
              </w:rPr>
            </w:pPr>
          </w:p>
        </w:tc>
        <w:tc>
          <w:tcPr>
            <w:tcW w:w="11339" w:type="dxa"/>
          </w:tcPr>
          <w:p w:rsidR="0061220B" w:rsidRPr="00C20E2C" w:rsidRDefault="0061220B" w:rsidP="006A2E46">
            <w:pPr>
              <w:pStyle w:val="ab"/>
              <w:widowControl/>
              <w:numPr>
                <w:ilvl w:val="0"/>
                <w:numId w:val="27"/>
              </w:numPr>
              <w:tabs>
                <w:tab w:val="left" w:pos="429"/>
                <w:tab w:val="left" w:pos="556"/>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61220B" w:rsidRPr="00C20E2C" w:rsidRDefault="0061220B" w:rsidP="006A2E46">
            <w:pPr>
              <w:pStyle w:val="ab"/>
              <w:widowControl/>
              <w:numPr>
                <w:ilvl w:val="0"/>
                <w:numId w:val="27"/>
              </w:numPr>
              <w:tabs>
                <w:tab w:val="left" w:pos="429"/>
                <w:tab w:val="left" w:pos="556"/>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61220B" w:rsidRPr="00C20E2C" w:rsidRDefault="0061220B" w:rsidP="006A2E46">
            <w:pPr>
              <w:pStyle w:val="ab"/>
              <w:widowControl/>
              <w:numPr>
                <w:ilvl w:val="0"/>
                <w:numId w:val="27"/>
              </w:numPr>
              <w:tabs>
                <w:tab w:val="left" w:pos="429"/>
                <w:tab w:val="left" w:pos="556"/>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61220B" w:rsidRPr="00C20E2C" w:rsidRDefault="0061220B" w:rsidP="006A2E46">
            <w:pPr>
              <w:pStyle w:val="ab"/>
              <w:widowControl/>
              <w:numPr>
                <w:ilvl w:val="0"/>
                <w:numId w:val="27"/>
              </w:numPr>
              <w:tabs>
                <w:tab w:val="left" w:pos="556"/>
              </w:tabs>
              <w:suppressAutoHyphens w:val="0"/>
              <w:autoSpaceDE/>
              <w:ind w:left="0" w:firstLine="0"/>
              <w:rPr>
                <w:sz w:val="24"/>
                <w:szCs w:val="24"/>
              </w:rPr>
            </w:pPr>
            <w:r w:rsidRPr="00C20E2C">
              <w:rPr>
                <w:iCs/>
                <w:sz w:val="24"/>
                <w:szCs w:val="24"/>
              </w:rPr>
              <w:t>Максимальный процент застройки</w:t>
            </w:r>
            <w:r w:rsidRPr="00C20E2C">
              <w:rPr>
                <w:sz w:val="24"/>
                <w:szCs w:val="24"/>
              </w:rPr>
              <w:t xml:space="preserve"> – </w:t>
            </w:r>
            <w:r w:rsidRPr="00C20E2C">
              <w:rPr>
                <w:b/>
                <w:sz w:val="24"/>
                <w:szCs w:val="24"/>
              </w:rPr>
              <w:t>30 %</w:t>
            </w:r>
          </w:p>
          <w:p w:rsidR="0061220B" w:rsidRPr="00C20E2C" w:rsidRDefault="0061220B" w:rsidP="006A2E46">
            <w:pPr>
              <w:pStyle w:val="ab"/>
              <w:widowControl/>
              <w:numPr>
                <w:ilvl w:val="0"/>
                <w:numId w:val="27"/>
              </w:numPr>
              <w:tabs>
                <w:tab w:val="left" w:pos="556"/>
              </w:tabs>
              <w:suppressAutoHyphens w:val="0"/>
              <w:autoSpaceDE/>
              <w:ind w:left="0" w:firstLine="0"/>
              <w:rPr>
                <w:sz w:val="24"/>
                <w:szCs w:val="24"/>
              </w:rPr>
            </w:pPr>
            <w:r w:rsidRPr="00C20E2C">
              <w:rPr>
                <w:sz w:val="24"/>
                <w:szCs w:val="24"/>
              </w:rPr>
              <w:t xml:space="preserve">Удельные размеры площадок </w:t>
            </w:r>
            <w:r w:rsidRPr="00C20E2C">
              <w:rPr>
                <w:b/>
                <w:sz w:val="24"/>
                <w:szCs w:val="24"/>
              </w:rPr>
              <w:t>2 м</w:t>
            </w:r>
            <w:r w:rsidRPr="00C20E2C">
              <w:rPr>
                <w:b/>
                <w:sz w:val="24"/>
                <w:szCs w:val="24"/>
                <w:vertAlign w:val="superscript"/>
              </w:rPr>
              <w:t>2</w:t>
            </w:r>
            <w:r w:rsidRPr="00C20E2C">
              <w:rPr>
                <w:b/>
                <w:sz w:val="24"/>
                <w:szCs w:val="24"/>
              </w:rPr>
              <w:t xml:space="preserve">/чел. </w:t>
            </w:r>
          </w:p>
          <w:p w:rsidR="0061220B" w:rsidRPr="00C20E2C" w:rsidRDefault="0061220B" w:rsidP="006A2E46">
            <w:pPr>
              <w:pStyle w:val="ab"/>
              <w:widowControl/>
              <w:numPr>
                <w:ilvl w:val="0"/>
                <w:numId w:val="27"/>
              </w:numPr>
              <w:tabs>
                <w:tab w:val="left" w:pos="556"/>
              </w:tabs>
              <w:suppressAutoHyphens w:val="0"/>
              <w:autoSpaceDE/>
              <w:ind w:left="0" w:firstLine="0"/>
              <w:rPr>
                <w:sz w:val="24"/>
                <w:szCs w:val="24"/>
              </w:rPr>
            </w:pPr>
            <w:r w:rsidRPr="00C20E2C">
              <w:rPr>
                <w:sz w:val="24"/>
                <w:szCs w:val="24"/>
              </w:rPr>
              <w:t xml:space="preserve">Расстояние от окон жилых и общественных зданий – не менее </w:t>
            </w:r>
            <w:r w:rsidRPr="00C20E2C">
              <w:rPr>
                <w:b/>
                <w:sz w:val="24"/>
                <w:szCs w:val="24"/>
              </w:rPr>
              <w:t>10 м</w:t>
            </w:r>
            <w:r w:rsidRPr="00C20E2C">
              <w:rPr>
                <w:sz w:val="24"/>
                <w:szCs w:val="24"/>
              </w:rPr>
              <w:t xml:space="preserve"> в зависимости от шумовых характеристик.</w:t>
            </w:r>
          </w:p>
        </w:tc>
      </w:tr>
      <w:tr w:rsidR="0061220B" w:rsidRPr="00C20E2C" w:rsidTr="0080070A">
        <w:trPr>
          <w:trHeight w:val="716"/>
        </w:trPr>
        <w:tc>
          <w:tcPr>
            <w:tcW w:w="2835" w:type="dxa"/>
            <w:vMerge/>
          </w:tcPr>
          <w:p w:rsidR="0061220B" w:rsidRPr="00C20E2C" w:rsidRDefault="0061220B" w:rsidP="00BC6E86">
            <w:pPr>
              <w:widowControl/>
              <w:suppressAutoHyphens w:val="0"/>
              <w:autoSpaceDE/>
              <w:ind w:firstLine="0"/>
              <w:rPr>
                <w:sz w:val="24"/>
                <w:szCs w:val="24"/>
              </w:rPr>
            </w:pPr>
          </w:p>
        </w:tc>
        <w:tc>
          <w:tcPr>
            <w:tcW w:w="3969" w:type="dxa"/>
            <w:vMerge/>
          </w:tcPr>
          <w:p w:rsidR="0061220B" w:rsidRPr="00C20E2C" w:rsidRDefault="0061220B" w:rsidP="00BC6E86">
            <w:pPr>
              <w:ind w:firstLine="0"/>
              <w:rPr>
                <w:sz w:val="24"/>
                <w:szCs w:val="24"/>
              </w:rPr>
            </w:pPr>
          </w:p>
        </w:tc>
        <w:tc>
          <w:tcPr>
            <w:tcW w:w="1020" w:type="dxa"/>
            <w:vMerge/>
          </w:tcPr>
          <w:p w:rsidR="0061220B" w:rsidRPr="00C20E2C" w:rsidRDefault="0061220B" w:rsidP="00BC6E86">
            <w:pPr>
              <w:ind w:firstLine="0"/>
              <w:rPr>
                <w:sz w:val="24"/>
                <w:szCs w:val="24"/>
              </w:rPr>
            </w:pPr>
          </w:p>
        </w:tc>
        <w:tc>
          <w:tcPr>
            <w:tcW w:w="2835" w:type="dxa"/>
          </w:tcPr>
          <w:p w:rsidR="0061220B" w:rsidRPr="00C20E2C" w:rsidRDefault="0061220B" w:rsidP="00BC6E86">
            <w:pPr>
              <w:ind w:firstLine="0"/>
              <w:rPr>
                <w:sz w:val="24"/>
                <w:szCs w:val="24"/>
              </w:rPr>
            </w:pPr>
            <w:r w:rsidRPr="00C20E2C">
              <w:rPr>
                <w:sz w:val="24"/>
                <w:szCs w:val="24"/>
              </w:rPr>
              <w:t xml:space="preserve">Места для отдыха </w:t>
            </w:r>
          </w:p>
          <w:p w:rsidR="0061220B" w:rsidRPr="00C20E2C" w:rsidRDefault="0061220B" w:rsidP="00BC6E86">
            <w:pPr>
              <w:ind w:firstLine="0"/>
              <w:rPr>
                <w:sz w:val="24"/>
                <w:szCs w:val="24"/>
              </w:rPr>
            </w:pPr>
          </w:p>
        </w:tc>
        <w:tc>
          <w:tcPr>
            <w:tcW w:w="11339" w:type="dxa"/>
          </w:tcPr>
          <w:p w:rsidR="0061220B" w:rsidRPr="00C20E2C" w:rsidRDefault="0061220B" w:rsidP="006A2E46">
            <w:pPr>
              <w:pStyle w:val="ab"/>
              <w:tabs>
                <w:tab w:val="left" w:pos="291"/>
                <w:tab w:val="left" w:pos="556"/>
              </w:tabs>
              <w:ind w:left="0" w:firstLine="0"/>
              <w:rPr>
                <w:sz w:val="24"/>
                <w:szCs w:val="24"/>
              </w:rPr>
            </w:pPr>
            <w:r w:rsidRPr="00C20E2C">
              <w:rPr>
                <w:sz w:val="24"/>
                <w:szCs w:val="24"/>
              </w:rPr>
              <w:t>Площадки для отдыха:</w:t>
            </w:r>
          </w:p>
          <w:p w:rsidR="0061220B" w:rsidRPr="00C20E2C" w:rsidRDefault="0061220B" w:rsidP="006A2E46">
            <w:pPr>
              <w:pStyle w:val="ab"/>
              <w:widowControl/>
              <w:numPr>
                <w:ilvl w:val="0"/>
                <w:numId w:val="37"/>
              </w:numPr>
              <w:tabs>
                <w:tab w:val="left" w:pos="556"/>
                <w:tab w:val="left" w:pos="718"/>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61220B" w:rsidRPr="00C20E2C" w:rsidRDefault="0061220B" w:rsidP="006A2E46">
            <w:pPr>
              <w:pStyle w:val="ab"/>
              <w:widowControl/>
              <w:numPr>
                <w:ilvl w:val="0"/>
                <w:numId w:val="37"/>
              </w:numPr>
              <w:tabs>
                <w:tab w:val="left" w:pos="556"/>
                <w:tab w:val="left" w:pos="718"/>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61220B" w:rsidRPr="00C20E2C" w:rsidRDefault="0061220B" w:rsidP="006A2E46">
            <w:pPr>
              <w:pStyle w:val="ab"/>
              <w:widowControl/>
              <w:numPr>
                <w:ilvl w:val="0"/>
                <w:numId w:val="37"/>
              </w:numPr>
              <w:tabs>
                <w:tab w:val="left" w:pos="556"/>
                <w:tab w:val="left" w:pos="718"/>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61220B" w:rsidRPr="00C20E2C" w:rsidRDefault="0061220B" w:rsidP="006A2E46">
            <w:pPr>
              <w:pStyle w:val="ab"/>
              <w:widowControl/>
              <w:numPr>
                <w:ilvl w:val="0"/>
                <w:numId w:val="37"/>
              </w:numPr>
              <w:tabs>
                <w:tab w:val="left" w:pos="556"/>
                <w:tab w:val="left" w:pos="718"/>
              </w:tabs>
              <w:suppressAutoHyphens w:val="0"/>
              <w:autoSpaceDE/>
              <w:ind w:left="0" w:firstLine="0"/>
              <w:rPr>
                <w:sz w:val="24"/>
                <w:szCs w:val="24"/>
              </w:rPr>
            </w:pPr>
            <w:r w:rsidRPr="00C20E2C">
              <w:rPr>
                <w:iCs/>
                <w:sz w:val="24"/>
                <w:szCs w:val="24"/>
              </w:rPr>
              <w:t>Максимальный процент застройки</w:t>
            </w:r>
            <w:r w:rsidRPr="00C20E2C">
              <w:rPr>
                <w:sz w:val="24"/>
                <w:szCs w:val="24"/>
              </w:rPr>
              <w:t xml:space="preserve"> – </w:t>
            </w:r>
            <w:r w:rsidRPr="00C20E2C">
              <w:rPr>
                <w:b/>
                <w:sz w:val="24"/>
                <w:szCs w:val="24"/>
              </w:rPr>
              <w:t>30 %.</w:t>
            </w:r>
          </w:p>
          <w:p w:rsidR="0061220B" w:rsidRPr="00C20E2C" w:rsidRDefault="0061220B" w:rsidP="006A2E46">
            <w:pPr>
              <w:pStyle w:val="ab"/>
              <w:widowControl/>
              <w:numPr>
                <w:ilvl w:val="0"/>
                <w:numId w:val="37"/>
              </w:numPr>
              <w:tabs>
                <w:tab w:val="left" w:pos="556"/>
                <w:tab w:val="left" w:pos="718"/>
              </w:tabs>
              <w:suppressAutoHyphens w:val="0"/>
              <w:autoSpaceDE/>
              <w:ind w:left="0" w:firstLine="0"/>
              <w:rPr>
                <w:sz w:val="24"/>
                <w:szCs w:val="24"/>
              </w:rPr>
            </w:pPr>
            <w:r w:rsidRPr="00C20E2C">
              <w:rPr>
                <w:sz w:val="24"/>
                <w:szCs w:val="24"/>
              </w:rPr>
              <w:t xml:space="preserve">Удельные размеры площадок для отдыха детей и взрослых - </w:t>
            </w:r>
            <w:r w:rsidRPr="00C20E2C">
              <w:rPr>
                <w:b/>
                <w:sz w:val="24"/>
                <w:szCs w:val="24"/>
              </w:rPr>
              <w:t>0,7 м</w:t>
            </w:r>
            <w:r w:rsidRPr="00C20E2C">
              <w:rPr>
                <w:b/>
                <w:sz w:val="24"/>
                <w:szCs w:val="24"/>
                <w:vertAlign w:val="superscript"/>
              </w:rPr>
              <w:t>2</w:t>
            </w:r>
            <w:r w:rsidRPr="00C20E2C">
              <w:rPr>
                <w:b/>
                <w:sz w:val="24"/>
                <w:szCs w:val="24"/>
              </w:rPr>
              <w:t>/чел.</w:t>
            </w:r>
          </w:p>
          <w:p w:rsidR="0061220B" w:rsidRPr="00C20E2C" w:rsidRDefault="0061220B" w:rsidP="006A2E46">
            <w:pPr>
              <w:pStyle w:val="ab"/>
              <w:widowControl/>
              <w:numPr>
                <w:ilvl w:val="0"/>
                <w:numId w:val="37"/>
              </w:numPr>
              <w:tabs>
                <w:tab w:val="left" w:pos="556"/>
                <w:tab w:val="left" w:pos="718"/>
              </w:tabs>
              <w:suppressAutoHyphens w:val="0"/>
              <w:autoSpaceDE/>
              <w:ind w:left="0" w:firstLine="0"/>
              <w:rPr>
                <w:sz w:val="24"/>
                <w:szCs w:val="24"/>
              </w:rPr>
            </w:pPr>
            <w:r w:rsidRPr="00C20E2C">
              <w:rPr>
                <w:sz w:val="24"/>
                <w:szCs w:val="24"/>
              </w:rPr>
              <w:t xml:space="preserve">Расстояние от окон жилых и общественных зданий – не менее </w:t>
            </w:r>
            <w:r w:rsidRPr="00C20E2C">
              <w:rPr>
                <w:b/>
                <w:sz w:val="24"/>
                <w:szCs w:val="24"/>
              </w:rPr>
              <w:t>12 м.</w:t>
            </w:r>
          </w:p>
          <w:p w:rsidR="0061220B" w:rsidRPr="00C20E2C" w:rsidRDefault="0061220B" w:rsidP="006A2E46">
            <w:pPr>
              <w:pStyle w:val="ab"/>
              <w:widowControl/>
              <w:numPr>
                <w:ilvl w:val="0"/>
                <w:numId w:val="37"/>
              </w:numPr>
              <w:tabs>
                <w:tab w:val="left" w:pos="556"/>
                <w:tab w:val="left" w:pos="718"/>
              </w:tabs>
              <w:suppressAutoHyphens w:val="0"/>
              <w:autoSpaceDE/>
              <w:ind w:left="0" w:firstLine="0"/>
              <w:rPr>
                <w:sz w:val="24"/>
                <w:szCs w:val="24"/>
              </w:rPr>
            </w:pPr>
            <w:r w:rsidRPr="00C20E2C">
              <w:rPr>
                <w:sz w:val="24"/>
                <w:szCs w:val="24"/>
              </w:rPr>
              <w:t xml:space="preserve">Удельные размеры площадок для отдыха взрослых </w:t>
            </w:r>
            <w:proofErr w:type="gramStart"/>
            <w:r w:rsidRPr="00C20E2C">
              <w:rPr>
                <w:sz w:val="24"/>
                <w:szCs w:val="24"/>
              </w:rPr>
              <w:t xml:space="preserve">-  </w:t>
            </w:r>
            <w:r w:rsidRPr="00C20E2C">
              <w:rPr>
                <w:b/>
                <w:sz w:val="24"/>
                <w:szCs w:val="24"/>
              </w:rPr>
              <w:t>0</w:t>
            </w:r>
            <w:proofErr w:type="gramEnd"/>
            <w:r w:rsidRPr="00C20E2C">
              <w:rPr>
                <w:b/>
                <w:sz w:val="24"/>
                <w:szCs w:val="24"/>
              </w:rPr>
              <w:t>,1 м</w:t>
            </w:r>
            <w:r w:rsidRPr="00C20E2C">
              <w:rPr>
                <w:b/>
                <w:sz w:val="24"/>
                <w:szCs w:val="24"/>
                <w:vertAlign w:val="superscript"/>
              </w:rPr>
              <w:t>2</w:t>
            </w:r>
            <w:r w:rsidRPr="00C20E2C">
              <w:rPr>
                <w:b/>
                <w:sz w:val="24"/>
                <w:szCs w:val="24"/>
              </w:rPr>
              <w:t>/чел.</w:t>
            </w:r>
          </w:p>
          <w:p w:rsidR="0061220B" w:rsidRPr="00C20E2C" w:rsidRDefault="0061220B" w:rsidP="006A2E46">
            <w:pPr>
              <w:pStyle w:val="ab"/>
              <w:widowControl/>
              <w:numPr>
                <w:ilvl w:val="0"/>
                <w:numId w:val="37"/>
              </w:numPr>
              <w:tabs>
                <w:tab w:val="left" w:pos="556"/>
                <w:tab w:val="left" w:pos="718"/>
              </w:tabs>
              <w:suppressAutoHyphens w:val="0"/>
              <w:autoSpaceDE/>
              <w:ind w:left="0" w:firstLine="0"/>
              <w:rPr>
                <w:sz w:val="24"/>
                <w:szCs w:val="24"/>
              </w:rPr>
            </w:pPr>
            <w:r w:rsidRPr="00C20E2C">
              <w:rPr>
                <w:sz w:val="24"/>
                <w:szCs w:val="24"/>
              </w:rPr>
              <w:t xml:space="preserve">Расстояние от окон жилых и общественных зданий – не менее </w:t>
            </w:r>
            <w:r w:rsidRPr="00C20E2C">
              <w:rPr>
                <w:b/>
                <w:sz w:val="24"/>
                <w:szCs w:val="24"/>
              </w:rPr>
              <w:t>10 м.</w:t>
            </w:r>
          </w:p>
        </w:tc>
      </w:tr>
      <w:tr w:rsidR="0061220B" w:rsidRPr="00C20E2C" w:rsidTr="0080070A">
        <w:trPr>
          <w:trHeight w:val="386"/>
        </w:trPr>
        <w:tc>
          <w:tcPr>
            <w:tcW w:w="2835" w:type="dxa"/>
          </w:tcPr>
          <w:p w:rsidR="0061220B" w:rsidRPr="00C20E2C" w:rsidRDefault="0061220B" w:rsidP="00BC6E86">
            <w:pPr>
              <w:pStyle w:val="affffffa"/>
              <w:ind w:firstLine="0"/>
              <w:rPr>
                <w:rFonts w:ascii="Times New Roman" w:hAnsi="Times New Roman" w:cs="Times New Roman"/>
                <w:sz w:val="24"/>
                <w:szCs w:val="24"/>
              </w:rPr>
            </w:pPr>
            <w:bookmarkStart w:id="68" w:name="sub_11201"/>
            <w:r w:rsidRPr="00C20E2C">
              <w:rPr>
                <w:rFonts w:ascii="Times New Roman" w:hAnsi="Times New Roman" w:cs="Times New Roman"/>
                <w:sz w:val="24"/>
                <w:szCs w:val="24"/>
              </w:rPr>
              <w:t>Улично-дорожная сеть</w:t>
            </w:r>
            <w:bookmarkEnd w:id="68"/>
          </w:p>
        </w:tc>
        <w:tc>
          <w:tcPr>
            <w:tcW w:w="3969" w:type="dxa"/>
          </w:tcPr>
          <w:p w:rsidR="0061220B" w:rsidRPr="00C20E2C" w:rsidRDefault="0061220B" w:rsidP="00BC6E86">
            <w:pPr>
              <w:pStyle w:val="affffff8"/>
              <w:ind w:firstLine="0"/>
              <w:rPr>
                <w:sz w:val="24"/>
                <w:szCs w:val="24"/>
              </w:rPr>
            </w:pPr>
            <w:r w:rsidRPr="00C20E2C">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C20E2C">
              <w:rPr>
                <w:sz w:val="24"/>
                <w:szCs w:val="24"/>
              </w:rPr>
              <w:t>велотранспортной</w:t>
            </w:r>
            <w:proofErr w:type="spellEnd"/>
            <w:r w:rsidRPr="00C20E2C">
              <w:rPr>
                <w:sz w:val="24"/>
                <w:szCs w:val="24"/>
              </w:rPr>
              <w:t xml:space="preserve"> и инженерной инфраструктуры;</w:t>
            </w:r>
          </w:p>
          <w:p w:rsidR="0061220B" w:rsidRPr="00C20E2C" w:rsidRDefault="0061220B" w:rsidP="00BC6E86">
            <w:pPr>
              <w:pStyle w:val="affffff8"/>
              <w:ind w:firstLine="0"/>
              <w:rPr>
                <w:sz w:val="24"/>
                <w:szCs w:val="24"/>
              </w:rPr>
            </w:pPr>
            <w:r w:rsidRPr="00C20E2C">
              <w:rPr>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C20E2C">
                <w:rPr>
                  <w:rStyle w:val="affffff3"/>
                  <w:sz w:val="24"/>
                  <w:szCs w:val="24"/>
                </w:rPr>
                <w:t>кодами 2.7.1</w:t>
              </w:r>
            </w:hyperlink>
            <w:r w:rsidRPr="00C20E2C">
              <w:rPr>
                <w:sz w:val="24"/>
                <w:szCs w:val="24"/>
              </w:rPr>
              <w:t xml:space="preserve">, </w:t>
            </w:r>
            <w:hyperlink w:anchor="sub_1049" w:history="1">
              <w:r w:rsidRPr="00C20E2C">
                <w:rPr>
                  <w:rStyle w:val="affffff3"/>
                  <w:sz w:val="24"/>
                  <w:szCs w:val="24"/>
                </w:rPr>
                <w:t>4.9</w:t>
              </w:r>
            </w:hyperlink>
            <w:r w:rsidRPr="00C20E2C">
              <w:rPr>
                <w:sz w:val="24"/>
                <w:szCs w:val="24"/>
              </w:rPr>
              <w:t xml:space="preserve">, </w:t>
            </w:r>
            <w:hyperlink w:anchor="sub_1723" w:history="1">
              <w:r w:rsidRPr="00C20E2C">
                <w:rPr>
                  <w:rStyle w:val="affffff3"/>
                  <w:sz w:val="24"/>
                  <w:szCs w:val="24"/>
                </w:rPr>
                <w:t>7.2.3</w:t>
              </w:r>
            </w:hyperlink>
            <w:r w:rsidRPr="00C20E2C">
              <w:rPr>
                <w:sz w:val="24"/>
                <w:szCs w:val="24"/>
              </w:rPr>
              <w:t>, а также некапитальных сооружений, предназначенных для охраны транспортных средств</w:t>
            </w:r>
          </w:p>
        </w:tc>
        <w:tc>
          <w:tcPr>
            <w:tcW w:w="1020" w:type="dxa"/>
          </w:tcPr>
          <w:p w:rsidR="0061220B" w:rsidRPr="00C20E2C" w:rsidRDefault="0061220B" w:rsidP="00BC6E86">
            <w:pPr>
              <w:pStyle w:val="affffff8"/>
              <w:ind w:firstLine="0"/>
              <w:jc w:val="center"/>
              <w:rPr>
                <w:sz w:val="24"/>
                <w:szCs w:val="24"/>
              </w:rPr>
            </w:pPr>
            <w:r w:rsidRPr="00C20E2C">
              <w:rPr>
                <w:sz w:val="24"/>
                <w:szCs w:val="24"/>
              </w:rPr>
              <w:t>12.0.1</w:t>
            </w:r>
          </w:p>
        </w:tc>
        <w:tc>
          <w:tcPr>
            <w:tcW w:w="2835" w:type="dxa"/>
          </w:tcPr>
          <w:p w:rsidR="0061220B" w:rsidRPr="00C20E2C" w:rsidRDefault="0061220B" w:rsidP="00BC6E86">
            <w:pPr>
              <w:ind w:firstLine="0"/>
              <w:rPr>
                <w:sz w:val="24"/>
                <w:szCs w:val="24"/>
              </w:rPr>
            </w:pPr>
            <w:r w:rsidRPr="00C20E2C">
              <w:rPr>
                <w:sz w:val="24"/>
                <w:szCs w:val="24"/>
              </w:rPr>
              <w:t xml:space="preserve">Улично-дорожная сеть, автомобильные дороги, пешеходные тротуары, подъезды, проезды </w:t>
            </w:r>
          </w:p>
          <w:p w:rsidR="0061220B" w:rsidRPr="00C20E2C" w:rsidRDefault="0061220B" w:rsidP="00BC6E86">
            <w:pPr>
              <w:ind w:firstLine="0"/>
              <w:rPr>
                <w:sz w:val="24"/>
                <w:szCs w:val="24"/>
              </w:rPr>
            </w:pPr>
          </w:p>
        </w:tc>
        <w:tc>
          <w:tcPr>
            <w:tcW w:w="11339" w:type="dxa"/>
          </w:tcPr>
          <w:p w:rsidR="0061220B" w:rsidRPr="00C20E2C" w:rsidRDefault="0061220B" w:rsidP="006A2E46">
            <w:pPr>
              <w:pStyle w:val="ab"/>
              <w:widowControl/>
              <w:numPr>
                <w:ilvl w:val="0"/>
                <w:numId w:val="26"/>
              </w:numPr>
              <w:tabs>
                <w:tab w:val="left" w:pos="556"/>
                <w:tab w:val="left" w:pos="1002"/>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61220B" w:rsidRPr="00C20E2C" w:rsidRDefault="0061220B" w:rsidP="006A2E46">
            <w:pPr>
              <w:pStyle w:val="ab"/>
              <w:widowControl/>
              <w:numPr>
                <w:ilvl w:val="0"/>
                <w:numId w:val="26"/>
              </w:numPr>
              <w:tabs>
                <w:tab w:val="left" w:pos="556"/>
                <w:tab w:val="left" w:pos="1002"/>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61220B" w:rsidRPr="00C20E2C" w:rsidRDefault="0061220B" w:rsidP="006A2E46">
            <w:pPr>
              <w:pStyle w:val="ab"/>
              <w:widowControl/>
              <w:numPr>
                <w:ilvl w:val="0"/>
                <w:numId w:val="26"/>
              </w:numPr>
              <w:tabs>
                <w:tab w:val="left" w:pos="556"/>
                <w:tab w:val="left" w:pos="1002"/>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61220B" w:rsidRPr="00C20E2C" w:rsidRDefault="0061220B" w:rsidP="006A2E46">
            <w:pPr>
              <w:pStyle w:val="ab"/>
              <w:widowControl/>
              <w:numPr>
                <w:ilvl w:val="0"/>
                <w:numId w:val="26"/>
              </w:numPr>
              <w:tabs>
                <w:tab w:val="left" w:pos="556"/>
                <w:tab w:val="left" w:pos="1002"/>
              </w:tabs>
              <w:suppressAutoHyphens w:val="0"/>
              <w:autoSpaceDE/>
              <w:ind w:left="0" w:firstLine="0"/>
              <w:rPr>
                <w:sz w:val="24"/>
                <w:szCs w:val="24"/>
              </w:rPr>
            </w:pPr>
            <w:r w:rsidRPr="00C20E2C">
              <w:rPr>
                <w:iCs/>
                <w:sz w:val="24"/>
                <w:szCs w:val="24"/>
              </w:rPr>
              <w:t>Максимальный процент застройки – не нормируется</w:t>
            </w:r>
            <w:r w:rsidRPr="00C20E2C">
              <w:rPr>
                <w:sz w:val="24"/>
                <w:szCs w:val="24"/>
              </w:rPr>
              <w:t>.</w:t>
            </w:r>
          </w:p>
          <w:p w:rsidR="0061220B" w:rsidRPr="00C20E2C" w:rsidRDefault="0061220B" w:rsidP="006A2E46">
            <w:pPr>
              <w:pStyle w:val="ab"/>
              <w:widowControl/>
              <w:numPr>
                <w:ilvl w:val="0"/>
                <w:numId w:val="26"/>
              </w:numPr>
              <w:tabs>
                <w:tab w:val="left" w:pos="556"/>
                <w:tab w:val="left" w:pos="1002"/>
              </w:tabs>
              <w:suppressAutoHyphens w:val="0"/>
              <w:autoSpaceDE/>
              <w:ind w:left="0" w:firstLine="0"/>
              <w:rPr>
                <w:sz w:val="24"/>
                <w:szCs w:val="24"/>
              </w:rPr>
            </w:pPr>
            <w:r w:rsidRPr="00C20E2C">
              <w:rPr>
                <w:sz w:val="24"/>
                <w:szCs w:val="24"/>
              </w:rPr>
              <w:t xml:space="preserve">Количество въездов на территорию индивидуальной жилой застройки должно быть не менее двух. К каждому участку индивидуальной жилой застройки необходимо проектировать проезды с твердым покрытием шириной не менее </w:t>
            </w:r>
            <w:r w:rsidRPr="00C20E2C">
              <w:rPr>
                <w:b/>
                <w:sz w:val="24"/>
                <w:szCs w:val="24"/>
              </w:rPr>
              <w:t>3,5 м</w:t>
            </w:r>
            <w:r w:rsidRPr="00C20E2C">
              <w:rPr>
                <w:sz w:val="24"/>
                <w:szCs w:val="24"/>
              </w:rPr>
              <w:t xml:space="preserve"> с устройством в случае необходимости разъездных карманов. Расстояние от края основной проезжей части улиц и проездов до линии застройки следует принимать не более </w:t>
            </w:r>
            <w:r w:rsidRPr="00C20E2C">
              <w:rPr>
                <w:b/>
                <w:sz w:val="24"/>
                <w:szCs w:val="24"/>
              </w:rPr>
              <w:t>25 м</w:t>
            </w:r>
            <w:r w:rsidRPr="00C20E2C">
              <w:rPr>
                <w:sz w:val="24"/>
                <w:szCs w:val="24"/>
              </w:rPr>
              <w:t xml:space="preserve">. На земельных участках площадью более </w:t>
            </w:r>
            <w:r w:rsidRPr="00C20E2C">
              <w:rPr>
                <w:b/>
                <w:sz w:val="24"/>
                <w:szCs w:val="24"/>
              </w:rPr>
              <w:t>0,5 га</w:t>
            </w:r>
            <w:r w:rsidRPr="00C20E2C">
              <w:rPr>
                <w:sz w:val="24"/>
                <w:szCs w:val="24"/>
              </w:rPr>
              <w:t xml:space="preserve"> должны быть предусмотрены проезды с твердым покрытием к каждому зданию или сооружению, расположенному на участке.</w:t>
            </w:r>
          </w:p>
          <w:p w:rsidR="0061220B" w:rsidRPr="00C20E2C" w:rsidRDefault="0061220B" w:rsidP="006A2E46">
            <w:pPr>
              <w:pStyle w:val="ab"/>
              <w:widowControl/>
              <w:numPr>
                <w:ilvl w:val="0"/>
                <w:numId w:val="26"/>
              </w:numPr>
              <w:tabs>
                <w:tab w:val="left" w:pos="556"/>
                <w:tab w:val="left" w:pos="1002"/>
              </w:tabs>
              <w:suppressAutoHyphens w:val="0"/>
              <w:autoSpaceDE/>
              <w:ind w:left="0" w:firstLine="0"/>
              <w:rPr>
                <w:sz w:val="24"/>
                <w:szCs w:val="24"/>
              </w:rPr>
            </w:pPr>
            <w:r w:rsidRPr="00C20E2C">
              <w:rPr>
                <w:sz w:val="24"/>
                <w:szCs w:val="24"/>
              </w:rPr>
              <w:t xml:space="preserve">Тупиковые проезды должны заканчиваться разворотными площадками размером </w:t>
            </w:r>
            <w:r w:rsidRPr="00C20E2C">
              <w:rPr>
                <w:sz w:val="24"/>
                <w:szCs w:val="24"/>
              </w:rPr>
              <w:br/>
            </w:r>
            <w:r w:rsidRPr="00C20E2C">
              <w:rPr>
                <w:b/>
                <w:sz w:val="24"/>
                <w:szCs w:val="24"/>
              </w:rPr>
              <w:t>12x12 м</w:t>
            </w:r>
            <w:r w:rsidRPr="00C20E2C">
              <w:rPr>
                <w:sz w:val="24"/>
                <w:szCs w:val="24"/>
              </w:rPr>
              <w:t>.</w:t>
            </w:r>
          </w:p>
          <w:p w:rsidR="0061220B" w:rsidRPr="00C20E2C" w:rsidRDefault="0061220B" w:rsidP="006A2E46">
            <w:pPr>
              <w:pStyle w:val="ab"/>
              <w:widowControl/>
              <w:numPr>
                <w:ilvl w:val="0"/>
                <w:numId w:val="26"/>
              </w:numPr>
              <w:tabs>
                <w:tab w:val="left" w:pos="556"/>
                <w:tab w:val="left" w:pos="1002"/>
              </w:tabs>
              <w:suppressAutoHyphens w:val="0"/>
              <w:autoSpaceDE/>
              <w:ind w:left="0" w:firstLine="0"/>
              <w:rPr>
                <w:sz w:val="24"/>
                <w:szCs w:val="24"/>
              </w:rPr>
            </w:pPr>
            <w:r w:rsidRPr="00C20E2C">
              <w:rPr>
                <w:sz w:val="24"/>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61220B" w:rsidRPr="00C20E2C" w:rsidTr="0080070A">
        <w:trPr>
          <w:trHeight w:val="386"/>
        </w:trPr>
        <w:tc>
          <w:tcPr>
            <w:tcW w:w="2835" w:type="dxa"/>
          </w:tcPr>
          <w:p w:rsidR="0061220B" w:rsidRPr="00C20E2C" w:rsidRDefault="0061220B" w:rsidP="00BC6E86">
            <w:pPr>
              <w:pStyle w:val="affffffa"/>
              <w:ind w:firstLine="0"/>
              <w:rPr>
                <w:rFonts w:ascii="Times New Roman" w:hAnsi="Times New Roman" w:cs="Times New Roman"/>
                <w:sz w:val="24"/>
                <w:szCs w:val="24"/>
              </w:rPr>
            </w:pPr>
            <w:bookmarkStart w:id="69" w:name="sub_11202"/>
            <w:r w:rsidRPr="00C20E2C">
              <w:rPr>
                <w:rFonts w:ascii="Times New Roman" w:hAnsi="Times New Roman" w:cs="Times New Roman"/>
                <w:sz w:val="24"/>
                <w:szCs w:val="24"/>
              </w:rPr>
              <w:t>Благоустройство территории</w:t>
            </w:r>
            <w:bookmarkEnd w:id="69"/>
          </w:p>
        </w:tc>
        <w:tc>
          <w:tcPr>
            <w:tcW w:w="3969" w:type="dxa"/>
          </w:tcPr>
          <w:p w:rsidR="0061220B" w:rsidRPr="00C20E2C" w:rsidRDefault="0061220B" w:rsidP="00BC6E86">
            <w:pPr>
              <w:pStyle w:val="affffff8"/>
              <w:ind w:firstLine="0"/>
              <w:rPr>
                <w:sz w:val="24"/>
                <w:szCs w:val="24"/>
              </w:rPr>
            </w:pPr>
            <w:r w:rsidRPr="00C20E2C">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020" w:type="dxa"/>
          </w:tcPr>
          <w:p w:rsidR="0061220B" w:rsidRPr="00C20E2C" w:rsidRDefault="0061220B" w:rsidP="00BC6E86">
            <w:pPr>
              <w:pStyle w:val="affffff8"/>
              <w:ind w:firstLine="0"/>
              <w:jc w:val="center"/>
              <w:rPr>
                <w:sz w:val="24"/>
                <w:szCs w:val="24"/>
              </w:rPr>
            </w:pPr>
            <w:r w:rsidRPr="00C20E2C">
              <w:rPr>
                <w:sz w:val="24"/>
                <w:szCs w:val="24"/>
              </w:rPr>
              <w:t>12.0.2</w:t>
            </w:r>
          </w:p>
        </w:tc>
        <w:tc>
          <w:tcPr>
            <w:tcW w:w="2835" w:type="dxa"/>
          </w:tcPr>
          <w:p w:rsidR="0061220B" w:rsidRPr="00C20E2C" w:rsidRDefault="0061220B" w:rsidP="00BC6E86">
            <w:pPr>
              <w:ind w:firstLine="0"/>
              <w:rPr>
                <w:sz w:val="24"/>
                <w:szCs w:val="24"/>
              </w:rPr>
            </w:pPr>
            <w:r w:rsidRPr="00C20E2C">
              <w:rPr>
                <w:sz w:val="24"/>
                <w:szCs w:val="24"/>
              </w:rPr>
              <w:t>Благоустройство и озеленение территории, скверы, бульвары, площади, малые архитектурные формы</w:t>
            </w:r>
          </w:p>
        </w:tc>
        <w:tc>
          <w:tcPr>
            <w:tcW w:w="11339" w:type="dxa"/>
          </w:tcPr>
          <w:p w:rsidR="0061220B" w:rsidRPr="00C20E2C" w:rsidRDefault="0061220B" w:rsidP="006A2E46">
            <w:pPr>
              <w:pStyle w:val="ab"/>
              <w:widowControl/>
              <w:numPr>
                <w:ilvl w:val="0"/>
                <w:numId w:val="21"/>
              </w:numPr>
              <w:tabs>
                <w:tab w:val="left" w:pos="556"/>
                <w:tab w:val="left" w:pos="860"/>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61220B" w:rsidRPr="00C20E2C" w:rsidRDefault="0061220B" w:rsidP="006A2E46">
            <w:pPr>
              <w:pStyle w:val="ab"/>
              <w:widowControl/>
              <w:numPr>
                <w:ilvl w:val="0"/>
                <w:numId w:val="21"/>
              </w:numPr>
              <w:tabs>
                <w:tab w:val="left" w:pos="556"/>
                <w:tab w:val="left" w:pos="860"/>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61220B" w:rsidRPr="00C20E2C" w:rsidRDefault="0061220B" w:rsidP="006A2E46">
            <w:pPr>
              <w:pStyle w:val="ab"/>
              <w:widowControl/>
              <w:numPr>
                <w:ilvl w:val="0"/>
                <w:numId w:val="21"/>
              </w:numPr>
              <w:tabs>
                <w:tab w:val="left" w:pos="556"/>
                <w:tab w:val="left" w:pos="860"/>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61220B" w:rsidRPr="00C20E2C" w:rsidRDefault="0061220B" w:rsidP="006A2E46">
            <w:pPr>
              <w:pStyle w:val="ab"/>
              <w:widowControl/>
              <w:numPr>
                <w:ilvl w:val="0"/>
                <w:numId w:val="21"/>
              </w:numPr>
              <w:tabs>
                <w:tab w:val="left" w:pos="556"/>
                <w:tab w:val="left" w:pos="860"/>
              </w:tabs>
              <w:suppressAutoHyphens w:val="0"/>
              <w:autoSpaceDE/>
              <w:ind w:left="0" w:firstLine="0"/>
              <w:rPr>
                <w:sz w:val="24"/>
                <w:szCs w:val="24"/>
              </w:rPr>
            </w:pPr>
            <w:r w:rsidRPr="00C20E2C">
              <w:rPr>
                <w:iCs/>
                <w:sz w:val="24"/>
                <w:szCs w:val="24"/>
              </w:rPr>
              <w:t>Максимальный процент застройки</w:t>
            </w:r>
            <w:r w:rsidRPr="00C20E2C">
              <w:rPr>
                <w:sz w:val="24"/>
                <w:szCs w:val="24"/>
              </w:rPr>
              <w:t xml:space="preserve"> – </w:t>
            </w:r>
            <w:r w:rsidRPr="00C20E2C">
              <w:rPr>
                <w:b/>
                <w:sz w:val="24"/>
                <w:szCs w:val="24"/>
              </w:rPr>
              <w:t>0 %.</w:t>
            </w:r>
          </w:p>
          <w:p w:rsidR="0061220B" w:rsidRPr="00C20E2C" w:rsidRDefault="0061220B" w:rsidP="006A2E46">
            <w:pPr>
              <w:pStyle w:val="ab"/>
              <w:widowControl/>
              <w:numPr>
                <w:ilvl w:val="0"/>
                <w:numId w:val="21"/>
              </w:numPr>
              <w:tabs>
                <w:tab w:val="left" w:pos="556"/>
                <w:tab w:val="left" w:pos="860"/>
              </w:tabs>
              <w:suppressAutoHyphens w:val="0"/>
              <w:autoSpaceDE/>
              <w:ind w:left="0" w:firstLine="0"/>
              <w:rPr>
                <w:sz w:val="24"/>
                <w:szCs w:val="24"/>
              </w:rPr>
            </w:pPr>
            <w:r w:rsidRPr="00C20E2C">
              <w:rPr>
                <w:sz w:val="24"/>
                <w:szCs w:val="24"/>
              </w:rPr>
              <w:t>Строительство объектов капитального строительства на территориях общего пользования (скверах, бульварах, площадях) запрещено.</w:t>
            </w:r>
          </w:p>
          <w:p w:rsidR="0061220B" w:rsidRPr="00C20E2C" w:rsidRDefault="0061220B" w:rsidP="006A2E46">
            <w:pPr>
              <w:pStyle w:val="ab"/>
              <w:widowControl/>
              <w:numPr>
                <w:ilvl w:val="0"/>
                <w:numId w:val="21"/>
              </w:numPr>
              <w:tabs>
                <w:tab w:val="left" w:pos="556"/>
                <w:tab w:val="left" w:pos="860"/>
              </w:tabs>
              <w:suppressAutoHyphens w:val="0"/>
              <w:autoSpaceDE/>
              <w:ind w:left="0" w:firstLine="0"/>
              <w:rPr>
                <w:sz w:val="24"/>
                <w:szCs w:val="24"/>
              </w:rPr>
            </w:pPr>
            <w:r w:rsidRPr="00C20E2C">
              <w:rPr>
                <w:sz w:val="24"/>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61220B" w:rsidRPr="00C20E2C" w:rsidTr="00BD3D2E">
        <w:trPr>
          <w:trHeight w:val="20"/>
        </w:trPr>
        <w:tc>
          <w:tcPr>
            <w:tcW w:w="21998" w:type="dxa"/>
            <w:gridSpan w:val="5"/>
          </w:tcPr>
          <w:p w:rsidR="0061220B" w:rsidRPr="00C20E2C" w:rsidRDefault="0061220B" w:rsidP="006A2E46">
            <w:pPr>
              <w:pStyle w:val="affffffc"/>
              <w:tabs>
                <w:tab w:val="left" w:pos="556"/>
              </w:tabs>
            </w:pPr>
            <w:r w:rsidRPr="00C20E2C">
              <w:t>Вспомогательные виды разрешённого использования</w:t>
            </w:r>
          </w:p>
        </w:tc>
      </w:tr>
      <w:tr w:rsidR="00C93A2A" w:rsidRPr="00C20E2C" w:rsidTr="0080070A">
        <w:trPr>
          <w:trHeight w:val="20"/>
        </w:trPr>
        <w:tc>
          <w:tcPr>
            <w:tcW w:w="2835" w:type="dxa"/>
          </w:tcPr>
          <w:p w:rsidR="00C93A2A" w:rsidRPr="00C20E2C" w:rsidRDefault="00C93A2A" w:rsidP="00C93A2A">
            <w:pPr>
              <w:pStyle w:val="affffff8"/>
              <w:ind w:firstLine="0"/>
              <w:rPr>
                <w:sz w:val="24"/>
                <w:szCs w:val="24"/>
              </w:rPr>
            </w:pPr>
            <w:bookmarkStart w:id="70" w:name="sub_1033"/>
            <w:r w:rsidRPr="00C20E2C">
              <w:rPr>
                <w:sz w:val="24"/>
                <w:szCs w:val="24"/>
              </w:rPr>
              <w:t>Бытовое обслуживание</w:t>
            </w:r>
            <w:bookmarkEnd w:id="70"/>
          </w:p>
        </w:tc>
        <w:tc>
          <w:tcPr>
            <w:tcW w:w="3969" w:type="dxa"/>
          </w:tcPr>
          <w:p w:rsidR="00C93A2A" w:rsidRPr="00C20E2C" w:rsidRDefault="00C93A2A" w:rsidP="00C93A2A">
            <w:pPr>
              <w:pStyle w:val="affffff8"/>
              <w:ind w:firstLine="0"/>
              <w:rPr>
                <w:sz w:val="24"/>
                <w:szCs w:val="24"/>
              </w:rPr>
            </w:pPr>
            <w:r w:rsidRPr="00C20E2C">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020" w:type="dxa"/>
          </w:tcPr>
          <w:p w:rsidR="00C93A2A" w:rsidRPr="00C20E2C" w:rsidRDefault="00C93A2A" w:rsidP="00C93A2A">
            <w:pPr>
              <w:pStyle w:val="affffff8"/>
              <w:ind w:firstLine="0"/>
              <w:jc w:val="center"/>
              <w:rPr>
                <w:sz w:val="24"/>
                <w:szCs w:val="24"/>
              </w:rPr>
            </w:pPr>
            <w:r w:rsidRPr="00C20E2C">
              <w:rPr>
                <w:sz w:val="24"/>
                <w:szCs w:val="24"/>
              </w:rPr>
              <w:t>3.3</w:t>
            </w:r>
          </w:p>
        </w:tc>
        <w:tc>
          <w:tcPr>
            <w:tcW w:w="2835" w:type="dxa"/>
          </w:tcPr>
          <w:p w:rsidR="00C93A2A" w:rsidRPr="00C20E2C" w:rsidRDefault="00C93A2A" w:rsidP="00C93A2A">
            <w:pPr>
              <w:ind w:firstLine="0"/>
              <w:rPr>
                <w:sz w:val="24"/>
                <w:szCs w:val="24"/>
              </w:rPr>
            </w:pPr>
            <w:r w:rsidRPr="00C20E2C">
              <w:rPr>
                <w:sz w:val="24"/>
                <w:szCs w:val="24"/>
              </w:rPr>
              <w:t>Мастерская мелкого ремонта, ателье, баня, парикмахерская, прачечная, похоронное бюро</w:t>
            </w:r>
          </w:p>
        </w:tc>
        <w:tc>
          <w:tcPr>
            <w:tcW w:w="11339" w:type="dxa"/>
          </w:tcPr>
          <w:p w:rsidR="00C93A2A" w:rsidRPr="00C20E2C" w:rsidRDefault="00C93A2A" w:rsidP="006A2E46">
            <w:pPr>
              <w:pStyle w:val="ab"/>
              <w:widowControl/>
              <w:numPr>
                <w:ilvl w:val="3"/>
                <w:numId w:val="26"/>
              </w:numPr>
              <w:tabs>
                <w:tab w:val="left" w:pos="556"/>
              </w:tabs>
              <w:suppressAutoHyphens w:val="0"/>
              <w:autoSpaceDE/>
              <w:ind w:left="0" w:firstLine="0"/>
              <w:rPr>
                <w:sz w:val="24"/>
                <w:szCs w:val="24"/>
              </w:rPr>
            </w:pPr>
            <w:r w:rsidRPr="00C20E2C">
              <w:rPr>
                <w:sz w:val="24"/>
                <w:szCs w:val="24"/>
              </w:rPr>
              <w:t>Площадь помещений, встроенных в объекты основного вида использования – не более 100 кв. м.</w:t>
            </w:r>
          </w:p>
          <w:p w:rsidR="00C93A2A" w:rsidRPr="00C20E2C" w:rsidRDefault="00C93A2A" w:rsidP="006A2E46">
            <w:pPr>
              <w:pStyle w:val="ab"/>
              <w:widowControl/>
              <w:numPr>
                <w:ilvl w:val="3"/>
                <w:numId w:val="26"/>
              </w:numPr>
              <w:tabs>
                <w:tab w:val="left" w:pos="556"/>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C93A2A" w:rsidRPr="00C20E2C" w:rsidRDefault="00C93A2A" w:rsidP="006A2E46">
            <w:pPr>
              <w:pStyle w:val="ab"/>
              <w:widowControl/>
              <w:numPr>
                <w:ilvl w:val="3"/>
                <w:numId w:val="26"/>
              </w:numPr>
              <w:tabs>
                <w:tab w:val="left" w:pos="556"/>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C93A2A" w:rsidRPr="00C20E2C" w:rsidRDefault="00C93A2A" w:rsidP="006A2E46">
            <w:pPr>
              <w:pStyle w:val="ab"/>
              <w:widowControl/>
              <w:numPr>
                <w:ilvl w:val="3"/>
                <w:numId w:val="26"/>
              </w:numPr>
              <w:tabs>
                <w:tab w:val="left" w:pos="556"/>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C93A2A" w:rsidRPr="00C20E2C" w:rsidRDefault="00C93A2A" w:rsidP="006A2E46">
            <w:pPr>
              <w:pStyle w:val="ab"/>
              <w:widowControl/>
              <w:numPr>
                <w:ilvl w:val="3"/>
                <w:numId w:val="26"/>
              </w:numPr>
              <w:tabs>
                <w:tab w:val="left" w:pos="556"/>
              </w:tabs>
              <w:suppressAutoHyphens w:val="0"/>
              <w:autoSpaceDE/>
              <w:ind w:left="0" w:firstLine="0"/>
              <w:rPr>
                <w:sz w:val="24"/>
                <w:szCs w:val="24"/>
              </w:rPr>
            </w:pPr>
            <w:r w:rsidRPr="00C20E2C">
              <w:rPr>
                <w:iCs/>
                <w:sz w:val="24"/>
                <w:szCs w:val="24"/>
              </w:rPr>
              <w:t>Максимальный процент застройки –</w:t>
            </w:r>
            <w:r w:rsidR="006A2E46" w:rsidRPr="00C20E2C">
              <w:rPr>
                <w:iCs/>
                <w:sz w:val="24"/>
                <w:szCs w:val="24"/>
              </w:rPr>
              <w:t xml:space="preserve"> </w:t>
            </w:r>
            <w:r w:rsidR="006A2E46" w:rsidRPr="00C20E2C">
              <w:rPr>
                <w:b/>
                <w:bCs/>
                <w:iCs/>
                <w:sz w:val="24"/>
                <w:szCs w:val="24"/>
              </w:rPr>
              <w:t>8</w:t>
            </w:r>
            <w:r w:rsidRPr="00C20E2C">
              <w:rPr>
                <w:b/>
                <w:bCs/>
                <w:sz w:val="24"/>
                <w:szCs w:val="24"/>
              </w:rPr>
              <w:t>0</w:t>
            </w:r>
            <w:r w:rsidRPr="00C20E2C">
              <w:rPr>
                <w:b/>
                <w:sz w:val="24"/>
                <w:szCs w:val="24"/>
              </w:rPr>
              <w:t xml:space="preserve"> %</w:t>
            </w:r>
            <w:r w:rsidRPr="00C20E2C">
              <w:rPr>
                <w:sz w:val="24"/>
                <w:szCs w:val="24"/>
              </w:rPr>
              <w:t xml:space="preserve">. </w:t>
            </w:r>
          </w:p>
          <w:p w:rsidR="00C93A2A" w:rsidRPr="00C20E2C" w:rsidRDefault="00C93A2A" w:rsidP="006A2E46">
            <w:pPr>
              <w:pStyle w:val="ab"/>
              <w:widowControl/>
              <w:numPr>
                <w:ilvl w:val="3"/>
                <w:numId w:val="26"/>
              </w:numPr>
              <w:tabs>
                <w:tab w:val="left" w:pos="556"/>
              </w:tabs>
              <w:suppressAutoHyphens w:val="0"/>
              <w:autoSpaceDE/>
              <w:ind w:left="0" w:firstLine="0"/>
              <w:rPr>
                <w:sz w:val="24"/>
                <w:szCs w:val="24"/>
              </w:rPr>
            </w:pPr>
            <w:r w:rsidRPr="00C20E2C">
              <w:rPr>
                <w:sz w:val="24"/>
                <w:szCs w:val="24"/>
              </w:rPr>
              <w:t>В жилой зоне допускается размещать объекты бытового обслуживания населения, не имеющие санитарно-защитной зоны, преимущественно встроенные и встроенно-пристроенные.</w:t>
            </w:r>
          </w:p>
        </w:tc>
      </w:tr>
      <w:tr w:rsidR="00C93A2A" w:rsidRPr="00C20E2C" w:rsidTr="0080070A">
        <w:trPr>
          <w:trHeight w:val="279"/>
        </w:trPr>
        <w:tc>
          <w:tcPr>
            <w:tcW w:w="2835" w:type="dxa"/>
            <w:vMerge w:val="restart"/>
          </w:tcPr>
          <w:p w:rsidR="00C93A2A" w:rsidRPr="00C20E2C" w:rsidRDefault="00C93A2A" w:rsidP="00C93A2A">
            <w:pPr>
              <w:pStyle w:val="affffff8"/>
              <w:ind w:firstLine="0"/>
              <w:rPr>
                <w:sz w:val="24"/>
                <w:szCs w:val="24"/>
              </w:rPr>
            </w:pPr>
            <w:bookmarkStart w:id="71" w:name="sub_10341"/>
            <w:r w:rsidRPr="00C20E2C">
              <w:rPr>
                <w:sz w:val="24"/>
                <w:szCs w:val="24"/>
              </w:rPr>
              <w:t>Амбулаторно-поликлиническое обслуживание</w:t>
            </w:r>
            <w:bookmarkEnd w:id="71"/>
          </w:p>
        </w:tc>
        <w:tc>
          <w:tcPr>
            <w:tcW w:w="3969" w:type="dxa"/>
            <w:vMerge w:val="restart"/>
          </w:tcPr>
          <w:p w:rsidR="00C93A2A" w:rsidRPr="00C20E2C" w:rsidRDefault="00C93A2A" w:rsidP="00C93A2A">
            <w:pPr>
              <w:pStyle w:val="affffff8"/>
              <w:ind w:firstLine="0"/>
              <w:rPr>
                <w:sz w:val="24"/>
                <w:szCs w:val="24"/>
              </w:rPr>
            </w:pPr>
            <w:r w:rsidRPr="00C20E2C">
              <w:rPr>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020" w:type="dxa"/>
          </w:tcPr>
          <w:p w:rsidR="00C93A2A" w:rsidRPr="00C20E2C" w:rsidRDefault="00C93A2A" w:rsidP="00C93A2A">
            <w:pPr>
              <w:pStyle w:val="affffff8"/>
              <w:ind w:firstLine="0"/>
              <w:jc w:val="center"/>
              <w:rPr>
                <w:sz w:val="24"/>
                <w:szCs w:val="24"/>
              </w:rPr>
            </w:pPr>
            <w:r w:rsidRPr="00C20E2C">
              <w:rPr>
                <w:sz w:val="24"/>
                <w:szCs w:val="24"/>
              </w:rPr>
              <w:t>3.4.1</w:t>
            </w:r>
          </w:p>
        </w:tc>
        <w:tc>
          <w:tcPr>
            <w:tcW w:w="2835" w:type="dxa"/>
          </w:tcPr>
          <w:p w:rsidR="00C93A2A" w:rsidRPr="00C20E2C" w:rsidRDefault="00C93A2A" w:rsidP="00C93A2A">
            <w:pPr>
              <w:ind w:firstLine="0"/>
              <w:rPr>
                <w:sz w:val="24"/>
                <w:szCs w:val="24"/>
              </w:rPr>
            </w:pPr>
            <w:r w:rsidRPr="00C20E2C">
              <w:rPr>
                <w:sz w:val="24"/>
                <w:szCs w:val="24"/>
              </w:rPr>
              <w:t>Фельдшерский пункт</w:t>
            </w:r>
          </w:p>
          <w:p w:rsidR="00C93A2A" w:rsidRPr="00C20E2C" w:rsidRDefault="00C93A2A" w:rsidP="00C93A2A">
            <w:pPr>
              <w:ind w:firstLine="0"/>
              <w:rPr>
                <w:sz w:val="24"/>
                <w:szCs w:val="24"/>
              </w:rPr>
            </w:pPr>
          </w:p>
        </w:tc>
        <w:tc>
          <w:tcPr>
            <w:tcW w:w="11339" w:type="dxa"/>
          </w:tcPr>
          <w:p w:rsidR="00C93A2A" w:rsidRPr="00C20E2C" w:rsidRDefault="00C93A2A" w:rsidP="006A2E46">
            <w:pPr>
              <w:pStyle w:val="ab"/>
              <w:widowControl/>
              <w:numPr>
                <w:ilvl w:val="0"/>
                <w:numId w:val="38"/>
              </w:numPr>
              <w:tabs>
                <w:tab w:val="left" w:pos="556"/>
              </w:tabs>
              <w:suppressAutoHyphens w:val="0"/>
              <w:autoSpaceDE/>
              <w:ind w:left="0" w:firstLine="0"/>
              <w:rPr>
                <w:sz w:val="24"/>
                <w:szCs w:val="24"/>
              </w:rPr>
            </w:pPr>
            <w:r w:rsidRPr="00C20E2C">
              <w:rPr>
                <w:sz w:val="24"/>
                <w:szCs w:val="24"/>
              </w:rPr>
              <w:t>Площадь помещений, встроенных в объекты основного вида использования – не более 100 кв. м.</w:t>
            </w:r>
          </w:p>
          <w:p w:rsidR="00C93A2A" w:rsidRPr="00C20E2C" w:rsidRDefault="00C93A2A" w:rsidP="006A2E46">
            <w:pPr>
              <w:pStyle w:val="ab"/>
              <w:widowControl/>
              <w:numPr>
                <w:ilvl w:val="0"/>
                <w:numId w:val="38"/>
              </w:numPr>
              <w:tabs>
                <w:tab w:val="left" w:pos="556"/>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C93A2A" w:rsidRPr="00C20E2C" w:rsidRDefault="00C93A2A" w:rsidP="006A2E46">
            <w:pPr>
              <w:pStyle w:val="ab"/>
              <w:widowControl/>
              <w:numPr>
                <w:ilvl w:val="0"/>
                <w:numId w:val="38"/>
              </w:numPr>
              <w:tabs>
                <w:tab w:val="left" w:pos="556"/>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C93A2A" w:rsidRPr="00C20E2C" w:rsidRDefault="00C93A2A" w:rsidP="006A2E46">
            <w:pPr>
              <w:pStyle w:val="ab"/>
              <w:widowControl/>
              <w:numPr>
                <w:ilvl w:val="0"/>
                <w:numId w:val="38"/>
              </w:numPr>
              <w:tabs>
                <w:tab w:val="left" w:pos="556"/>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C93A2A" w:rsidRPr="00C20E2C" w:rsidRDefault="00C93A2A" w:rsidP="006A2E46">
            <w:pPr>
              <w:pStyle w:val="ab"/>
              <w:widowControl/>
              <w:numPr>
                <w:ilvl w:val="0"/>
                <w:numId w:val="38"/>
              </w:numPr>
              <w:tabs>
                <w:tab w:val="left" w:pos="556"/>
              </w:tabs>
              <w:suppressAutoHyphens w:val="0"/>
              <w:autoSpaceDE/>
              <w:ind w:left="0" w:firstLine="0"/>
              <w:rPr>
                <w:sz w:val="24"/>
                <w:szCs w:val="24"/>
              </w:rPr>
            </w:pPr>
            <w:r w:rsidRPr="00C20E2C">
              <w:rPr>
                <w:iCs/>
                <w:sz w:val="24"/>
                <w:szCs w:val="24"/>
              </w:rPr>
              <w:t xml:space="preserve">Максимальный процент застройки </w:t>
            </w:r>
            <w:r w:rsidRPr="00C20E2C">
              <w:rPr>
                <w:sz w:val="24"/>
                <w:szCs w:val="24"/>
              </w:rPr>
              <w:t xml:space="preserve">– </w:t>
            </w:r>
            <w:r w:rsidR="006A2E46" w:rsidRPr="00C20E2C">
              <w:rPr>
                <w:b/>
                <w:bCs/>
                <w:sz w:val="24"/>
                <w:szCs w:val="24"/>
              </w:rPr>
              <w:t>8</w:t>
            </w:r>
            <w:r w:rsidRPr="00C20E2C">
              <w:rPr>
                <w:b/>
                <w:sz w:val="24"/>
                <w:szCs w:val="24"/>
              </w:rPr>
              <w:t xml:space="preserve">0 </w:t>
            </w:r>
            <w:proofErr w:type="gramStart"/>
            <w:r w:rsidRPr="00C20E2C">
              <w:rPr>
                <w:b/>
                <w:sz w:val="24"/>
                <w:szCs w:val="24"/>
              </w:rPr>
              <w:t>%.</w:t>
            </w:r>
            <w:r w:rsidRPr="00C20E2C">
              <w:rPr>
                <w:sz w:val="24"/>
                <w:szCs w:val="24"/>
              </w:rPr>
              <w:t>.</w:t>
            </w:r>
            <w:proofErr w:type="gramEnd"/>
          </w:p>
        </w:tc>
      </w:tr>
      <w:tr w:rsidR="00C93A2A" w:rsidRPr="00C20E2C" w:rsidTr="0080070A">
        <w:trPr>
          <w:trHeight w:val="945"/>
        </w:trPr>
        <w:tc>
          <w:tcPr>
            <w:tcW w:w="2835" w:type="dxa"/>
            <w:vMerge/>
          </w:tcPr>
          <w:p w:rsidR="00C93A2A" w:rsidRPr="00C20E2C" w:rsidRDefault="00C93A2A" w:rsidP="00C93A2A">
            <w:pPr>
              <w:widowControl/>
              <w:suppressAutoHyphens w:val="0"/>
              <w:autoSpaceDE/>
              <w:ind w:firstLine="0"/>
              <w:rPr>
                <w:sz w:val="24"/>
                <w:szCs w:val="24"/>
              </w:rPr>
            </w:pPr>
          </w:p>
        </w:tc>
        <w:tc>
          <w:tcPr>
            <w:tcW w:w="3969" w:type="dxa"/>
            <w:vMerge/>
          </w:tcPr>
          <w:p w:rsidR="00C93A2A" w:rsidRPr="00C20E2C" w:rsidRDefault="00C93A2A" w:rsidP="00C93A2A">
            <w:pPr>
              <w:tabs>
                <w:tab w:val="left" w:pos="430"/>
              </w:tabs>
              <w:ind w:firstLine="0"/>
              <w:rPr>
                <w:sz w:val="24"/>
                <w:szCs w:val="24"/>
              </w:rPr>
            </w:pPr>
          </w:p>
        </w:tc>
        <w:tc>
          <w:tcPr>
            <w:tcW w:w="1020" w:type="dxa"/>
          </w:tcPr>
          <w:p w:rsidR="00C93A2A" w:rsidRPr="00C20E2C" w:rsidRDefault="00C93A2A" w:rsidP="00C93A2A">
            <w:pPr>
              <w:ind w:firstLine="0"/>
              <w:rPr>
                <w:sz w:val="24"/>
                <w:szCs w:val="24"/>
              </w:rPr>
            </w:pPr>
          </w:p>
        </w:tc>
        <w:tc>
          <w:tcPr>
            <w:tcW w:w="2835" w:type="dxa"/>
          </w:tcPr>
          <w:p w:rsidR="00C93A2A" w:rsidRPr="00C20E2C" w:rsidRDefault="00C93A2A" w:rsidP="00C93A2A">
            <w:pPr>
              <w:ind w:firstLine="0"/>
              <w:rPr>
                <w:sz w:val="24"/>
                <w:szCs w:val="24"/>
              </w:rPr>
            </w:pPr>
            <w:r w:rsidRPr="00C20E2C">
              <w:rPr>
                <w:sz w:val="24"/>
                <w:szCs w:val="24"/>
              </w:rPr>
              <w:t>Аптека</w:t>
            </w:r>
          </w:p>
          <w:p w:rsidR="00C93A2A" w:rsidRPr="00C20E2C" w:rsidRDefault="00C93A2A" w:rsidP="00C93A2A">
            <w:pPr>
              <w:ind w:firstLine="0"/>
              <w:rPr>
                <w:sz w:val="24"/>
                <w:szCs w:val="24"/>
              </w:rPr>
            </w:pPr>
          </w:p>
        </w:tc>
        <w:tc>
          <w:tcPr>
            <w:tcW w:w="11339" w:type="dxa"/>
          </w:tcPr>
          <w:p w:rsidR="00C93A2A" w:rsidRPr="00C20E2C" w:rsidRDefault="00C93A2A" w:rsidP="006A2E46">
            <w:pPr>
              <w:pStyle w:val="ab"/>
              <w:widowControl/>
              <w:numPr>
                <w:ilvl w:val="0"/>
                <w:numId w:val="39"/>
              </w:numPr>
              <w:tabs>
                <w:tab w:val="left" w:pos="556"/>
              </w:tabs>
              <w:suppressAutoHyphens w:val="0"/>
              <w:autoSpaceDE/>
              <w:ind w:left="0" w:firstLine="0"/>
              <w:rPr>
                <w:sz w:val="24"/>
                <w:szCs w:val="24"/>
              </w:rPr>
            </w:pPr>
            <w:r w:rsidRPr="00C20E2C">
              <w:rPr>
                <w:sz w:val="24"/>
                <w:szCs w:val="24"/>
              </w:rPr>
              <w:t>Площадь помещений, встроенных в объекты основного вида использования – не более 100 кв. м.</w:t>
            </w:r>
          </w:p>
          <w:p w:rsidR="00C93A2A" w:rsidRPr="00C20E2C" w:rsidRDefault="00C93A2A" w:rsidP="006A2E46">
            <w:pPr>
              <w:pStyle w:val="ab"/>
              <w:widowControl/>
              <w:numPr>
                <w:ilvl w:val="0"/>
                <w:numId w:val="39"/>
              </w:numPr>
              <w:tabs>
                <w:tab w:val="left" w:pos="429"/>
                <w:tab w:val="left" w:pos="556"/>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C93A2A" w:rsidRPr="00C20E2C" w:rsidRDefault="00C93A2A" w:rsidP="006A2E46">
            <w:pPr>
              <w:pStyle w:val="ab"/>
              <w:widowControl/>
              <w:numPr>
                <w:ilvl w:val="0"/>
                <w:numId w:val="39"/>
              </w:numPr>
              <w:tabs>
                <w:tab w:val="left" w:pos="429"/>
                <w:tab w:val="left" w:pos="556"/>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C93A2A" w:rsidRPr="00C20E2C" w:rsidRDefault="00C93A2A" w:rsidP="006A2E46">
            <w:pPr>
              <w:pStyle w:val="ab"/>
              <w:widowControl/>
              <w:numPr>
                <w:ilvl w:val="0"/>
                <w:numId w:val="39"/>
              </w:numPr>
              <w:tabs>
                <w:tab w:val="left" w:pos="429"/>
                <w:tab w:val="left" w:pos="556"/>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C93A2A" w:rsidRPr="00C20E2C" w:rsidRDefault="00C93A2A" w:rsidP="006A2E46">
            <w:pPr>
              <w:pStyle w:val="ab"/>
              <w:widowControl/>
              <w:numPr>
                <w:ilvl w:val="0"/>
                <w:numId w:val="39"/>
              </w:numPr>
              <w:tabs>
                <w:tab w:val="left" w:pos="429"/>
                <w:tab w:val="left" w:pos="556"/>
              </w:tabs>
              <w:suppressAutoHyphens w:val="0"/>
              <w:autoSpaceDE/>
              <w:ind w:left="0" w:firstLine="0"/>
              <w:rPr>
                <w:sz w:val="24"/>
                <w:szCs w:val="24"/>
              </w:rPr>
            </w:pPr>
            <w:r w:rsidRPr="00C20E2C">
              <w:rPr>
                <w:iCs/>
                <w:sz w:val="24"/>
                <w:szCs w:val="24"/>
              </w:rPr>
              <w:t xml:space="preserve">Максимальный процент застройки – </w:t>
            </w:r>
            <w:r w:rsidR="006A2E46" w:rsidRPr="00C20E2C">
              <w:rPr>
                <w:iCs/>
                <w:sz w:val="24"/>
                <w:szCs w:val="24"/>
              </w:rPr>
              <w:t>не нормируется</w:t>
            </w:r>
            <w:r w:rsidRPr="00C20E2C">
              <w:rPr>
                <w:b/>
                <w:sz w:val="24"/>
                <w:szCs w:val="24"/>
              </w:rPr>
              <w:t>.</w:t>
            </w:r>
          </w:p>
          <w:p w:rsidR="00C93A2A" w:rsidRPr="00C20E2C" w:rsidRDefault="00C93A2A" w:rsidP="006A2E46">
            <w:pPr>
              <w:pStyle w:val="ab"/>
              <w:widowControl/>
              <w:numPr>
                <w:ilvl w:val="0"/>
                <w:numId w:val="39"/>
              </w:numPr>
              <w:tabs>
                <w:tab w:val="left" w:pos="429"/>
                <w:tab w:val="left" w:pos="556"/>
              </w:tabs>
              <w:suppressAutoHyphens w:val="0"/>
              <w:autoSpaceDE/>
              <w:ind w:left="0" w:firstLine="0"/>
              <w:rPr>
                <w:sz w:val="24"/>
                <w:szCs w:val="24"/>
              </w:rPr>
            </w:pPr>
            <w:r w:rsidRPr="00C20E2C">
              <w:rPr>
                <w:sz w:val="24"/>
                <w:szCs w:val="24"/>
              </w:rPr>
              <w:t>Аптеки могут размещаться в отдельно стоящих малоэтажных зданиях, быть встроенными и встроенно-пристроенными к первым этажам многоквартирных жилых и общественных зданий. Размещение аптек допускается по линии застройки, выходящей на красные линии.</w:t>
            </w:r>
          </w:p>
        </w:tc>
      </w:tr>
      <w:tr w:rsidR="00C93A2A" w:rsidRPr="00C20E2C" w:rsidTr="0080070A">
        <w:trPr>
          <w:trHeight w:val="5873"/>
        </w:trPr>
        <w:tc>
          <w:tcPr>
            <w:tcW w:w="2835" w:type="dxa"/>
            <w:vMerge w:val="restart"/>
          </w:tcPr>
          <w:p w:rsidR="00C93A2A" w:rsidRPr="00C20E2C" w:rsidRDefault="00C93A2A" w:rsidP="00C93A2A">
            <w:pPr>
              <w:pStyle w:val="affffff8"/>
              <w:ind w:firstLine="0"/>
              <w:rPr>
                <w:sz w:val="24"/>
                <w:szCs w:val="24"/>
              </w:rPr>
            </w:pPr>
            <w:bookmarkStart w:id="72" w:name="sub_1035"/>
            <w:r w:rsidRPr="00C20E2C">
              <w:rPr>
                <w:sz w:val="24"/>
                <w:szCs w:val="24"/>
              </w:rPr>
              <w:t>Образование и просвещение</w:t>
            </w:r>
            <w:bookmarkEnd w:id="72"/>
          </w:p>
        </w:tc>
        <w:tc>
          <w:tcPr>
            <w:tcW w:w="3969" w:type="dxa"/>
            <w:vMerge w:val="restart"/>
          </w:tcPr>
          <w:p w:rsidR="00C93A2A" w:rsidRPr="00C20E2C" w:rsidRDefault="00C93A2A" w:rsidP="00C93A2A">
            <w:pPr>
              <w:pStyle w:val="affffff8"/>
              <w:ind w:firstLine="0"/>
              <w:rPr>
                <w:sz w:val="24"/>
                <w:szCs w:val="24"/>
              </w:rPr>
            </w:pPr>
            <w:r w:rsidRPr="00C20E2C">
              <w:rPr>
                <w:sz w:val="24"/>
                <w:szCs w:val="24"/>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sub_10351" w:history="1">
              <w:r w:rsidRPr="00C20E2C">
                <w:rPr>
                  <w:rStyle w:val="affffff3"/>
                  <w:sz w:val="24"/>
                  <w:szCs w:val="24"/>
                </w:rPr>
                <w:t>кодами 3.5.1 - 3.5.2</w:t>
              </w:r>
            </w:hyperlink>
          </w:p>
        </w:tc>
        <w:tc>
          <w:tcPr>
            <w:tcW w:w="1020" w:type="dxa"/>
            <w:vMerge w:val="restart"/>
          </w:tcPr>
          <w:p w:rsidR="00C93A2A" w:rsidRPr="00C20E2C" w:rsidRDefault="00C93A2A" w:rsidP="00C93A2A">
            <w:pPr>
              <w:pStyle w:val="affffff8"/>
              <w:ind w:firstLine="0"/>
              <w:jc w:val="center"/>
              <w:rPr>
                <w:sz w:val="24"/>
                <w:szCs w:val="24"/>
              </w:rPr>
            </w:pPr>
            <w:r w:rsidRPr="00C20E2C">
              <w:rPr>
                <w:sz w:val="24"/>
                <w:szCs w:val="24"/>
              </w:rPr>
              <w:t>3.5</w:t>
            </w:r>
          </w:p>
        </w:tc>
        <w:tc>
          <w:tcPr>
            <w:tcW w:w="2835" w:type="dxa"/>
          </w:tcPr>
          <w:p w:rsidR="00C93A2A" w:rsidRPr="00C20E2C" w:rsidRDefault="00C93A2A" w:rsidP="00C93A2A">
            <w:pPr>
              <w:ind w:firstLine="0"/>
              <w:rPr>
                <w:sz w:val="24"/>
                <w:szCs w:val="24"/>
              </w:rPr>
            </w:pPr>
            <w:r w:rsidRPr="00C20E2C">
              <w:rPr>
                <w:sz w:val="24"/>
                <w:szCs w:val="24"/>
              </w:rPr>
              <w:t>Детские ясли, детский сад</w:t>
            </w:r>
          </w:p>
          <w:p w:rsidR="00C93A2A" w:rsidRPr="00C20E2C" w:rsidRDefault="00C93A2A" w:rsidP="00C93A2A">
            <w:pPr>
              <w:ind w:firstLine="0"/>
              <w:rPr>
                <w:sz w:val="24"/>
                <w:szCs w:val="24"/>
              </w:rPr>
            </w:pPr>
          </w:p>
        </w:tc>
        <w:tc>
          <w:tcPr>
            <w:tcW w:w="11339" w:type="dxa"/>
          </w:tcPr>
          <w:p w:rsidR="00C93A2A" w:rsidRPr="00C20E2C" w:rsidRDefault="00C93A2A" w:rsidP="006A2E46">
            <w:pPr>
              <w:pStyle w:val="ab"/>
              <w:widowControl/>
              <w:numPr>
                <w:ilvl w:val="0"/>
                <w:numId w:val="30"/>
              </w:numPr>
              <w:tabs>
                <w:tab w:val="left" w:pos="556"/>
                <w:tab w:val="left" w:pos="1002"/>
              </w:tabs>
              <w:suppressAutoHyphens w:val="0"/>
              <w:autoSpaceDE/>
              <w:ind w:left="0" w:firstLine="0"/>
              <w:rPr>
                <w:sz w:val="24"/>
                <w:szCs w:val="24"/>
              </w:rPr>
            </w:pPr>
            <w:r w:rsidRPr="00C20E2C">
              <w:rPr>
                <w:sz w:val="24"/>
                <w:szCs w:val="24"/>
              </w:rPr>
              <w:t>Площадь помещений, встроенных в объекты основного вида использования – не более 100 кв. м.</w:t>
            </w:r>
          </w:p>
          <w:p w:rsidR="00C93A2A" w:rsidRPr="00C20E2C" w:rsidRDefault="00C93A2A" w:rsidP="006A2E46">
            <w:pPr>
              <w:pStyle w:val="ab"/>
              <w:widowControl/>
              <w:numPr>
                <w:ilvl w:val="0"/>
                <w:numId w:val="30"/>
              </w:numPr>
              <w:tabs>
                <w:tab w:val="left" w:pos="429"/>
                <w:tab w:val="left" w:pos="556"/>
                <w:tab w:val="left" w:pos="1002"/>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C93A2A" w:rsidRPr="00C20E2C" w:rsidRDefault="00C93A2A" w:rsidP="006A2E46">
            <w:pPr>
              <w:pStyle w:val="ab"/>
              <w:widowControl/>
              <w:numPr>
                <w:ilvl w:val="0"/>
                <w:numId w:val="30"/>
              </w:numPr>
              <w:tabs>
                <w:tab w:val="left" w:pos="429"/>
                <w:tab w:val="left" w:pos="556"/>
                <w:tab w:val="left" w:pos="1002"/>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C93A2A" w:rsidRPr="00C20E2C" w:rsidRDefault="00C93A2A" w:rsidP="006A2E46">
            <w:pPr>
              <w:pStyle w:val="ab"/>
              <w:widowControl/>
              <w:numPr>
                <w:ilvl w:val="0"/>
                <w:numId w:val="30"/>
              </w:numPr>
              <w:tabs>
                <w:tab w:val="left" w:pos="429"/>
                <w:tab w:val="left" w:pos="556"/>
                <w:tab w:val="left" w:pos="1002"/>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C93A2A" w:rsidRPr="00C20E2C" w:rsidRDefault="00C93A2A" w:rsidP="006A2E46">
            <w:pPr>
              <w:pStyle w:val="ab"/>
              <w:widowControl/>
              <w:numPr>
                <w:ilvl w:val="0"/>
                <w:numId w:val="30"/>
              </w:numPr>
              <w:tabs>
                <w:tab w:val="left" w:pos="556"/>
                <w:tab w:val="left" w:pos="1002"/>
              </w:tabs>
              <w:suppressAutoHyphens w:val="0"/>
              <w:autoSpaceDE/>
              <w:ind w:left="0" w:firstLine="0"/>
              <w:rPr>
                <w:sz w:val="24"/>
                <w:szCs w:val="24"/>
              </w:rPr>
            </w:pPr>
            <w:r w:rsidRPr="00C20E2C">
              <w:rPr>
                <w:iCs/>
                <w:sz w:val="24"/>
                <w:szCs w:val="24"/>
              </w:rPr>
              <w:t xml:space="preserve">Максимальный процент застройки </w:t>
            </w:r>
            <w:r w:rsidRPr="00C20E2C">
              <w:rPr>
                <w:sz w:val="24"/>
                <w:szCs w:val="24"/>
              </w:rPr>
              <w:t xml:space="preserve">– </w:t>
            </w:r>
            <w:r w:rsidR="006A2E46" w:rsidRPr="00C20E2C">
              <w:rPr>
                <w:b/>
                <w:bCs/>
                <w:sz w:val="24"/>
                <w:szCs w:val="24"/>
              </w:rPr>
              <w:t>80</w:t>
            </w:r>
            <w:r w:rsidRPr="00C20E2C">
              <w:rPr>
                <w:b/>
                <w:sz w:val="24"/>
                <w:szCs w:val="24"/>
              </w:rPr>
              <w:t xml:space="preserve"> %.</w:t>
            </w:r>
          </w:p>
          <w:p w:rsidR="00C93A2A" w:rsidRPr="00C20E2C" w:rsidRDefault="00C93A2A" w:rsidP="006A2E46">
            <w:pPr>
              <w:pStyle w:val="ab"/>
              <w:widowControl/>
              <w:numPr>
                <w:ilvl w:val="0"/>
                <w:numId w:val="30"/>
              </w:numPr>
              <w:tabs>
                <w:tab w:val="left" w:pos="556"/>
                <w:tab w:val="left" w:pos="1002"/>
              </w:tabs>
              <w:suppressAutoHyphens w:val="0"/>
              <w:autoSpaceDE/>
              <w:ind w:left="0" w:firstLine="0"/>
              <w:rPr>
                <w:sz w:val="24"/>
                <w:szCs w:val="24"/>
              </w:rPr>
            </w:pPr>
            <w:r w:rsidRPr="00C20E2C">
              <w:rPr>
                <w:sz w:val="24"/>
                <w:szCs w:val="24"/>
              </w:rPr>
              <w:t>Участки дошкольных образовательных организаций не должны примыкать непосредственно к магистральным улицам.</w:t>
            </w:r>
          </w:p>
        </w:tc>
      </w:tr>
      <w:tr w:rsidR="00C93A2A" w:rsidRPr="00C20E2C" w:rsidTr="0080070A">
        <w:trPr>
          <w:trHeight w:val="1152"/>
        </w:trPr>
        <w:tc>
          <w:tcPr>
            <w:tcW w:w="2835" w:type="dxa"/>
            <w:vMerge/>
          </w:tcPr>
          <w:p w:rsidR="00C93A2A" w:rsidRPr="00C20E2C" w:rsidRDefault="00C93A2A" w:rsidP="00C93A2A">
            <w:pPr>
              <w:pStyle w:val="affffff8"/>
              <w:ind w:firstLine="0"/>
              <w:rPr>
                <w:sz w:val="24"/>
                <w:szCs w:val="24"/>
              </w:rPr>
            </w:pPr>
          </w:p>
        </w:tc>
        <w:tc>
          <w:tcPr>
            <w:tcW w:w="3969" w:type="dxa"/>
            <w:vMerge/>
          </w:tcPr>
          <w:p w:rsidR="00C93A2A" w:rsidRPr="00C20E2C" w:rsidRDefault="00C93A2A" w:rsidP="00C93A2A">
            <w:pPr>
              <w:pStyle w:val="affffff8"/>
              <w:ind w:firstLine="0"/>
              <w:rPr>
                <w:sz w:val="24"/>
                <w:szCs w:val="24"/>
              </w:rPr>
            </w:pPr>
          </w:p>
        </w:tc>
        <w:tc>
          <w:tcPr>
            <w:tcW w:w="1020" w:type="dxa"/>
            <w:vMerge/>
          </w:tcPr>
          <w:p w:rsidR="00C93A2A" w:rsidRPr="00C20E2C" w:rsidRDefault="00C93A2A" w:rsidP="00C93A2A">
            <w:pPr>
              <w:pStyle w:val="affffff8"/>
              <w:ind w:firstLine="0"/>
              <w:jc w:val="center"/>
              <w:rPr>
                <w:sz w:val="24"/>
                <w:szCs w:val="24"/>
              </w:rPr>
            </w:pPr>
          </w:p>
        </w:tc>
        <w:tc>
          <w:tcPr>
            <w:tcW w:w="2835" w:type="dxa"/>
          </w:tcPr>
          <w:p w:rsidR="00C93A2A" w:rsidRPr="00C20E2C" w:rsidRDefault="00C93A2A" w:rsidP="00C93A2A">
            <w:pPr>
              <w:ind w:firstLine="0"/>
              <w:rPr>
                <w:sz w:val="24"/>
                <w:szCs w:val="24"/>
              </w:rPr>
            </w:pPr>
            <w:r w:rsidRPr="00C20E2C">
              <w:rPr>
                <w:sz w:val="24"/>
                <w:szCs w:val="24"/>
              </w:rPr>
              <w:t>Школа, лицей, гимназия</w:t>
            </w:r>
          </w:p>
          <w:p w:rsidR="00C93A2A" w:rsidRPr="00C20E2C" w:rsidRDefault="00C93A2A" w:rsidP="00C93A2A">
            <w:pPr>
              <w:ind w:firstLine="0"/>
              <w:rPr>
                <w:sz w:val="24"/>
                <w:szCs w:val="24"/>
              </w:rPr>
            </w:pPr>
          </w:p>
        </w:tc>
        <w:tc>
          <w:tcPr>
            <w:tcW w:w="11339" w:type="dxa"/>
          </w:tcPr>
          <w:p w:rsidR="00C93A2A" w:rsidRPr="00C20E2C" w:rsidRDefault="00C93A2A" w:rsidP="006A2E46">
            <w:pPr>
              <w:pStyle w:val="ab"/>
              <w:widowControl/>
              <w:numPr>
                <w:ilvl w:val="0"/>
                <w:numId w:val="18"/>
              </w:numPr>
              <w:tabs>
                <w:tab w:val="left" w:pos="556"/>
                <w:tab w:val="left" w:pos="1144"/>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C93A2A" w:rsidRPr="00C20E2C" w:rsidRDefault="00C93A2A" w:rsidP="006A2E46">
            <w:pPr>
              <w:pStyle w:val="ab"/>
              <w:widowControl/>
              <w:numPr>
                <w:ilvl w:val="0"/>
                <w:numId w:val="18"/>
              </w:numPr>
              <w:tabs>
                <w:tab w:val="left" w:pos="556"/>
                <w:tab w:val="left" w:pos="1144"/>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C93A2A" w:rsidRPr="00C20E2C" w:rsidRDefault="00C93A2A" w:rsidP="006A2E46">
            <w:pPr>
              <w:pStyle w:val="ab"/>
              <w:widowControl/>
              <w:numPr>
                <w:ilvl w:val="0"/>
                <w:numId w:val="18"/>
              </w:numPr>
              <w:tabs>
                <w:tab w:val="left" w:pos="556"/>
                <w:tab w:val="left" w:pos="1144"/>
              </w:tabs>
              <w:suppressAutoHyphens w:val="0"/>
              <w:autoSpaceDE/>
              <w:ind w:left="0" w:firstLine="0"/>
              <w:rPr>
                <w:sz w:val="24"/>
                <w:szCs w:val="24"/>
              </w:rPr>
            </w:pPr>
            <w:r w:rsidRPr="00C20E2C">
              <w:rPr>
                <w:iCs/>
                <w:sz w:val="24"/>
                <w:szCs w:val="24"/>
              </w:rPr>
              <w:t>Предельная высота зданий, строений, сооружений – не нормируется</w:t>
            </w:r>
            <w:r w:rsidRPr="00C20E2C">
              <w:rPr>
                <w:sz w:val="24"/>
                <w:szCs w:val="24"/>
              </w:rPr>
              <w:t>.</w:t>
            </w:r>
          </w:p>
          <w:p w:rsidR="00C93A2A" w:rsidRPr="00C20E2C" w:rsidRDefault="00C93A2A" w:rsidP="006A2E46">
            <w:pPr>
              <w:pStyle w:val="ab"/>
              <w:widowControl/>
              <w:numPr>
                <w:ilvl w:val="0"/>
                <w:numId w:val="18"/>
              </w:numPr>
              <w:tabs>
                <w:tab w:val="left" w:pos="556"/>
                <w:tab w:val="left" w:pos="1144"/>
              </w:tabs>
              <w:suppressAutoHyphens w:val="0"/>
              <w:autoSpaceDE/>
              <w:ind w:left="0" w:firstLine="0"/>
              <w:rPr>
                <w:b/>
                <w:sz w:val="24"/>
                <w:szCs w:val="24"/>
              </w:rPr>
            </w:pPr>
            <w:r w:rsidRPr="00C20E2C">
              <w:rPr>
                <w:sz w:val="24"/>
                <w:szCs w:val="24"/>
              </w:rPr>
              <w:t xml:space="preserve">Максимальное количество этажей – </w:t>
            </w:r>
            <w:r w:rsidRPr="00C20E2C">
              <w:rPr>
                <w:b/>
                <w:sz w:val="24"/>
                <w:szCs w:val="24"/>
              </w:rPr>
              <w:t>3.</w:t>
            </w:r>
          </w:p>
          <w:p w:rsidR="00C93A2A" w:rsidRPr="00C20E2C" w:rsidRDefault="00C93A2A" w:rsidP="006A2E46">
            <w:pPr>
              <w:pStyle w:val="ab"/>
              <w:widowControl/>
              <w:numPr>
                <w:ilvl w:val="0"/>
                <w:numId w:val="18"/>
              </w:numPr>
              <w:tabs>
                <w:tab w:val="left" w:pos="556"/>
                <w:tab w:val="left" w:pos="1144"/>
              </w:tabs>
              <w:suppressAutoHyphens w:val="0"/>
              <w:autoSpaceDE/>
              <w:ind w:left="0" w:firstLine="0"/>
              <w:rPr>
                <w:b/>
                <w:sz w:val="24"/>
                <w:szCs w:val="24"/>
              </w:rPr>
            </w:pPr>
            <w:r w:rsidRPr="00C20E2C">
              <w:rPr>
                <w:sz w:val="24"/>
                <w:szCs w:val="24"/>
              </w:rPr>
              <w:t xml:space="preserve">Минимальное количество этажей – </w:t>
            </w:r>
            <w:r w:rsidRPr="00C20E2C">
              <w:rPr>
                <w:b/>
                <w:sz w:val="24"/>
                <w:szCs w:val="24"/>
              </w:rPr>
              <w:t>1.</w:t>
            </w:r>
          </w:p>
          <w:p w:rsidR="00C93A2A" w:rsidRPr="00C20E2C" w:rsidRDefault="00C93A2A" w:rsidP="006A2E46">
            <w:pPr>
              <w:pStyle w:val="ab"/>
              <w:widowControl/>
              <w:numPr>
                <w:ilvl w:val="0"/>
                <w:numId w:val="18"/>
              </w:numPr>
              <w:tabs>
                <w:tab w:val="left" w:pos="5"/>
                <w:tab w:val="left" w:pos="556"/>
                <w:tab w:val="left" w:pos="1144"/>
              </w:tabs>
              <w:suppressAutoHyphens w:val="0"/>
              <w:autoSpaceDE/>
              <w:ind w:left="0" w:firstLine="0"/>
              <w:rPr>
                <w:sz w:val="24"/>
                <w:szCs w:val="24"/>
              </w:rPr>
            </w:pPr>
            <w:r w:rsidRPr="00C20E2C">
              <w:rPr>
                <w:sz w:val="24"/>
                <w:szCs w:val="24"/>
              </w:rPr>
              <w:t xml:space="preserve">Максимальный процент застройки – </w:t>
            </w:r>
            <w:r w:rsidRPr="00C20E2C">
              <w:rPr>
                <w:b/>
                <w:sz w:val="24"/>
                <w:szCs w:val="24"/>
              </w:rPr>
              <w:t>60 %.</w:t>
            </w:r>
          </w:p>
          <w:p w:rsidR="00C93A2A" w:rsidRPr="00C20E2C" w:rsidRDefault="00C93A2A" w:rsidP="006A2E46">
            <w:pPr>
              <w:pStyle w:val="ab"/>
              <w:widowControl/>
              <w:tabs>
                <w:tab w:val="left" w:pos="556"/>
                <w:tab w:val="left" w:pos="1002"/>
              </w:tabs>
              <w:suppressAutoHyphens w:val="0"/>
              <w:autoSpaceDE/>
              <w:ind w:left="0" w:firstLine="0"/>
              <w:rPr>
                <w:sz w:val="24"/>
                <w:szCs w:val="24"/>
              </w:rPr>
            </w:pPr>
            <w:r w:rsidRPr="00C20E2C">
              <w:rPr>
                <w:sz w:val="24"/>
                <w:szCs w:val="24"/>
              </w:rPr>
              <w:t xml:space="preserve">Расстояния от зданий (границ участков) учреждений до красной линии – </w:t>
            </w:r>
            <w:r w:rsidRPr="00C20E2C">
              <w:rPr>
                <w:b/>
                <w:sz w:val="24"/>
                <w:szCs w:val="24"/>
              </w:rPr>
              <w:t>25 м</w:t>
            </w:r>
            <w:r w:rsidRPr="00C20E2C">
              <w:rPr>
                <w:sz w:val="24"/>
                <w:szCs w:val="24"/>
              </w:rPr>
              <w:t>.</w:t>
            </w:r>
          </w:p>
        </w:tc>
      </w:tr>
      <w:tr w:rsidR="00C93A2A" w:rsidRPr="00C20E2C" w:rsidTr="0080070A">
        <w:trPr>
          <w:trHeight w:val="1152"/>
        </w:trPr>
        <w:tc>
          <w:tcPr>
            <w:tcW w:w="2835" w:type="dxa"/>
            <w:vMerge/>
          </w:tcPr>
          <w:p w:rsidR="00C93A2A" w:rsidRPr="00C20E2C" w:rsidRDefault="00C93A2A" w:rsidP="00C93A2A">
            <w:pPr>
              <w:pStyle w:val="affffff8"/>
              <w:ind w:firstLine="0"/>
              <w:rPr>
                <w:sz w:val="24"/>
                <w:szCs w:val="24"/>
              </w:rPr>
            </w:pPr>
          </w:p>
        </w:tc>
        <w:tc>
          <w:tcPr>
            <w:tcW w:w="3969" w:type="dxa"/>
            <w:vMerge/>
          </w:tcPr>
          <w:p w:rsidR="00C93A2A" w:rsidRPr="00C20E2C" w:rsidRDefault="00C93A2A" w:rsidP="00C93A2A">
            <w:pPr>
              <w:pStyle w:val="affffff8"/>
              <w:ind w:firstLine="0"/>
              <w:rPr>
                <w:sz w:val="24"/>
                <w:szCs w:val="24"/>
              </w:rPr>
            </w:pPr>
          </w:p>
        </w:tc>
        <w:tc>
          <w:tcPr>
            <w:tcW w:w="1020" w:type="dxa"/>
            <w:vMerge/>
          </w:tcPr>
          <w:p w:rsidR="00C93A2A" w:rsidRPr="00C20E2C" w:rsidRDefault="00C93A2A" w:rsidP="00C93A2A">
            <w:pPr>
              <w:pStyle w:val="affffff8"/>
              <w:ind w:firstLine="0"/>
              <w:jc w:val="center"/>
              <w:rPr>
                <w:sz w:val="24"/>
                <w:szCs w:val="24"/>
              </w:rPr>
            </w:pPr>
          </w:p>
        </w:tc>
        <w:tc>
          <w:tcPr>
            <w:tcW w:w="2835" w:type="dxa"/>
          </w:tcPr>
          <w:p w:rsidR="00C93A2A" w:rsidRPr="00C20E2C" w:rsidRDefault="00C93A2A" w:rsidP="00C93A2A">
            <w:pPr>
              <w:ind w:firstLine="0"/>
              <w:rPr>
                <w:sz w:val="24"/>
                <w:szCs w:val="24"/>
              </w:rPr>
            </w:pPr>
            <w:r w:rsidRPr="00C20E2C">
              <w:rPr>
                <w:sz w:val="24"/>
                <w:szCs w:val="24"/>
              </w:rPr>
              <w:t>Художественная и музыкальная школы, иные организации дополнительного образования</w:t>
            </w:r>
          </w:p>
        </w:tc>
        <w:tc>
          <w:tcPr>
            <w:tcW w:w="11339" w:type="dxa"/>
            <w:vMerge w:val="restart"/>
          </w:tcPr>
          <w:p w:rsidR="00C93A2A" w:rsidRPr="00C20E2C" w:rsidRDefault="00C93A2A" w:rsidP="006A2E46">
            <w:pPr>
              <w:pStyle w:val="ab"/>
              <w:widowControl/>
              <w:numPr>
                <w:ilvl w:val="0"/>
                <w:numId w:val="40"/>
              </w:numPr>
              <w:tabs>
                <w:tab w:val="left" w:pos="556"/>
                <w:tab w:val="left" w:pos="1002"/>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C93A2A" w:rsidRPr="00C20E2C" w:rsidRDefault="00C93A2A" w:rsidP="006A2E46">
            <w:pPr>
              <w:pStyle w:val="ab"/>
              <w:widowControl/>
              <w:numPr>
                <w:ilvl w:val="0"/>
                <w:numId w:val="40"/>
              </w:numPr>
              <w:tabs>
                <w:tab w:val="left" w:pos="556"/>
                <w:tab w:val="left" w:pos="1002"/>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C93A2A" w:rsidRPr="00C20E2C" w:rsidRDefault="00C93A2A" w:rsidP="006A2E46">
            <w:pPr>
              <w:pStyle w:val="ab"/>
              <w:widowControl/>
              <w:numPr>
                <w:ilvl w:val="0"/>
                <w:numId w:val="40"/>
              </w:numPr>
              <w:tabs>
                <w:tab w:val="left" w:pos="556"/>
                <w:tab w:val="left" w:pos="1002"/>
              </w:tabs>
              <w:suppressAutoHyphens w:val="0"/>
              <w:autoSpaceDE/>
              <w:ind w:left="0" w:firstLine="0"/>
              <w:rPr>
                <w:sz w:val="24"/>
                <w:szCs w:val="24"/>
              </w:rPr>
            </w:pPr>
            <w:r w:rsidRPr="00C20E2C">
              <w:rPr>
                <w:iCs/>
                <w:sz w:val="24"/>
                <w:szCs w:val="24"/>
              </w:rPr>
              <w:t>Предельная высота зданий, строений, сооружений – не нормируется</w:t>
            </w:r>
            <w:r w:rsidRPr="00C20E2C">
              <w:rPr>
                <w:sz w:val="24"/>
                <w:szCs w:val="24"/>
              </w:rPr>
              <w:t>.</w:t>
            </w:r>
          </w:p>
          <w:p w:rsidR="00C93A2A" w:rsidRPr="00C20E2C" w:rsidRDefault="00C93A2A" w:rsidP="006A2E46">
            <w:pPr>
              <w:pStyle w:val="ab"/>
              <w:widowControl/>
              <w:numPr>
                <w:ilvl w:val="0"/>
                <w:numId w:val="40"/>
              </w:numPr>
              <w:tabs>
                <w:tab w:val="left" w:pos="556"/>
                <w:tab w:val="left" w:pos="1002"/>
              </w:tabs>
              <w:suppressAutoHyphens w:val="0"/>
              <w:autoSpaceDE/>
              <w:ind w:left="0" w:firstLine="0"/>
              <w:rPr>
                <w:sz w:val="24"/>
                <w:szCs w:val="24"/>
              </w:rPr>
            </w:pPr>
            <w:r w:rsidRPr="00C20E2C">
              <w:rPr>
                <w:sz w:val="24"/>
                <w:szCs w:val="24"/>
              </w:rPr>
              <w:t xml:space="preserve">Максимальное количество этажей – </w:t>
            </w:r>
            <w:r w:rsidRPr="00C20E2C">
              <w:rPr>
                <w:b/>
                <w:sz w:val="24"/>
                <w:szCs w:val="24"/>
              </w:rPr>
              <w:t>3.</w:t>
            </w:r>
          </w:p>
          <w:p w:rsidR="00C93A2A" w:rsidRPr="00C20E2C" w:rsidRDefault="00C93A2A" w:rsidP="006A2E46">
            <w:pPr>
              <w:pStyle w:val="ab"/>
              <w:widowControl/>
              <w:numPr>
                <w:ilvl w:val="0"/>
                <w:numId w:val="40"/>
              </w:numPr>
              <w:tabs>
                <w:tab w:val="left" w:pos="556"/>
                <w:tab w:val="left" w:pos="1002"/>
              </w:tabs>
              <w:suppressAutoHyphens w:val="0"/>
              <w:autoSpaceDE/>
              <w:ind w:left="0" w:firstLine="0"/>
              <w:rPr>
                <w:sz w:val="24"/>
                <w:szCs w:val="24"/>
              </w:rPr>
            </w:pPr>
            <w:r w:rsidRPr="00C20E2C">
              <w:rPr>
                <w:sz w:val="24"/>
                <w:szCs w:val="24"/>
              </w:rPr>
              <w:t xml:space="preserve">Минимальное количество этажей – </w:t>
            </w:r>
            <w:r w:rsidRPr="00C20E2C">
              <w:rPr>
                <w:b/>
                <w:sz w:val="24"/>
                <w:szCs w:val="24"/>
              </w:rPr>
              <w:t>1.</w:t>
            </w:r>
          </w:p>
          <w:p w:rsidR="00C93A2A" w:rsidRPr="00C20E2C" w:rsidRDefault="00C93A2A" w:rsidP="006A2E46">
            <w:pPr>
              <w:pStyle w:val="ab"/>
              <w:widowControl/>
              <w:tabs>
                <w:tab w:val="left" w:pos="556"/>
                <w:tab w:val="left" w:pos="1002"/>
              </w:tabs>
              <w:suppressAutoHyphens w:val="0"/>
              <w:autoSpaceDE/>
              <w:ind w:left="0" w:firstLine="0"/>
              <w:rPr>
                <w:sz w:val="24"/>
                <w:szCs w:val="24"/>
              </w:rPr>
            </w:pPr>
            <w:r w:rsidRPr="00C20E2C">
              <w:rPr>
                <w:sz w:val="24"/>
                <w:szCs w:val="24"/>
              </w:rPr>
              <w:t xml:space="preserve">Максимальный процент застройки – </w:t>
            </w:r>
            <w:r w:rsidRPr="00C20E2C">
              <w:rPr>
                <w:b/>
                <w:sz w:val="24"/>
                <w:szCs w:val="24"/>
              </w:rPr>
              <w:t>80 %.</w:t>
            </w:r>
          </w:p>
        </w:tc>
      </w:tr>
      <w:tr w:rsidR="00C93A2A" w:rsidRPr="00C20E2C" w:rsidTr="0080070A">
        <w:trPr>
          <w:trHeight w:val="1152"/>
        </w:trPr>
        <w:tc>
          <w:tcPr>
            <w:tcW w:w="2835" w:type="dxa"/>
            <w:vMerge/>
          </w:tcPr>
          <w:p w:rsidR="00C93A2A" w:rsidRPr="00C20E2C" w:rsidRDefault="00C93A2A" w:rsidP="00C93A2A">
            <w:pPr>
              <w:pStyle w:val="affffff8"/>
              <w:ind w:firstLine="0"/>
              <w:rPr>
                <w:sz w:val="24"/>
                <w:szCs w:val="24"/>
              </w:rPr>
            </w:pPr>
          </w:p>
        </w:tc>
        <w:tc>
          <w:tcPr>
            <w:tcW w:w="3969" w:type="dxa"/>
            <w:vMerge/>
          </w:tcPr>
          <w:p w:rsidR="00C93A2A" w:rsidRPr="00C20E2C" w:rsidRDefault="00C93A2A" w:rsidP="00C93A2A">
            <w:pPr>
              <w:pStyle w:val="affffff8"/>
              <w:ind w:firstLine="0"/>
              <w:rPr>
                <w:sz w:val="24"/>
                <w:szCs w:val="24"/>
              </w:rPr>
            </w:pPr>
          </w:p>
        </w:tc>
        <w:tc>
          <w:tcPr>
            <w:tcW w:w="1020" w:type="dxa"/>
            <w:vMerge/>
          </w:tcPr>
          <w:p w:rsidR="00C93A2A" w:rsidRPr="00C20E2C" w:rsidRDefault="00C93A2A" w:rsidP="00C93A2A">
            <w:pPr>
              <w:pStyle w:val="affffff8"/>
              <w:ind w:firstLine="0"/>
              <w:jc w:val="center"/>
              <w:rPr>
                <w:sz w:val="24"/>
                <w:szCs w:val="24"/>
              </w:rPr>
            </w:pPr>
          </w:p>
        </w:tc>
        <w:tc>
          <w:tcPr>
            <w:tcW w:w="2835" w:type="dxa"/>
          </w:tcPr>
          <w:p w:rsidR="00C93A2A" w:rsidRPr="00C20E2C" w:rsidRDefault="00C93A2A" w:rsidP="00C93A2A">
            <w:pPr>
              <w:ind w:firstLine="0"/>
              <w:rPr>
                <w:sz w:val="24"/>
                <w:szCs w:val="24"/>
              </w:rPr>
            </w:pPr>
            <w:r w:rsidRPr="00C20E2C">
              <w:rPr>
                <w:sz w:val="24"/>
                <w:szCs w:val="24"/>
              </w:rPr>
              <w:t>Иные организации, осуществляющие деятельность по воспитанию, образованию и просвещению</w:t>
            </w:r>
          </w:p>
        </w:tc>
        <w:tc>
          <w:tcPr>
            <w:tcW w:w="11339" w:type="dxa"/>
            <w:vMerge/>
          </w:tcPr>
          <w:p w:rsidR="00C93A2A" w:rsidRPr="00C20E2C" w:rsidRDefault="00C93A2A" w:rsidP="006A2E46">
            <w:pPr>
              <w:pStyle w:val="ab"/>
              <w:widowControl/>
              <w:tabs>
                <w:tab w:val="left" w:pos="556"/>
                <w:tab w:val="left" w:pos="1002"/>
              </w:tabs>
              <w:suppressAutoHyphens w:val="0"/>
              <w:autoSpaceDE/>
              <w:ind w:left="0" w:firstLine="0"/>
              <w:rPr>
                <w:sz w:val="24"/>
                <w:szCs w:val="24"/>
              </w:rPr>
            </w:pPr>
          </w:p>
        </w:tc>
      </w:tr>
      <w:tr w:rsidR="00C93A2A" w:rsidRPr="00C20E2C" w:rsidTr="0080070A">
        <w:trPr>
          <w:trHeight w:val="20"/>
        </w:trPr>
        <w:tc>
          <w:tcPr>
            <w:tcW w:w="2835" w:type="dxa"/>
          </w:tcPr>
          <w:p w:rsidR="00C93A2A" w:rsidRPr="00C20E2C" w:rsidRDefault="00C93A2A" w:rsidP="00C93A2A">
            <w:pPr>
              <w:pStyle w:val="affffff8"/>
              <w:ind w:firstLine="0"/>
              <w:rPr>
                <w:sz w:val="24"/>
                <w:szCs w:val="24"/>
              </w:rPr>
            </w:pPr>
            <w:r w:rsidRPr="00C20E2C">
              <w:rPr>
                <w:sz w:val="24"/>
                <w:szCs w:val="24"/>
              </w:rPr>
              <w:t>Магазины</w:t>
            </w:r>
          </w:p>
        </w:tc>
        <w:tc>
          <w:tcPr>
            <w:tcW w:w="3969" w:type="dxa"/>
          </w:tcPr>
          <w:p w:rsidR="00C93A2A" w:rsidRPr="00C20E2C" w:rsidRDefault="00C93A2A" w:rsidP="00C93A2A">
            <w:pPr>
              <w:pStyle w:val="affffff8"/>
              <w:ind w:firstLine="0"/>
              <w:rPr>
                <w:sz w:val="24"/>
                <w:szCs w:val="24"/>
              </w:rPr>
            </w:pPr>
            <w:r w:rsidRPr="00C20E2C">
              <w:rPr>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020" w:type="dxa"/>
          </w:tcPr>
          <w:p w:rsidR="00C93A2A" w:rsidRPr="00C20E2C" w:rsidRDefault="00C93A2A" w:rsidP="00C93A2A">
            <w:pPr>
              <w:pStyle w:val="affffff8"/>
              <w:ind w:firstLine="0"/>
              <w:jc w:val="center"/>
              <w:rPr>
                <w:sz w:val="24"/>
                <w:szCs w:val="24"/>
              </w:rPr>
            </w:pPr>
            <w:r w:rsidRPr="00C20E2C">
              <w:rPr>
                <w:sz w:val="24"/>
                <w:szCs w:val="24"/>
              </w:rPr>
              <w:t>4.4</w:t>
            </w:r>
          </w:p>
        </w:tc>
        <w:tc>
          <w:tcPr>
            <w:tcW w:w="2835" w:type="dxa"/>
          </w:tcPr>
          <w:p w:rsidR="00C93A2A" w:rsidRPr="00C20E2C" w:rsidRDefault="00C93A2A" w:rsidP="00C93A2A">
            <w:pPr>
              <w:tabs>
                <w:tab w:val="left" w:pos="430"/>
              </w:tabs>
              <w:ind w:firstLine="0"/>
              <w:rPr>
                <w:sz w:val="24"/>
                <w:szCs w:val="24"/>
              </w:rPr>
            </w:pPr>
            <w:r w:rsidRPr="00C20E2C">
              <w:rPr>
                <w:sz w:val="24"/>
                <w:szCs w:val="24"/>
              </w:rPr>
              <w:t xml:space="preserve">Магазин </w:t>
            </w:r>
          </w:p>
          <w:p w:rsidR="00C93A2A" w:rsidRPr="00C20E2C" w:rsidRDefault="00C93A2A" w:rsidP="00C93A2A">
            <w:pPr>
              <w:tabs>
                <w:tab w:val="left" w:pos="430"/>
              </w:tabs>
              <w:ind w:firstLine="0"/>
              <w:rPr>
                <w:sz w:val="24"/>
                <w:szCs w:val="24"/>
              </w:rPr>
            </w:pPr>
          </w:p>
        </w:tc>
        <w:tc>
          <w:tcPr>
            <w:tcW w:w="11339" w:type="dxa"/>
          </w:tcPr>
          <w:p w:rsidR="00C93A2A" w:rsidRPr="00C20E2C" w:rsidRDefault="00C93A2A" w:rsidP="006A2E46">
            <w:pPr>
              <w:pStyle w:val="ab"/>
              <w:widowControl/>
              <w:numPr>
                <w:ilvl w:val="3"/>
                <w:numId w:val="20"/>
              </w:numPr>
              <w:tabs>
                <w:tab w:val="left" w:pos="556"/>
              </w:tabs>
              <w:suppressAutoHyphens w:val="0"/>
              <w:autoSpaceDE/>
              <w:ind w:left="0" w:firstLine="0"/>
              <w:rPr>
                <w:sz w:val="24"/>
                <w:szCs w:val="24"/>
              </w:rPr>
            </w:pPr>
            <w:r w:rsidRPr="00C20E2C">
              <w:rPr>
                <w:sz w:val="24"/>
                <w:szCs w:val="24"/>
              </w:rPr>
              <w:t>Площадь помещений, встроенных в объекты основного вида использования – не более 100 кв. м.</w:t>
            </w:r>
          </w:p>
          <w:p w:rsidR="00C93A2A" w:rsidRPr="00C20E2C" w:rsidRDefault="00C93A2A" w:rsidP="006A2E46">
            <w:pPr>
              <w:pStyle w:val="ab"/>
              <w:widowControl/>
              <w:numPr>
                <w:ilvl w:val="3"/>
                <w:numId w:val="20"/>
              </w:numPr>
              <w:tabs>
                <w:tab w:val="left" w:pos="556"/>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C93A2A" w:rsidRPr="00C20E2C" w:rsidRDefault="00C93A2A" w:rsidP="006A2E46">
            <w:pPr>
              <w:pStyle w:val="ab"/>
              <w:widowControl/>
              <w:numPr>
                <w:ilvl w:val="3"/>
                <w:numId w:val="20"/>
              </w:numPr>
              <w:tabs>
                <w:tab w:val="left" w:pos="556"/>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C93A2A" w:rsidRPr="00C20E2C" w:rsidRDefault="00C93A2A" w:rsidP="006A2E46">
            <w:pPr>
              <w:pStyle w:val="ab"/>
              <w:widowControl/>
              <w:numPr>
                <w:ilvl w:val="3"/>
                <w:numId w:val="20"/>
              </w:numPr>
              <w:tabs>
                <w:tab w:val="left" w:pos="556"/>
              </w:tabs>
              <w:suppressAutoHyphens w:val="0"/>
              <w:autoSpaceDE/>
              <w:ind w:left="0" w:firstLine="0"/>
              <w:rPr>
                <w:sz w:val="24"/>
                <w:szCs w:val="24"/>
              </w:rPr>
            </w:pPr>
            <w:r w:rsidRPr="00C20E2C">
              <w:rPr>
                <w:iCs/>
                <w:sz w:val="24"/>
                <w:szCs w:val="24"/>
              </w:rPr>
              <w:t xml:space="preserve">Предельное количество этажей или предельная высота зданий, строений, сооружений – </w:t>
            </w:r>
            <w:r w:rsidR="006A2E46" w:rsidRPr="00C20E2C">
              <w:rPr>
                <w:b/>
                <w:bCs/>
                <w:iCs/>
                <w:sz w:val="24"/>
                <w:szCs w:val="24"/>
              </w:rPr>
              <w:t>2</w:t>
            </w:r>
            <w:r w:rsidR="006A2E46" w:rsidRPr="00C20E2C">
              <w:rPr>
                <w:iCs/>
                <w:sz w:val="24"/>
                <w:szCs w:val="24"/>
              </w:rPr>
              <w:t xml:space="preserve"> этажа</w:t>
            </w:r>
            <w:r w:rsidRPr="00C20E2C">
              <w:rPr>
                <w:sz w:val="24"/>
                <w:szCs w:val="24"/>
              </w:rPr>
              <w:t>.</w:t>
            </w:r>
          </w:p>
          <w:p w:rsidR="00C93A2A" w:rsidRPr="00C20E2C" w:rsidRDefault="00C93A2A" w:rsidP="006A2E46">
            <w:pPr>
              <w:pStyle w:val="ab"/>
              <w:widowControl/>
              <w:numPr>
                <w:ilvl w:val="3"/>
                <w:numId w:val="20"/>
              </w:numPr>
              <w:tabs>
                <w:tab w:val="left" w:pos="556"/>
              </w:tabs>
              <w:suppressAutoHyphens w:val="0"/>
              <w:autoSpaceDE/>
              <w:ind w:left="0" w:firstLine="0"/>
              <w:rPr>
                <w:sz w:val="24"/>
                <w:szCs w:val="24"/>
              </w:rPr>
            </w:pPr>
            <w:r w:rsidRPr="00C20E2C">
              <w:rPr>
                <w:iCs/>
                <w:sz w:val="24"/>
                <w:szCs w:val="24"/>
              </w:rPr>
              <w:t xml:space="preserve">Максимальный процент застройки – </w:t>
            </w:r>
            <w:r w:rsidR="006A2E46" w:rsidRPr="00C20E2C">
              <w:rPr>
                <w:iCs/>
                <w:sz w:val="24"/>
                <w:szCs w:val="24"/>
              </w:rPr>
              <w:t>не нормируется</w:t>
            </w:r>
            <w:r w:rsidRPr="00C20E2C">
              <w:rPr>
                <w:b/>
                <w:sz w:val="24"/>
                <w:szCs w:val="24"/>
              </w:rPr>
              <w:t>.</w:t>
            </w:r>
          </w:p>
        </w:tc>
      </w:tr>
      <w:tr w:rsidR="00C93A2A" w:rsidRPr="00C20E2C" w:rsidTr="00BD3D2E">
        <w:trPr>
          <w:trHeight w:val="20"/>
        </w:trPr>
        <w:tc>
          <w:tcPr>
            <w:tcW w:w="21998" w:type="dxa"/>
            <w:gridSpan w:val="5"/>
          </w:tcPr>
          <w:p w:rsidR="00C93A2A" w:rsidRPr="00C20E2C" w:rsidRDefault="00C93A2A" w:rsidP="006A2E46">
            <w:pPr>
              <w:pStyle w:val="affffffc"/>
              <w:tabs>
                <w:tab w:val="left" w:pos="556"/>
              </w:tabs>
            </w:pPr>
            <w:r w:rsidRPr="00C20E2C">
              <w:t>Условно разрешённые виды разрешённого использования</w:t>
            </w:r>
          </w:p>
        </w:tc>
      </w:tr>
      <w:tr w:rsidR="00C93A2A" w:rsidRPr="00C20E2C" w:rsidTr="0080070A">
        <w:trPr>
          <w:trHeight w:val="20"/>
        </w:trPr>
        <w:tc>
          <w:tcPr>
            <w:tcW w:w="2835" w:type="dxa"/>
          </w:tcPr>
          <w:p w:rsidR="00C93A2A" w:rsidRPr="00C20E2C" w:rsidRDefault="00C93A2A" w:rsidP="00C93A2A">
            <w:pPr>
              <w:pStyle w:val="affffff8"/>
              <w:ind w:firstLine="0"/>
              <w:rPr>
                <w:sz w:val="24"/>
                <w:szCs w:val="24"/>
              </w:rPr>
            </w:pPr>
            <w:r w:rsidRPr="00C20E2C">
              <w:rPr>
                <w:bCs/>
                <w:sz w:val="24"/>
                <w:szCs w:val="24"/>
                <w:lang w:eastAsia="en-US"/>
              </w:rPr>
              <w:t>Объекты гаражного назначения</w:t>
            </w:r>
            <w:r w:rsidRPr="00C20E2C">
              <w:rPr>
                <w:sz w:val="24"/>
                <w:szCs w:val="24"/>
                <w:lang w:eastAsia="en-US"/>
              </w:rPr>
              <w:t xml:space="preserve"> </w:t>
            </w:r>
          </w:p>
        </w:tc>
        <w:tc>
          <w:tcPr>
            <w:tcW w:w="3969" w:type="dxa"/>
            <w:tcBorders>
              <w:top w:val="nil"/>
            </w:tcBorders>
          </w:tcPr>
          <w:p w:rsidR="00C93A2A" w:rsidRPr="00C20E2C" w:rsidRDefault="00C93A2A" w:rsidP="00C93A2A">
            <w:pPr>
              <w:pStyle w:val="affffff8"/>
              <w:ind w:firstLine="0"/>
              <w:rPr>
                <w:sz w:val="24"/>
                <w:szCs w:val="24"/>
              </w:rPr>
            </w:pPr>
            <w:r w:rsidRPr="00C20E2C">
              <w:rPr>
                <w:bCs/>
                <w:sz w:val="24"/>
                <w:szCs w:val="24"/>
                <w:lang w:eastAsia="en-US"/>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1020" w:type="dxa"/>
          </w:tcPr>
          <w:p w:rsidR="00C93A2A" w:rsidRPr="00C20E2C" w:rsidRDefault="00C93A2A" w:rsidP="00C93A2A">
            <w:pPr>
              <w:pStyle w:val="affffff8"/>
              <w:ind w:firstLine="0"/>
              <w:jc w:val="center"/>
              <w:rPr>
                <w:sz w:val="24"/>
                <w:szCs w:val="24"/>
              </w:rPr>
            </w:pPr>
            <w:r w:rsidRPr="00C20E2C">
              <w:rPr>
                <w:sz w:val="24"/>
                <w:szCs w:val="24"/>
              </w:rPr>
              <w:t>2.7.1</w:t>
            </w:r>
          </w:p>
        </w:tc>
        <w:tc>
          <w:tcPr>
            <w:tcW w:w="2835" w:type="dxa"/>
          </w:tcPr>
          <w:p w:rsidR="00C93A2A" w:rsidRPr="00C20E2C" w:rsidRDefault="00C93A2A" w:rsidP="00C93A2A">
            <w:pPr>
              <w:rPr>
                <w:sz w:val="24"/>
                <w:szCs w:val="24"/>
              </w:rPr>
            </w:pPr>
          </w:p>
        </w:tc>
        <w:tc>
          <w:tcPr>
            <w:tcW w:w="11339" w:type="dxa"/>
          </w:tcPr>
          <w:p w:rsidR="00C93A2A" w:rsidRPr="00C20E2C" w:rsidRDefault="00C93A2A" w:rsidP="006A2E46">
            <w:pPr>
              <w:widowControl/>
              <w:tabs>
                <w:tab w:val="left" w:pos="556"/>
                <w:tab w:val="left" w:pos="718"/>
              </w:tabs>
              <w:suppressAutoHyphens w:val="0"/>
              <w:autoSpaceDE/>
              <w:ind w:left="75" w:firstLine="0"/>
              <w:rPr>
                <w:iCs/>
                <w:sz w:val="24"/>
                <w:szCs w:val="24"/>
              </w:rPr>
            </w:pPr>
            <w:r w:rsidRPr="00C20E2C">
              <w:rPr>
                <w:iCs/>
                <w:sz w:val="24"/>
                <w:szCs w:val="24"/>
              </w:rPr>
              <w:t>1.</w:t>
            </w:r>
            <w:r w:rsidRPr="00C20E2C">
              <w:rPr>
                <w:iCs/>
                <w:sz w:val="24"/>
                <w:szCs w:val="24"/>
              </w:rPr>
              <w:tab/>
              <w:t>Предельные (минимальные и (или) максимальные) размеры земельных участков, в том числе их площадь – не нормируется.</w:t>
            </w:r>
          </w:p>
          <w:p w:rsidR="00C93A2A" w:rsidRPr="00C20E2C" w:rsidRDefault="00C93A2A" w:rsidP="006A2E46">
            <w:pPr>
              <w:widowControl/>
              <w:tabs>
                <w:tab w:val="left" w:pos="556"/>
                <w:tab w:val="left" w:pos="718"/>
              </w:tabs>
              <w:suppressAutoHyphens w:val="0"/>
              <w:autoSpaceDE/>
              <w:ind w:left="75" w:firstLine="0"/>
              <w:rPr>
                <w:iCs/>
                <w:sz w:val="24"/>
                <w:szCs w:val="24"/>
              </w:rPr>
            </w:pPr>
            <w:r w:rsidRPr="00C20E2C">
              <w:rPr>
                <w:iCs/>
                <w:sz w:val="24"/>
                <w:szCs w:val="24"/>
              </w:rPr>
              <w:t>2.</w:t>
            </w:r>
            <w:r w:rsidRPr="00C20E2C">
              <w:rPr>
                <w:iCs/>
                <w:sz w:val="24"/>
                <w:szCs w:val="24"/>
              </w:rPr>
              <w:ta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C93A2A" w:rsidRPr="00C20E2C" w:rsidRDefault="00C93A2A" w:rsidP="006A2E46">
            <w:pPr>
              <w:widowControl/>
              <w:tabs>
                <w:tab w:val="left" w:pos="556"/>
                <w:tab w:val="left" w:pos="718"/>
              </w:tabs>
              <w:suppressAutoHyphens w:val="0"/>
              <w:autoSpaceDE/>
              <w:ind w:left="75" w:firstLine="0"/>
              <w:rPr>
                <w:iCs/>
                <w:sz w:val="24"/>
                <w:szCs w:val="24"/>
              </w:rPr>
            </w:pPr>
            <w:r w:rsidRPr="00C20E2C">
              <w:rPr>
                <w:iCs/>
                <w:sz w:val="24"/>
                <w:szCs w:val="24"/>
              </w:rPr>
              <w:t>3.</w:t>
            </w:r>
            <w:r w:rsidRPr="00C20E2C">
              <w:rPr>
                <w:iCs/>
                <w:sz w:val="24"/>
                <w:szCs w:val="24"/>
              </w:rPr>
              <w:tab/>
              <w:t>Предельное количество этажей или предельная высота зданий, строений, сооружений – не нормируется.</w:t>
            </w:r>
          </w:p>
          <w:p w:rsidR="00C93A2A" w:rsidRPr="00C20E2C" w:rsidRDefault="00C93A2A" w:rsidP="006A2E46">
            <w:pPr>
              <w:pStyle w:val="ab"/>
              <w:widowControl/>
              <w:tabs>
                <w:tab w:val="left" w:pos="556"/>
                <w:tab w:val="left" w:pos="718"/>
              </w:tabs>
              <w:suppressAutoHyphens w:val="0"/>
              <w:autoSpaceDE/>
              <w:ind w:left="435" w:firstLine="0"/>
              <w:rPr>
                <w:iCs/>
                <w:sz w:val="24"/>
                <w:szCs w:val="24"/>
              </w:rPr>
            </w:pPr>
            <w:r w:rsidRPr="00C20E2C">
              <w:rPr>
                <w:iCs/>
                <w:sz w:val="24"/>
                <w:szCs w:val="24"/>
              </w:rPr>
              <w:t>4.</w:t>
            </w:r>
            <w:r w:rsidRPr="00C20E2C">
              <w:rPr>
                <w:iCs/>
                <w:sz w:val="24"/>
                <w:szCs w:val="24"/>
              </w:rPr>
              <w:tab/>
              <w:t xml:space="preserve">Максимальный процент застройки – </w:t>
            </w:r>
            <w:r w:rsidRPr="00C20E2C">
              <w:rPr>
                <w:b/>
                <w:bCs/>
                <w:iCs/>
                <w:sz w:val="24"/>
                <w:szCs w:val="24"/>
              </w:rPr>
              <w:t>80</w:t>
            </w:r>
            <w:r w:rsidRPr="00C20E2C">
              <w:rPr>
                <w:iCs/>
                <w:sz w:val="24"/>
                <w:szCs w:val="24"/>
              </w:rPr>
              <w:t>%.</w:t>
            </w:r>
          </w:p>
        </w:tc>
      </w:tr>
      <w:tr w:rsidR="00C93A2A" w:rsidRPr="00C20E2C" w:rsidTr="0080070A">
        <w:trPr>
          <w:trHeight w:val="20"/>
        </w:trPr>
        <w:tc>
          <w:tcPr>
            <w:tcW w:w="2835" w:type="dxa"/>
            <w:vMerge w:val="restart"/>
          </w:tcPr>
          <w:p w:rsidR="00C93A2A" w:rsidRPr="00C20E2C" w:rsidRDefault="00C93A2A" w:rsidP="00C93A2A">
            <w:pPr>
              <w:pStyle w:val="affffff8"/>
              <w:ind w:firstLine="0"/>
              <w:rPr>
                <w:sz w:val="24"/>
                <w:szCs w:val="24"/>
              </w:rPr>
            </w:pPr>
            <w:r w:rsidRPr="00C20E2C">
              <w:rPr>
                <w:sz w:val="24"/>
                <w:szCs w:val="24"/>
              </w:rPr>
              <w:t>Культурное развитие</w:t>
            </w:r>
          </w:p>
        </w:tc>
        <w:tc>
          <w:tcPr>
            <w:tcW w:w="3969" w:type="dxa"/>
            <w:vMerge w:val="restart"/>
            <w:tcBorders>
              <w:top w:val="nil"/>
            </w:tcBorders>
          </w:tcPr>
          <w:p w:rsidR="00C93A2A" w:rsidRPr="00C20E2C" w:rsidRDefault="00C93A2A" w:rsidP="00C93A2A">
            <w:pPr>
              <w:pStyle w:val="affffff8"/>
              <w:ind w:firstLine="0"/>
              <w:rPr>
                <w:sz w:val="24"/>
                <w:szCs w:val="24"/>
              </w:rPr>
            </w:pPr>
            <w:r w:rsidRPr="00C20E2C">
              <w:rPr>
                <w:sz w:val="24"/>
                <w:szCs w:val="24"/>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sub_1361" w:history="1">
              <w:r w:rsidRPr="00C20E2C">
                <w:rPr>
                  <w:rStyle w:val="affffff3"/>
                  <w:sz w:val="24"/>
                  <w:szCs w:val="24"/>
                </w:rPr>
                <w:t>кодами 3.6.1-3.6.3</w:t>
              </w:r>
            </w:hyperlink>
          </w:p>
        </w:tc>
        <w:tc>
          <w:tcPr>
            <w:tcW w:w="1020" w:type="dxa"/>
            <w:vMerge w:val="restart"/>
          </w:tcPr>
          <w:p w:rsidR="00C93A2A" w:rsidRPr="00C20E2C" w:rsidRDefault="00C93A2A" w:rsidP="00C93A2A">
            <w:pPr>
              <w:pStyle w:val="affffff8"/>
              <w:ind w:firstLine="0"/>
              <w:jc w:val="center"/>
              <w:rPr>
                <w:sz w:val="24"/>
                <w:szCs w:val="24"/>
              </w:rPr>
            </w:pPr>
            <w:r w:rsidRPr="00C20E2C">
              <w:rPr>
                <w:sz w:val="24"/>
                <w:szCs w:val="24"/>
              </w:rPr>
              <w:t>3.6</w:t>
            </w:r>
          </w:p>
        </w:tc>
        <w:tc>
          <w:tcPr>
            <w:tcW w:w="2835" w:type="dxa"/>
          </w:tcPr>
          <w:p w:rsidR="00C93A2A" w:rsidRPr="00C20E2C" w:rsidRDefault="00C93A2A" w:rsidP="00C93A2A">
            <w:pPr>
              <w:ind w:firstLine="0"/>
              <w:rPr>
                <w:sz w:val="24"/>
                <w:szCs w:val="24"/>
              </w:rPr>
            </w:pPr>
            <w:r w:rsidRPr="00C20E2C">
              <w:rPr>
                <w:sz w:val="24"/>
                <w:szCs w:val="24"/>
              </w:rPr>
              <w:t xml:space="preserve">Библиотека </w:t>
            </w:r>
          </w:p>
        </w:tc>
        <w:tc>
          <w:tcPr>
            <w:tcW w:w="11339" w:type="dxa"/>
            <w:vMerge w:val="restart"/>
          </w:tcPr>
          <w:p w:rsidR="00C93A2A" w:rsidRPr="00C20E2C" w:rsidRDefault="00C93A2A" w:rsidP="006A2E46">
            <w:pPr>
              <w:pStyle w:val="ab"/>
              <w:widowControl/>
              <w:numPr>
                <w:ilvl w:val="0"/>
                <w:numId w:val="24"/>
              </w:numPr>
              <w:tabs>
                <w:tab w:val="left" w:pos="429"/>
                <w:tab w:val="left" w:pos="556"/>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C93A2A" w:rsidRPr="00C20E2C" w:rsidRDefault="00C93A2A" w:rsidP="006A2E46">
            <w:pPr>
              <w:pStyle w:val="ab"/>
              <w:widowControl/>
              <w:numPr>
                <w:ilvl w:val="0"/>
                <w:numId w:val="24"/>
              </w:numPr>
              <w:tabs>
                <w:tab w:val="left" w:pos="429"/>
                <w:tab w:val="left" w:pos="556"/>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C93A2A" w:rsidRPr="00C20E2C" w:rsidRDefault="00C93A2A" w:rsidP="006A2E46">
            <w:pPr>
              <w:pStyle w:val="ab"/>
              <w:widowControl/>
              <w:numPr>
                <w:ilvl w:val="0"/>
                <w:numId w:val="24"/>
              </w:numPr>
              <w:tabs>
                <w:tab w:val="left" w:pos="429"/>
                <w:tab w:val="left" w:pos="556"/>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C93A2A" w:rsidRPr="00C20E2C" w:rsidRDefault="00C93A2A" w:rsidP="006A2E46">
            <w:pPr>
              <w:pStyle w:val="ab"/>
              <w:widowControl/>
              <w:numPr>
                <w:ilvl w:val="0"/>
                <w:numId w:val="24"/>
              </w:numPr>
              <w:tabs>
                <w:tab w:val="left" w:pos="556"/>
              </w:tabs>
              <w:suppressAutoHyphens w:val="0"/>
              <w:autoSpaceDE/>
              <w:ind w:left="0" w:firstLine="0"/>
              <w:rPr>
                <w:b/>
                <w:sz w:val="24"/>
                <w:szCs w:val="24"/>
              </w:rPr>
            </w:pPr>
            <w:r w:rsidRPr="00C20E2C">
              <w:rPr>
                <w:iCs/>
                <w:sz w:val="24"/>
                <w:szCs w:val="24"/>
              </w:rPr>
              <w:t>Максимальный процент застройки</w:t>
            </w:r>
            <w:r w:rsidRPr="00C20E2C">
              <w:rPr>
                <w:sz w:val="24"/>
                <w:szCs w:val="24"/>
              </w:rPr>
              <w:t xml:space="preserve"> – </w:t>
            </w:r>
            <w:r w:rsidRPr="00C20E2C">
              <w:rPr>
                <w:b/>
                <w:sz w:val="24"/>
                <w:szCs w:val="24"/>
              </w:rPr>
              <w:t>80 %</w:t>
            </w:r>
            <w:r w:rsidRPr="00C20E2C">
              <w:rPr>
                <w:sz w:val="24"/>
                <w:szCs w:val="24"/>
              </w:rPr>
              <w:t>.</w:t>
            </w:r>
          </w:p>
        </w:tc>
      </w:tr>
      <w:tr w:rsidR="00C93A2A" w:rsidRPr="00C20E2C" w:rsidTr="0080070A">
        <w:trPr>
          <w:trHeight w:val="20"/>
        </w:trPr>
        <w:tc>
          <w:tcPr>
            <w:tcW w:w="2835" w:type="dxa"/>
            <w:vMerge/>
          </w:tcPr>
          <w:p w:rsidR="00C93A2A" w:rsidRPr="00C20E2C" w:rsidRDefault="00C93A2A" w:rsidP="00C93A2A">
            <w:pPr>
              <w:widowControl/>
              <w:suppressAutoHyphens w:val="0"/>
              <w:autoSpaceDE/>
              <w:ind w:firstLine="0"/>
              <w:rPr>
                <w:sz w:val="24"/>
                <w:szCs w:val="24"/>
              </w:rPr>
            </w:pPr>
          </w:p>
        </w:tc>
        <w:tc>
          <w:tcPr>
            <w:tcW w:w="3969" w:type="dxa"/>
            <w:vMerge/>
          </w:tcPr>
          <w:p w:rsidR="00C93A2A" w:rsidRPr="00C20E2C" w:rsidRDefault="00C93A2A" w:rsidP="00C93A2A">
            <w:pPr>
              <w:ind w:firstLine="0"/>
              <w:rPr>
                <w:sz w:val="24"/>
                <w:szCs w:val="24"/>
              </w:rPr>
            </w:pPr>
          </w:p>
        </w:tc>
        <w:tc>
          <w:tcPr>
            <w:tcW w:w="1020" w:type="dxa"/>
            <w:vMerge/>
          </w:tcPr>
          <w:p w:rsidR="00C93A2A" w:rsidRPr="00C20E2C" w:rsidRDefault="00C93A2A" w:rsidP="00C93A2A">
            <w:pPr>
              <w:ind w:firstLine="0"/>
              <w:rPr>
                <w:sz w:val="24"/>
                <w:szCs w:val="24"/>
              </w:rPr>
            </w:pPr>
          </w:p>
        </w:tc>
        <w:tc>
          <w:tcPr>
            <w:tcW w:w="2835" w:type="dxa"/>
          </w:tcPr>
          <w:p w:rsidR="00C93A2A" w:rsidRPr="00C20E2C" w:rsidRDefault="00C93A2A" w:rsidP="00C93A2A">
            <w:pPr>
              <w:ind w:firstLine="0"/>
              <w:rPr>
                <w:sz w:val="24"/>
                <w:szCs w:val="24"/>
              </w:rPr>
            </w:pPr>
            <w:r w:rsidRPr="00C20E2C">
              <w:rPr>
                <w:sz w:val="24"/>
                <w:szCs w:val="24"/>
              </w:rPr>
              <w:t>Дом культуры</w:t>
            </w:r>
          </w:p>
        </w:tc>
        <w:tc>
          <w:tcPr>
            <w:tcW w:w="11339" w:type="dxa"/>
            <w:vMerge/>
          </w:tcPr>
          <w:p w:rsidR="00C93A2A" w:rsidRPr="00C20E2C" w:rsidRDefault="00C93A2A" w:rsidP="006A2E46">
            <w:pPr>
              <w:pStyle w:val="ab"/>
              <w:widowControl/>
              <w:tabs>
                <w:tab w:val="left" w:pos="429"/>
                <w:tab w:val="left" w:pos="556"/>
              </w:tabs>
              <w:suppressAutoHyphens w:val="0"/>
              <w:autoSpaceDE/>
              <w:ind w:left="0" w:firstLine="0"/>
              <w:rPr>
                <w:iCs/>
                <w:sz w:val="24"/>
                <w:szCs w:val="24"/>
              </w:rPr>
            </w:pPr>
          </w:p>
        </w:tc>
      </w:tr>
      <w:tr w:rsidR="00C93A2A" w:rsidRPr="00C20E2C" w:rsidTr="0080070A">
        <w:trPr>
          <w:trHeight w:val="20"/>
        </w:trPr>
        <w:tc>
          <w:tcPr>
            <w:tcW w:w="2835" w:type="dxa"/>
            <w:vMerge/>
          </w:tcPr>
          <w:p w:rsidR="00C93A2A" w:rsidRPr="00C20E2C" w:rsidRDefault="00C93A2A" w:rsidP="00C93A2A">
            <w:pPr>
              <w:widowControl/>
              <w:suppressAutoHyphens w:val="0"/>
              <w:autoSpaceDE/>
              <w:ind w:firstLine="0"/>
              <w:rPr>
                <w:sz w:val="24"/>
                <w:szCs w:val="24"/>
              </w:rPr>
            </w:pPr>
          </w:p>
        </w:tc>
        <w:tc>
          <w:tcPr>
            <w:tcW w:w="3969" w:type="dxa"/>
            <w:vMerge/>
          </w:tcPr>
          <w:p w:rsidR="00C93A2A" w:rsidRPr="00C20E2C" w:rsidRDefault="00C93A2A" w:rsidP="00C93A2A">
            <w:pPr>
              <w:ind w:firstLine="0"/>
              <w:rPr>
                <w:sz w:val="24"/>
                <w:szCs w:val="24"/>
              </w:rPr>
            </w:pPr>
          </w:p>
        </w:tc>
        <w:tc>
          <w:tcPr>
            <w:tcW w:w="1020" w:type="dxa"/>
            <w:vMerge/>
          </w:tcPr>
          <w:p w:rsidR="00C93A2A" w:rsidRPr="00C20E2C" w:rsidRDefault="00C93A2A" w:rsidP="00C93A2A">
            <w:pPr>
              <w:ind w:firstLine="0"/>
              <w:rPr>
                <w:sz w:val="24"/>
                <w:szCs w:val="24"/>
              </w:rPr>
            </w:pPr>
          </w:p>
        </w:tc>
        <w:tc>
          <w:tcPr>
            <w:tcW w:w="2835" w:type="dxa"/>
          </w:tcPr>
          <w:p w:rsidR="00C93A2A" w:rsidRPr="00C20E2C" w:rsidRDefault="00C93A2A" w:rsidP="00C93A2A">
            <w:pPr>
              <w:ind w:firstLine="0"/>
              <w:rPr>
                <w:sz w:val="24"/>
                <w:szCs w:val="24"/>
              </w:rPr>
            </w:pPr>
            <w:r w:rsidRPr="00C20E2C">
              <w:rPr>
                <w:sz w:val="24"/>
                <w:szCs w:val="24"/>
              </w:rPr>
              <w:t>Площадки для празднеств и гуляний</w:t>
            </w:r>
          </w:p>
        </w:tc>
        <w:tc>
          <w:tcPr>
            <w:tcW w:w="11339" w:type="dxa"/>
          </w:tcPr>
          <w:p w:rsidR="00C93A2A" w:rsidRPr="00C20E2C" w:rsidRDefault="00C93A2A" w:rsidP="006A2E46">
            <w:pPr>
              <w:pStyle w:val="ab"/>
              <w:widowControl/>
              <w:numPr>
                <w:ilvl w:val="0"/>
                <w:numId w:val="31"/>
              </w:numPr>
              <w:tabs>
                <w:tab w:val="left" w:pos="429"/>
                <w:tab w:val="left" w:pos="556"/>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C93A2A" w:rsidRPr="00C20E2C" w:rsidRDefault="00C93A2A" w:rsidP="006A2E46">
            <w:pPr>
              <w:pStyle w:val="ab"/>
              <w:widowControl/>
              <w:numPr>
                <w:ilvl w:val="0"/>
                <w:numId w:val="31"/>
              </w:numPr>
              <w:tabs>
                <w:tab w:val="left" w:pos="429"/>
                <w:tab w:val="left" w:pos="556"/>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C93A2A" w:rsidRPr="00C20E2C" w:rsidRDefault="00C93A2A" w:rsidP="006A2E46">
            <w:pPr>
              <w:pStyle w:val="ab"/>
              <w:widowControl/>
              <w:numPr>
                <w:ilvl w:val="0"/>
                <w:numId w:val="31"/>
              </w:numPr>
              <w:tabs>
                <w:tab w:val="left" w:pos="429"/>
                <w:tab w:val="left" w:pos="556"/>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C93A2A" w:rsidRPr="00C20E2C" w:rsidRDefault="00C93A2A" w:rsidP="006A2E46">
            <w:pPr>
              <w:pStyle w:val="ab"/>
              <w:widowControl/>
              <w:numPr>
                <w:ilvl w:val="0"/>
                <w:numId w:val="31"/>
              </w:numPr>
              <w:tabs>
                <w:tab w:val="left" w:pos="556"/>
              </w:tabs>
              <w:suppressAutoHyphens w:val="0"/>
              <w:autoSpaceDE/>
              <w:ind w:left="0" w:firstLine="0"/>
              <w:rPr>
                <w:sz w:val="24"/>
                <w:szCs w:val="24"/>
              </w:rPr>
            </w:pPr>
            <w:r w:rsidRPr="00C20E2C">
              <w:rPr>
                <w:iCs/>
                <w:sz w:val="24"/>
                <w:szCs w:val="24"/>
              </w:rPr>
              <w:t xml:space="preserve">Максимальный процент застройки </w:t>
            </w:r>
            <w:r w:rsidRPr="00C20E2C">
              <w:rPr>
                <w:sz w:val="24"/>
                <w:szCs w:val="24"/>
              </w:rPr>
              <w:t xml:space="preserve">– </w:t>
            </w:r>
            <w:r w:rsidRPr="00C20E2C">
              <w:rPr>
                <w:b/>
                <w:sz w:val="24"/>
                <w:szCs w:val="24"/>
              </w:rPr>
              <w:t>0 %.</w:t>
            </w:r>
          </w:p>
        </w:tc>
      </w:tr>
      <w:tr w:rsidR="00C93A2A" w:rsidRPr="00C20E2C" w:rsidTr="0080070A">
        <w:trPr>
          <w:trHeight w:val="20"/>
        </w:trPr>
        <w:tc>
          <w:tcPr>
            <w:tcW w:w="2835" w:type="dxa"/>
          </w:tcPr>
          <w:p w:rsidR="00C93A2A" w:rsidRPr="00C20E2C" w:rsidRDefault="00C93A2A" w:rsidP="00C93A2A">
            <w:pPr>
              <w:pStyle w:val="affffff8"/>
              <w:ind w:firstLine="0"/>
              <w:rPr>
                <w:sz w:val="24"/>
                <w:szCs w:val="24"/>
              </w:rPr>
            </w:pPr>
            <w:r w:rsidRPr="00C20E2C">
              <w:rPr>
                <w:sz w:val="24"/>
                <w:szCs w:val="24"/>
              </w:rPr>
              <w:t>Религиозное использование</w:t>
            </w:r>
          </w:p>
        </w:tc>
        <w:tc>
          <w:tcPr>
            <w:tcW w:w="3969" w:type="dxa"/>
            <w:tcBorders>
              <w:top w:val="nil"/>
            </w:tcBorders>
          </w:tcPr>
          <w:p w:rsidR="00C93A2A" w:rsidRPr="00C20E2C" w:rsidRDefault="00C93A2A" w:rsidP="00C93A2A">
            <w:pPr>
              <w:ind w:firstLine="0"/>
              <w:rPr>
                <w:sz w:val="24"/>
                <w:szCs w:val="24"/>
                <w:lang w:eastAsia="ru-RU"/>
              </w:rPr>
            </w:pPr>
            <w:r w:rsidRPr="00C20E2C">
              <w:rPr>
                <w:sz w:val="24"/>
                <w:szCs w:val="24"/>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C93A2A" w:rsidRPr="00C20E2C" w:rsidRDefault="00C93A2A" w:rsidP="00C93A2A">
            <w:pPr>
              <w:pStyle w:val="affffff8"/>
              <w:ind w:firstLine="0"/>
              <w:rPr>
                <w:sz w:val="24"/>
                <w:szCs w:val="24"/>
              </w:rPr>
            </w:pPr>
          </w:p>
        </w:tc>
        <w:tc>
          <w:tcPr>
            <w:tcW w:w="1020" w:type="dxa"/>
          </w:tcPr>
          <w:p w:rsidR="00C93A2A" w:rsidRPr="00C20E2C" w:rsidRDefault="00C93A2A" w:rsidP="00C93A2A">
            <w:pPr>
              <w:pStyle w:val="affffff8"/>
              <w:ind w:firstLine="0"/>
              <w:jc w:val="center"/>
              <w:rPr>
                <w:sz w:val="24"/>
                <w:szCs w:val="24"/>
              </w:rPr>
            </w:pPr>
            <w:r w:rsidRPr="00C20E2C">
              <w:rPr>
                <w:sz w:val="24"/>
                <w:szCs w:val="24"/>
              </w:rPr>
              <w:t>3.7</w:t>
            </w:r>
          </w:p>
        </w:tc>
        <w:tc>
          <w:tcPr>
            <w:tcW w:w="2835" w:type="dxa"/>
          </w:tcPr>
          <w:p w:rsidR="00C93A2A" w:rsidRPr="00C20E2C" w:rsidRDefault="00C93A2A" w:rsidP="00C93A2A">
            <w:pPr>
              <w:ind w:firstLine="0"/>
              <w:rPr>
                <w:sz w:val="24"/>
                <w:szCs w:val="24"/>
              </w:rPr>
            </w:pPr>
            <w:r w:rsidRPr="00C20E2C">
              <w:rPr>
                <w:sz w:val="24"/>
                <w:szCs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1339" w:type="dxa"/>
          </w:tcPr>
          <w:p w:rsidR="00C93A2A" w:rsidRPr="00C20E2C" w:rsidRDefault="00C93A2A" w:rsidP="006A2E46">
            <w:pPr>
              <w:widowControl/>
              <w:tabs>
                <w:tab w:val="left" w:pos="429"/>
                <w:tab w:val="left" w:pos="556"/>
              </w:tabs>
              <w:suppressAutoHyphens w:val="0"/>
              <w:autoSpaceDE/>
              <w:ind w:firstLine="0"/>
              <w:rPr>
                <w:iCs/>
                <w:sz w:val="24"/>
                <w:szCs w:val="24"/>
              </w:rPr>
            </w:pPr>
            <w:r w:rsidRPr="00C20E2C">
              <w:rPr>
                <w:iCs/>
                <w:sz w:val="24"/>
                <w:szCs w:val="24"/>
              </w:rPr>
              <w:t>1.</w:t>
            </w:r>
            <w:r w:rsidRPr="00C20E2C">
              <w:rPr>
                <w:iCs/>
                <w:sz w:val="24"/>
                <w:szCs w:val="24"/>
              </w:rPr>
              <w:tab/>
              <w:t>Предельные (минимальные и (или) максимальные) размеры земельных участков, в том числе их площадь – не нормируется.</w:t>
            </w:r>
          </w:p>
          <w:p w:rsidR="00C93A2A" w:rsidRPr="00C20E2C" w:rsidRDefault="00C93A2A" w:rsidP="006A2E46">
            <w:pPr>
              <w:widowControl/>
              <w:tabs>
                <w:tab w:val="left" w:pos="429"/>
                <w:tab w:val="left" w:pos="556"/>
              </w:tabs>
              <w:suppressAutoHyphens w:val="0"/>
              <w:autoSpaceDE/>
              <w:ind w:firstLine="0"/>
              <w:rPr>
                <w:iCs/>
                <w:sz w:val="24"/>
                <w:szCs w:val="24"/>
              </w:rPr>
            </w:pPr>
            <w:r w:rsidRPr="00C20E2C">
              <w:rPr>
                <w:iCs/>
                <w:sz w:val="24"/>
                <w:szCs w:val="24"/>
              </w:rPr>
              <w:t>2.</w:t>
            </w:r>
            <w:r w:rsidRPr="00C20E2C">
              <w:rPr>
                <w:iCs/>
                <w:sz w:val="24"/>
                <w:szCs w:val="24"/>
              </w:rPr>
              <w:ta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C93A2A" w:rsidRPr="00C20E2C" w:rsidRDefault="00C93A2A" w:rsidP="006A2E46">
            <w:pPr>
              <w:widowControl/>
              <w:tabs>
                <w:tab w:val="left" w:pos="429"/>
                <w:tab w:val="left" w:pos="556"/>
              </w:tabs>
              <w:suppressAutoHyphens w:val="0"/>
              <w:autoSpaceDE/>
              <w:ind w:firstLine="0"/>
              <w:rPr>
                <w:iCs/>
                <w:sz w:val="24"/>
                <w:szCs w:val="24"/>
              </w:rPr>
            </w:pPr>
            <w:r w:rsidRPr="00C20E2C">
              <w:rPr>
                <w:iCs/>
                <w:sz w:val="24"/>
                <w:szCs w:val="24"/>
              </w:rPr>
              <w:t>3.</w:t>
            </w:r>
            <w:r w:rsidRPr="00C20E2C">
              <w:rPr>
                <w:iCs/>
                <w:sz w:val="24"/>
                <w:szCs w:val="24"/>
              </w:rPr>
              <w:tab/>
              <w:t>Предельное количество этажей или предельная высота зданий, строений, сооружений – не нормируется.</w:t>
            </w:r>
          </w:p>
          <w:p w:rsidR="00C93A2A" w:rsidRPr="00C20E2C" w:rsidRDefault="00C93A2A" w:rsidP="006A2E46">
            <w:pPr>
              <w:pStyle w:val="ab"/>
              <w:widowControl/>
              <w:tabs>
                <w:tab w:val="left" w:pos="429"/>
                <w:tab w:val="left" w:pos="556"/>
              </w:tabs>
              <w:suppressAutoHyphens w:val="0"/>
              <w:autoSpaceDE/>
              <w:ind w:left="0" w:firstLine="0"/>
              <w:rPr>
                <w:iCs/>
                <w:sz w:val="24"/>
                <w:szCs w:val="24"/>
              </w:rPr>
            </w:pPr>
            <w:r w:rsidRPr="00C20E2C">
              <w:rPr>
                <w:iCs/>
                <w:sz w:val="24"/>
                <w:szCs w:val="24"/>
              </w:rPr>
              <w:t>4.</w:t>
            </w:r>
            <w:r w:rsidRPr="00C20E2C">
              <w:rPr>
                <w:iCs/>
                <w:sz w:val="24"/>
                <w:szCs w:val="24"/>
              </w:rPr>
              <w:tab/>
              <w:t xml:space="preserve">Максимальный процент застройки – </w:t>
            </w:r>
            <w:r w:rsidRPr="00C20E2C">
              <w:rPr>
                <w:b/>
                <w:bCs/>
                <w:iCs/>
                <w:sz w:val="24"/>
                <w:szCs w:val="24"/>
              </w:rPr>
              <w:t>80</w:t>
            </w:r>
            <w:r w:rsidRPr="00C20E2C">
              <w:rPr>
                <w:iCs/>
                <w:sz w:val="24"/>
                <w:szCs w:val="24"/>
              </w:rPr>
              <w:t xml:space="preserve"> %.</w:t>
            </w:r>
          </w:p>
        </w:tc>
      </w:tr>
      <w:tr w:rsidR="00C93A2A" w:rsidRPr="00C20E2C" w:rsidTr="0080070A">
        <w:trPr>
          <w:trHeight w:val="20"/>
        </w:trPr>
        <w:tc>
          <w:tcPr>
            <w:tcW w:w="2835" w:type="dxa"/>
          </w:tcPr>
          <w:p w:rsidR="00C93A2A" w:rsidRPr="00C20E2C" w:rsidRDefault="00C93A2A" w:rsidP="00C93A2A">
            <w:pPr>
              <w:pStyle w:val="affffff8"/>
              <w:ind w:firstLine="0"/>
              <w:rPr>
                <w:sz w:val="24"/>
                <w:szCs w:val="24"/>
              </w:rPr>
            </w:pPr>
            <w:r w:rsidRPr="00C20E2C">
              <w:rPr>
                <w:sz w:val="24"/>
                <w:szCs w:val="24"/>
              </w:rPr>
              <w:t>Общественное управление</w:t>
            </w:r>
          </w:p>
        </w:tc>
        <w:tc>
          <w:tcPr>
            <w:tcW w:w="3969" w:type="dxa"/>
            <w:tcBorders>
              <w:top w:val="nil"/>
            </w:tcBorders>
          </w:tcPr>
          <w:p w:rsidR="00C93A2A" w:rsidRPr="00C20E2C" w:rsidRDefault="00C93A2A" w:rsidP="00C93A2A">
            <w:pPr>
              <w:pStyle w:val="affffff8"/>
              <w:ind w:firstLine="0"/>
              <w:rPr>
                <w:sz w:val="24"/>
                <w:szCs w:val="24"/>
              </w:rPr>
            </w:pPr>
            <w:r w:rsidRPr="00C20E2C">
              <w:rPr>
                <w:sz w:val="24"/>
                <w:szCs w:val="24"/>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sub_1381" w:history="1">
              <w:r w:rsidRPr="00C20E2C">
                <w:rPr>
                  <w:rStyle w:val="affffff3"/>
                  <w:sz w:val="24"/>
                  <w:szCs w:val="24"/>
                </w:rPr>
                <w:t>кодами 3.8.1-3.8.2</w:t>
              </w:r>
            </w:hyperlink>
          </w:p>
        </w:tc>
        <w:tc>
          <w:tcPr>
            <w:tcW w:w="1020" w:type="dxa"/>
          </w:tcPr>
          <w:p w:rsidR="00C93A2A" w:rsidRPr="00C20E2C" w:rsidRDefault="00C93A2A" w:rsidP="00C93A2A">
            <w:pPr>
              <w:pStyle w:val="affffff8"/>
              <w:ind w:firstLine="0"/>
              <w:jc w:val="center"/>
              <w:rPr>
                <w:sz w:val="24"/>
                <w:szCs w:val="24"/>
              </w:rPr>
            </w:pPr>
            <w:r w:rsidRPr="00C20E2C">
              <w:rPr>
                <w:sz w:val="24"/>
                <w:szCs w:val="24"/>
              </w:rPr>
              <w:t>3.8</w:t>
            </w:r>
          </w:p>
        </w:tc>
        <w:tc>
          <w:tcPr>
            <w:tcW w:w="2835" w:type="dxa"/>
          </w:tcPr>
          <w:p w:rsidR="00C93A2A" w:rsidRPr="00C20E2C" w:rsidRDefault="00C93A2A" w:rsidP="00C93A2A">
            <w:pPr>
              <w:ind w:firstLine="0"/>
              <w:rPr>
                <w:sz w:val="24"/>
                <w:szCs w:val="24"/>
              </w:rPr>
            </w:pPr>
            <w:r w:rsidRPr="00C20E2C">
              <w:rPr>
                <w:sz w:val="24"/>
                <w:szCs w:val="24"/>
              </w:rPr>
              <w:t>Административное здание</w:t>
            </w:r>
          </w:p>
          <w:p w:rsidR="00C93A2A" w:rsidRPr="00C20E2C" w:rsidRDefault="00C93A2A" w:rsidP="00C93A2A">
            <w:pPr>
              <w:ind w:firstLine="0"/>
              <w:rPr>
                <w:sz w:val="24"/>
                <w:szCs w:val="24"/>
              </w:rPr>
            </w:pPr>
          </w:p>
        </w:tc>
        <w:tc>
          <w:tcPr>
            <w:tcW w:w="11339" w:type="dxa"/>
          </w:tcPr>
          <w:p w:rsidR="00C93A2A" w:rsidRPr="00C20E2C" w:rsidRDefault="00C93A2A" w:rsidP="006A2E46">
            <w:pPr>
              <w:pStyle w:val="ab"/>
              <w:widowControl/>
              <w:numPr>
                <w:ilvl w:val="0"/>
                <w:numId w:val="19"/>
              </w:numPr>
              <w:tabs>
                <w:tab w:val="left" w:pos="429"/>
                <w:tab w:val="left" w:pos="556"/>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C93A2A" w:rsidRPr="00C20E2C" w:rsidRDefault="00C93A2A" w:rsidP="006A2E46">
            <w:pPr>
              <w:pStyle w:val="ab"/>
              <w:widowControl/>
              <w:numPr>
                <w:ilvl w:val="0"/>
                <w:numId w:val="19"/>
              </w:numPr>
              <w:tabs>
                <w:tab w:val="left" w:pos="429"/>
                <w:tab w:val="left" w:pos="556"/>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C93A2A" w:rsidRPr="00C20E2C" w:rsidRDefault="00C93A2A" w:rsidP="006A2E46">
            <w:pPr>
              <w:pStyle w:val="ab"/>
              <w:widowControl/>
              <w:numPr>
                <w:ilvl w:val="0"/>
                <w:numId w:val="19"/>
              </w:numPr>
              <w:tabs>
                <w:tab w:val="left" w:pos="429"/>
                <w:tab w:val="left" w:pos="556"/>
                <w:tab w:val="left" w:pos="1144"/>
              </w:tabs>
              <w:suppressAutoHyphens w:val="0"/>
              <w:autoSpaceDE/>
              <w:ind w:left="0" w:firstLine="0"/>
              <w:rPr>
                <w:sz w:val="24"/>
                <w:szCs w:val="24"/>
              </w:rPr>
            </w:pPr>
            <w:r w:rsidRPr="00C20E2C">
              <w:rPr>
                <w:sz w:val="24"/>
                <w:szCs w:val="24"/>
              </w:rPr>
              <w:t xml:space="preserve">Максимальное количество этажей – </w:t>
            </w:r>
            <w:r w:rsidRPr="00C20E2C">
              <w:rPr>
                <w:b/>
                <w:sz w:val="24"/>
                <w:szCs w:val="24"/>
              </w:rPr>
              <w:t>3</w:t>
            </w:r>
            <w:r w:rsidRPr="00C20E2C">
              <w:rPr>
                <w:sz w:val="24"/>
                <w:szCs w:val="24"/>
              </w:rPr>
              <w:t>.</w:t>
            </w:r>
          </w:p>
          <w:p w:rsidR="00C93A2A" w:rsidRPr="00C20E2C" w:rsidRDefault="00C93A2A" w:rsidP="006A2E46">
            <w:pPr>
              <w:pStyle w:val="ab"/>
              <w:widowControl/>
              <w:numPr>
                <w:ilvl w:val="0"/>
                <w:numId w:val="19"/>
              </w:numPr>
              <w:tabs>
                <w:tab w:val="left" w:pos="429"/>
                <w:tab w:val="left" w:pos="556"/>
                <w:tab w:val="left" w:pos="1144"/>
              </w:tabs>
              <w:suppressAutoHyphens w:val="0"/>
              <w:autoSpaceDE/>
              <w:ind w:left="0" w:firstLine="0"/>
              <w:rPr>
                <w:sz w:val="24"/>
                <w:szCs w:val="24"/>
              </w:rPr>
            </w:pPr>
            <w:r w:rsidRPr="00C20E2C">
              <w:rPr>
                <w:sz w:val="24"/>
                <w:szCs w:val="24"/>
              </w:rPr>
              <w:t xml:space="preserve">Минимальное количество этажей – </w:t>
            </w:r>
            <w:r w:rsidRPr="00C20E2C">
              <w:rPr>
                <w:b/>
                <w:sz w:val="24"/>
                <w:szCs w:val="24"/>
              </w:rPr>
              <w:t>1</w:t>
            </w:r>
            <w:r w:rsidRPr="00C20E2C">
              <w:rPr>
                <w:sz w:val="24"/>
                <w:szCs w:val="24"/>
              </w:rPr>
              <w:t>.</w:t>
            </w:r>
          </w:p>
          <w:p w:rsidR="00C93A2A" w:rsidRPr="00C20E2C" w:rsidRDefault="00C93A2A" w:rsidP="006A2E46">
            <w:pPr>
              <w:pStyle w:val="ab"/>
              <w:widowControl/>
              <w:numPr>
                <w:ilvl w:val="0"/>
                <w:numId w:val="19"/>
              </w:numPr>
              <w:tabs>
                <w:tab w:val="left" w:pos="429"/>
                <w:tab w:val="left" w:pos="556"/>
              </w:tabs>
              <w:suppressAutoHyphens w:val="0"/>
              <w:autoSpaceDE/>
              <w:ind w:left="0" w:firstLine="0"/>
              <w:rPr>
                <w:sz w:val="24"/>
                <w:szCs w:val="24"/>
              </w:rPr>
            </w:pPr>
            <w:r w:rsidRPr="00C20E2C">
              <w:rPr>
                <w:sz w:val="24"/>
                <w:szCs w:val="24"/>
              </w:rPr>
              <w:t>В зонах жилой застройки административные здания следует размещать по линии застройки, выходящей на красные линии квартала (микрорайона).</w:t>
            </w:r>
          </w:p>
          <w:p w:rsidR="00C93A2A" w:rsidRPr="00C20E2C" w:rsidRDefault="00C93A2A" w:rsidP="006A2E46">
            <w:pPr>
              <w:pStyle w:val="ab"/>
              <w:widowControl/>
              <w:numPr>
                <w:ilvl w:val="0"/>
                <w:numId w:val="19"/>
              </w:numPr>
              <w:tabs>
                <w:tab w:val="left" w:pos="429"/>
                <w:tab w:val="left" w:pos="556"/>
              </w:tabs>
              <w:suppressAutoHyphens w:val="0"/>
              <w:autoSpaceDE/>
              <w:ind w:left="0" w:firstLine="0"/>
              <w:rPr>
                <w:sz w:val="24"/>
                <w:szCs w:val="24"/>
              </w:rPr>
            </w:pPr>
            <w:r w:rsidRPr="00C20E2C">
              <w:rPr>
                <w:sz w:val="24"/>
                <w:szCs w:val="24"/>
              </w:rPr>
              <w:t>В жилых зданиях не допускается размещать административные учреждения общественного значения.</w:t>
            </w:r>
          </w:p>
          <w:p w:rsidR="00C93A2A" w:rsidRPr="00C20E2C" w:rsidRDefault="00C93A2A" w:rsidP="006A2E46">
            <w:pPr>
              <w:pStyle w:val="ab"/>
              <w:widowControl/>
              <w:numPr>
                <w:ilvl w:val="0"/>
                <w:numId w:val="19"/>
              </w:numPr>
              <w:tabs>
                <w:tab w:val="left" w:pos="429"/>
                <w:tab w:val="left" w:pos="556"/>
              </w:tabs>
              <w:suppressAutoHyphens w:val="0"/>
              <w:autoSpaceDE/>
              <w:ind w:left="0" w:firstLine="0"/>
              <w:rPr>
                <w:bCs/>
                <w:sz w:val="24"/>
                <w:szCs w:val="24"/>
                <w:lang w:val="en-US"/>
              </w:rPr>
            </w:pPr>
            <w:r w:rsidRPr="00C20E2C">
              <w:rPr>
                <w:bCs/>
                <w:sz w:val="24"/>
                <w:szCs w:val="24"/>
              </w:rPr>
              <w:t xml:space="preserve">Максимальный процент застройки – </w:t>
            </w:r>
            <w:r w:rsidRPr="00C20E2C">
              <w:rPr>
                <w:b/>
                <w:bCs/>
                <w:sz w:val="24"/>
                <w:szCs w:val="24"/>
              </w:rPr>
              <w:t>80%.</w:t>
            </w:r>
          </w:p>
          <w:p w:rsidR="00C93A2A" w:rsidRPr="00C20E2C" w:rsidRDefault="00C93A2A" w:rsidP="006A2E46">
            <w:pPr>
              <w:pStyle w:val="ab"/>
              <w:tabs>
                <w:tab w:val="left" w:pos="556"/>
              </w:tabs>
              <w:suppressAutoHyphens w:val="0"/>
              <w:ind w:left="0" w:firstLine="0"/>
              <w:rPr>
                <w:bCs/>
                <w:sz w:val="24"/>
                <w:szCs w:val="24"/>
                <w:lang w:val="en-US"/>
              </w:rPr>
            </w:pPr>
          </w:p>
        </w:tc>
      </w:tr>
      <w:tr w:rsidR="00C93A2A" w:rsidRPr="00C20E2C" w:rsidTr="0080070A">
        <w:trPr>
          <w:trHeight w:val="20"/>
        </w:trPr>
        <w:tc>
          <w:tcPr>
            <w:tcW w:w="2835" w:type="dxa"/>
          </w:tcPr>
          <w:p w:rsidR="00C93A2A" w:rsidRPr="00C20E2C" w:rsidRDefault="00C93A2A" w:rsidP="00C93A2A">
            <w:pPr>
              <w:pStyle w:val="affffff8"/>
              <w:ind w:firstLine="0"/>
              <w:rPr>
                <w:sz w:val="24"/>
                <w:szCs w:val="24"/>
              </w:rPr>
            </w:pPr>
            <w:bookmarkStart w:id="73" w:name="sub_1046"/>
            <w:r w:rsidRPr="00C20E2C">
              <w:rPr>
                <w:sz w:val="24"/>
                <w:szCs w:val="24"/>
              </w:rPr>
              <w:t>Общественное питание</w:t>
            </w:r>
            <w:bookmarkEnd w:id="73"/>
          </w:p>
        </w:tc>
        <w:tc>
          <w:tcPr>
            <w:tcW w:w="3969" w:type="dxa"/>
          </w:tcPr>
          <w:p w:rsidR="00C93A2A" w:rsidRPr="00C20E2C" w:rsidRDefault="00C93A2A" w:rsidP="00C93A2A">
            <w:pPr>
              <w:pStyle w:val="affffff8"/>
              <w:ind w:firstLine="0"/>
              <w:rPr>
                <w:sz w:val="24"/>
                <w:szCs w:val="24"/>
              </w:rPr>
            </w:pPr>
            <w:r w:rsidRPr="00C20E2C">
              <w:rPr>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020" w:type="dxa"/>
          </w:tcPr>
          <w:p w:rsidR="00C93A2A" w:rsidRPr="00C20E2C" w:rsidRDefault="00C93A2A" w:rsidP="00C93A2A">
            <w:pPr>
              <w:pStyle w:val="affffff8"/>
              <w:ind w:firstLine="0"/>
              <w:jc w:val="center"/>
              <w:rPr>
                <w:sz w:val="24"/>
                <w:szCs w:val="24"/>
              </w:rPr>
            </w:pPr>
            <w:r w:rsidRPr="00C20E2C">
              <w:rPr>
                <w:sz w:val="24"/>
                <w:szCs w:val="24"/>
              </w:rPr>
              <w:t>4.6</w:t>
            </w:r>
          </w:p>
        </w:tc>
        <w:tc>
          <w:tcPr>
            <w:tcW w:w="2835" w:type="dxa"/>
          </w:tcPr>
          <w:p w:rsidR="00C93A2A" w:rsidRPr="00C20E2C" w:rsidRDefault="00C93A2A" w:rsidP="00C93A2A">
            <w:pPr>
              <w:ind w:firstLine="0"/>
              <w:rPr>
                <w:sz w:val="24"/>
                <w:szCs w:val="24"/>
              </w:rPr>
            </w:pPr>
            <w:r w:rsidRPr="00C20E2C">
              <w:rPr>
                <w:sz w:val="24"/>
                <w:szCs w:val="24"/>
              </w:rPr>
              <w:t>Объекты капитального строительства в целях устройства мест общественного питания (рестораны, кафе, столовые, закусочные, бары)</w:t>
            </w:r>
          </w:p>
        </w:tc>
        <w:tc>
          <w:tcPr>
            <w:tcW w:w="11339" w:type="dxa"/>
          </w:tcPr>
          <w:p w:rsidR="00C93A2A" w:rsidRPr="00C20E2C" w:rsidRDefault="00C93A2A" w:rsidP="006A2E46">
            <w:pPr>
              <w:pStyle w:val="ab"/>
              <w:widowControl/>
              <w:numPr>
                <w:ilvl w:val="0"/>
                <w:numId w:val="25"/>
              </w:numPr>
              <w:tabs>
                <w:tab w:val="left" w:pos="556"/>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C93A2A" w:rsidRPr="00C20E2C" w:rsidRDefault="00C93A2A" w:rsidP="006A2E46">
            <w:pPr>
              <w:pStyle w:val="ab"/>
              <w:widowControl/>
              <w:numPr>
                <w:ilvl w:val="0"/>
                <w:numId w:val="25"/>
              </w:numPr>
              <w:tabs>
                <w:tab w:val="left" w:pos="556"/>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C93A2A" w:rsidRPr="00C20E2C" w:rsidRDefault="00C93A2A" w:rsidP="006A2E46">
            <w:pPr>
              <w:widowControl/>
              <w:numPr>
                <w:ilvl w:val="0"/>
                <w:numId w:val="25"/>
              </w:numPr>
              <w:tabs>
                <w:tab w:val="left" w:pos="556"/>
              </w:tabs>
              <w:suppressAutoHyphens w:val="0"/>
              <w:autoSpaceDE/>
              <w:ind w:left="0" w:firstLine="0"/>
              <w:contextualSpacing w:val="0"/>
              <w:rPr>
                <w:b/>
                <w:sz w:val="24"/>
                <w:szCs w:val="24"/>
              </w:rPr>
            </w:pPr>
            <w:r w:rsidRPr="00C20E2C">
              <w:rPr>
                <w:sz w:val="24"/>
                <w:szCs w:val="24"/>
              </w:rPr>
              <w:t>Предельная высота зданий, строений, сооружений – не нормируется.</w:t>
            </w:r>
          </w:p>
          <w:p w:rsidR="00C93A2A" w:rsidRPr="00C20E2C" w:rsidRDefault="00C93A2A" w:rsidP="006A2E46">
            <w:pPr>
              <w:pStyle w:val="ab"/>
              <w:widowControl/>
              <w:numPr>
                <w:ilvl w:val="0"/>
                <w:numId w:val="25"/>
              </w:numPr>
              <w:tabs>
                <w:tab w:val="left" w:pos="556"/>
              </w:tabs>
              <w:suppressAutoHyphens w:val="0"/>
              <w:autoSpaceDE/>
              <w:ind w:left="0" w:firstLine="0"/>
              <w:rPr>
                <w:sz w:val="24"/>
                <w:szCs w:val="24"/>
              </w:rPr>
            </w:pPr>
            <w:r w:rsidRPr="00C20E2C">
              <w:rPr>
                <w:sz w:val="24"/>
                <w:szCs w:val="24"/>
              </w:rPr>
              <w:t xml:space="preserve">Максимальное количество этажей – </w:t>
            </w:r>
            <w:r w:rsidRPr="00C20E2C">
              <w:rPr>
                <w:b/>
                <w:sz w:val="24"/>
                <w:szCs w:val="24"/>
              </w:rPr>
              <w:t>2</w:t>
            </w:r>
            <w:r w:rsidRPr="00C20E2C">
              <w:rPr>
                <w:sz w:val="24"/>
                <w:szCs w:val="24"/>
              </w:rPr>
              <w:t>.</w:t>
            </w:r>
          </w:p>
          <w:p w:rsidR="00C93A2A" w:rsidRPr="00C20E2C" w:rsidRDefault="00C93A2A" w:rsidP="006A2E46">
            <w:pPr>
              <w:widowControl/>
              <w:numPr>
                <w:ilvl w:val="0"/>
                <w:numId w:val="25"/>
              </w:numPr>
              <w:tabs>
                <w:tab w:val="left" w:pos="556"/>
              </w:tabs>
              <w:suppressAutoHyphens w:val="0"/>
              <w:autoSpaceDE/>
              <w:ind w:left="0" w:firstLine="0"/>
              <w:contextualSpacing w:val="0"/>
              <w:rPr>
                <w:b/>
                <w:sz w:val="24"/>
                <w:szCs w:val="24"/>
              </w:rPr>
            </w:pPr>
            <w:r w:rsidRPr="00C20E2C">
              <w:rPr>
                <w:sz w:val="24"/>
                <w:szCs w:val="24"/>
              </w:rPr>
              <w:t xml:space="preserve">Минимальное количество этажей – </w:t>
            </w:r>
            <w:r w:rsidRPr="00C20E2C">
              <w:rPr>
                <w:b/>
                <w:sz w:val="24"/>
                <w:szCs w:val="24"/>
              </w:rPr>
              <w:t>1.</w:t>
            </w:r>
          </w:p>
          <w:p w:rsidR="00C93A2A" w:rsidRPr="00C20E2C" w:rsidRDefault="00C93A2A" w:rsidP="006A2E46">
            <w:pPr>
              <w:pStyle w:val="ab"/>
              <w:widowControl/>
              <w:numPr>
                <w:ilvl w:val="0"/>
                <w:numId w:val="25"/>
              </w:numPr>
              <w:tabs>
                <w:tab w:val="left" w:pos="556"/>
              </w:tabs>
              <w:suppressAutoHyphens w:val="0"/>
              <w:autoSpaceDE/>
              <w:ind w:left="0" w:firstLine="0"/>
              <w:rPr>
                <w:sz w:val="24"/>
                <w:szCs w:val="24"/>
              </w:rPr>
            </w:pPr>
            <w:r w:rsidRPr="00C20E2C">
              <w:rPr>
                <w:sz w:val="24"/>
                <w:szCs w:val="24"/>
              </w:rPr>
              <w:t xml:space="preserve">Максимальный процент застройки – </w:t>
            </w:r>
            <w:r w:rsidRPr="00C20E2C">
              <w:rPr>
                <w:b/>
                <w:sz w:val="24"/>
                <w:szCs w:val="24"/>
              </w:rPr>
              <w:t>80%.</w:t>
            </w:r>
          </w:p>
          <w:p w:rsidR="00C93A2A" w:rsidRPr="00C20E2C" w:rsidRDefault="00C93A2A" w:rsidP="006A2E46">
            <w:pPr>
              <w:pStyle w:val="ab"/>
              <w:widowControl/>
              <w:numPr>
                <w:ilvl w:val="0"/>
                <w:numId w:val="25"/>
              </w:numPr>
              <w:tabs>
                <w:tab w:val="left" w:pos="556"/>
              </w:tabs>
              <w:suppressAutoHyphens w:val="0"/>
              <w:autoSpaceDE/>
              <w:ind w:left="0" w:firstLine="0"/>
              <w:rPr>
                <w:sz w:val="24"/>
                <w:szCs w:val="24"/>
              </w:rPr>
            </w:pPr>
            <w:r w:rsidRPr="00C20E2C">
              <w:rPr>
                <w:sz w:val="24"/>
                <w:szCs w:val="24"/>
              </w:rPr>
              <w:t xml:space="preserve">Отдельно стоящие объекты общественного питания рекомендуется размещать с минимальным отступом от красной линии </w:t>
            </w:r>
            <w:r w:rsidRPr="00C20E2C">
              <w:rPr>
                <w:b/>
                <w:sz w:val="24"/>
                <w:szCs w:val="24"/>
              </w:rPr>
              <w:t>5 м</w:t>
            </w:r>
            <w:r w:rsidRPr="00C20E2C">
              <w:rPr>
                <w:sz w:val="24"/>
                <w:szCs w:val="24"/>
              </w:rPr>
              <w:t xml:space="preserve"> и </w:t>
            </w:r>
            <w:r w:rsidRPr="00C20E2C">
              <w:rPr>
                <w:b/>
                <w:sz w:val="24"/>
                <w:szCs w:val="24"/>
              </w:rPr>
              <w:t>50 м</w:t>
            </w:r>
            <w:r w:rsidRPr="00C20E2C">
              <w:rPr>
                <w:sz w:val="24"/>
                <w:szCs w:val="24"/>
              </w:rPr>
              <w:t xml:space="preserve"> до жилых зданий.</w:t>
            </w:r>
          </w:p>
        </w:tc>
      </w:tr>
      <w:tr w:rsidR="00C93A2A" w:rsidRPr="00C20E2C" w:rsidTr="0080070A">
        <w:trPr>
          <w:trHeight w:val="20"/>
        </w:trPr>
        <w:tc>
          <w:tcPr>
            <w:tcW w:w="2835" w:type="dxa"/>
          </w:tcPr>
          <w:p w:rsidR="00C93A2A" w:rsidRPr="00C20E2C" w:rsidRDefault="00C93A2A" w:rsidP="00C93A2A">
            <w:pPr>
              <w:pStyle w:val="affffffa"/>
              <w:ind w:firstLine="0"/>
              <w:rPr>
                <w:rFonts w:ascii="Times New Roman" w:hAnsi="Times New Roman" w:cs="Times New Roman"/>
                <w:sz w:val="24"/>
                <w:szCs w:val="24"/>
              </w:rPr>
            </w:pPr>
            <w:bookmarkStart w:id="74" w:name="sub_14911"/>
            <w:r w:rsidRPr="00C20E2C">
              <w:rPr>
                <w:rFonts w:ascii="Times New Roman" w:hAnsi="Times New Roman" w:cs="Times New Roman"/>
                <w:sz w:val="24"/>
                <w:szCs w:val="24"/>
              </w:rPr>
              <w:t>Заправка транспортных средств</w:t>
            </w:r>
            <w:bookmarkEnd w:id="74"/>
          </w:p>
        </w:tc>
        <w:tc>
          <w:tcPr>
            <w:tcW w:w="3969" w:type="dxa"/>
          </w:tcPr>
          <w:p w:rsidR="00C93A2A" w:rsidRPr="00C20E2C" w:rsidRDefault="00C93A2A" w:rsidP="00C93A2A">
            <w:pPr>
              <w:pStyle w:val="affffff8"/>
              <w:ind w:firstLine="0"/>
              <w:rPr>
                <w:sz w:val="24"/>
                <w:szCs w:val="24"/>
              </w:rPr>
            </w:pPr>
            <w:r w:rsidRPr="00C20E2C">
              <w:rPr>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020" w:type="dxa"/>
          </w:tcPr>
          <w:p w:rsidR="00C93A2A" w:rsidRPr="00C20E2C" w:rsidRDefault="00C93A2A" w:rsidP="00C93A2A">
            <w:pPr>
              <w:pStyle w:val="affffff8"/>
              <w:ind w:firstLine="0"/>
              <w:jc w:val="center"/>
              <w:rPr>
                <w:sz w:val="24"/>
                <w:szCs w:val="24"/>
              </w:rPr>
            </w:pPr>
            <w:r w:rsidRPr="00C20E2C">
              <w:rPr>
                <w:sz w:val="24"/>
                <w:szCs w:val="24"/>
              </w:rPr>
              <w:t>4.9.1.1</w:t>
            </w:r>
          </w:p>
        </w:tc>
        <w:tc>
          <w:tcPr>
            <w:tcW w:w="2835" w:type="dxa"/>
          </w:tcPr>
          <w:p w:rsidR="00C93A2A" w:rsidRPr="00C20E2C" w:rsidRDefault="00C93A2A" w:rsidP="00C93A2A">
            <w:pPr>
              <w:ind w:firstLine="0"/>
              <w:rPr>
                <w:sz w:val="24"/>
                <w:szCs w:val="24"/>
              </w:rPr>
            </w:pPr>
            <w:r w:rsidRPr="00C20E2C">
              <w:rPr>
                <w:sz w:val="24"/>
                <w:szCs w:val="24"/>
              </w:rPr>
              <w:t>Автозаправочная станция (бензиновые, газовые)</w:t>
            </w:r>
          </w:p>
          <w:p w:rsidR="00C93A2A" w:rsidRPr="00C20E2C" w:rsidRDefault="00C93A2A" w:rsidP="00C93A2A">
            <w:pPr>
              <w:ind w:firstLine="0"/>
              <w:rPr>
                <w:sz w:val="24"/>
                <w:szCs w:val="24"/>
              </w:rPr>
            </w:pPr>
          </w:p>
          <w:p w:rsidR="00C93A2A" w:rsidRPr="00C20E2C" w:rsidRDefault="00C93A2A" w:rsidP="00C93A2A">
            <w:pPr>
              <w:ind w:firstLine="0"/>
              <w:rPr>
                <w:sz w:val="24"/>
                <w:szCs w:val="24"/>
              </w:rPr>
            </w:pPr>
          </w:p>
        </w:tc>
        <w:tc>
          <w:tcPr>
            <w:tcW w:w="11339" w:type="dxa"/>
            <w:vMerge w:val="restart"/>
          </w:tcPr>
          <w:p w:rsidR="00C93A2A" w:rsidRPr="00C20E2C" w:rsidRDefault="00C93A2A" w:rsidP="006A2E46">
            <w:pPr>
              <w:pStyle w:val="ab"/>
              <w:widowControl/>
              <w:numPr>
                <w:ilvl w:val="0"/>
                <w:numId w:val="34"/>
              </w:numPr>
              <w:tabs>
                <w:tab w:val="left" w:pos="556"/>
                <w:tab w:val="left" w:pos="1002"/>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C93A2A" w:rsidRPr="00C20E2C" w:rsidRDefault="00C93A2A" w:rsidP="006A2E46">
            <w:pPr>
              <w:pStyle w:val="ab"/>
              <w:widowControl/>
              <w:numPr>
                <w:ilvl w:val="0"/>
                <w:numId w:val="34"/>
              </w:numPr>
              <w:tabs>
                <w:tab w:val="left" w:pos="556"/>
                <w:tab w:val="left" w:pos="1002"/>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C93A2A" w:rsidRPr="00C20E2C" w:rsidRDefault="00C93A2A" w:rsidP="006A2E46">
            <w:pPr>
              <w:pStyle w:val="ab"/>
              <w:widowControl/>
              <w:numPr>
                <w:ilvl w:val="0"/>
                <w:numId w:val="34"/>
              </w:numPr>
              <w:tabs>
                <w:tab w:val="left" w:pos="556"/>
                <w:tab w:val="left" w:pos="1002"/>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C93A2A" w:rsidRPr="00C20E2C" w:rsidRDefault="00C93A2A" w:rsidP="006A2E46">
            <w:pPr>
              <w:pStyle w:val="ab"/>
              <w:widowControl/>
              <w:numPr>
                <w:ilvl w:val="0"/>
                <w:numId w:val="34"/>
              </w:numPr>
              <w:tabs>
                <w:tab w:val="left" w:pos="556"/>
                <w:tab w:val="left" w:pos="718"/>
                <w:tab w:val="left" w:pos="1002"/>
              </w:tabs>
              <w:suppressAutoHyphens w:val="0"/>
              <w:autoSpaceDE/>
              <w:ind w:left="0" w:firstLine="0"/>
              <w:rPr>
                <w:b/>
                <w:sz w:val="24"/>
                <w:szCs w:val="24"/>
              </w:rPr>
            </w:pPr>
            <w:r w:rsidRPr="00C20E2C">
              <w:rPr>
                <w:iCs/>
                <w:sz w:val="24"/>
                <w:szCs w:val="24"/>
              </w:rPr>
              <w:t xml:space="preserve">Максимальный процент застройки – </w:t>
            </w:r>
            <w:r w:rsidRPr="00C20E2C">
              <w:rPr>
                <w:b/>
                <w:iCs/>
                <w:sz w:val="24"/>
                <w:szCs w:val="24"/>
              </w:rPr>
              <w:t>80 %.</w:t>
            </w:r>
          </w:p>
          <w:p w:rsidR="00C93A2A" w:rsidRPr="00C20E2C" w:rsidRDefault="00C93A2A" w:rsidP="006A2E46">
            <w:pPr>
              <w:pStyle w:val="ab"/>
              <w:numPr>
                <w:ilvl w:val="0"/>
                <w:numId w:val="34"/>
              </w:numPr>
              <w:tabs>
                <w:tab w:val="left" w:pos="556"/>
                <w:tab w:val="left" w:pos="718"/>
                <w:tab w:val="left" w:pos="1002"/>
              </w:tabs>
              <w:ind w:left="0" w:firstLine="0"/>
              <w:rPr>
                <w:iCs/>
                <w:sz w:val="24"/>
                <w:szCs w:val="24"/>
              </w:rPr>
            </w:pPr>
            <w:r w:rsidRPr="00C20E2C">
              <w:rPr>
                <w:sz w:val="24"/>
                <w:szCs w:val="24"/>
              </w:rPr>
              <w:t xml:space="preserve">На территории жилой застройки допускается размещать только предприятия автосервиса с санитарно-защитной зоной не более </w:t>
            </w:r>
            <w:r w:rsidRPr="00C20E2C">
              <w:rPr>
                <w:b/>
                <w:sz w:val="24"/>
                <w:szCs w:val="24"/>
              </w:rPr>
              <w:t>50 м</w:t>
            </w:r>
            <w:r w:rsidRPr="00C20E2C">
              <w:rPr>
                <w:sz w:val="24"/>
                <w:szCs w:val="24"/>
              </w:rPr>
              <w:t xml:space="preserve"> в отдельно стоящих зданиях, выходящих на красные линии магистральных улиц. </w:t>
            </w:r>
          </w:p>
        </w:tc>
      </w:tr>
      <w:tr w:rsidR="00C93A2A" w:rsidRPr="00C20E2C" w:rsidTr="0080070A">
        <w:trPr>
          <w:trHeight w:val="20"/>
        </w:trPr>
        <w:tc>
          <w:tcPr>
            <w:tcW w:w="2835" w:type="dxa"/>
          </w:tcPr>
          <w:p w:rsidR="00C93A2A" w:rsidRPr="00C20E2C" w:rsidRDefault="00C93A2A" w:rsidP="00C93A2A">
            <w:pPr>
              <w:pStyle w:val="affffffa"/>
              <w:ind w:firstLine="0"/>
              <w:rPr>
                <w:rFonts w:ascii="Times New Roman" w:hAnsi="Times New Roman" w:cs="Times New Roman"/>
                <w:sz w:val="24"/>
                <w:szCs w:val="24"/>
              </w:rPr>
            </w:pPr>
            <w:bookmarkStart w:id="75" w:name="sub_14913"/>
            <w:r w:rsidRPr="00C20E2C">
              <w:rPr>
                <w:rFonts w:ascii="Times New Roman" w:hAnsi="Times New Roman" w:cs="Times New Roman"/>
                <w:sz w:val="24"/>
                <w:szCs w:val="24"/>
              </w:rPr>
              <w:t>Автомобильные мойки</w:t>
            </w:r>
            <w:bookmarkEnd w:id="75"/>
          </w:p>
        </w:tc>
        <w:tc>
          <w:tcPr>
            <w:tcW w:w="3969" w:type="dxa"/>
          </w:tcPr>
          <w:p w:rsidR="00C93A2A" w:rsidRPr="00C20E2C" w:rsidRDefault="00C93A2A" w:rsidP="00C93A2A">
            <w:pPr>
              <w:pStyle w:val="affffff8"/>
              <w:ind w:firstLine="0"/>
              <w:rPr>
                <w:sz w:val="24"/>
                <w:szCs w:val="24"/>
              </w:rPr>
            </w:pPr>
            <w:r w:rsidRPr="00C20E2C">
              <w:rPr>
                <w:sz w:val="24"/>
                <w:szCs w:val="24"/>
              </w:rPr>
              <w:t>Размещение автомобильных моек, а также размещение магазинов сопутствующей торговли</w:t>
            </w:r>
          </w:p>
        </w:tc>
        <w:tc>
          <w:tcPr>
            <w:tcW w:w="1020" w:type="dxa"/>
          </w:tcPr>
          <w:p w:rsidR="00C93A2A" w:rsidRPr="00C20E2C" w:rsidRDefault="00C93A2A" w:rsidP="00C93A2A">
            <w:pPr>
              <w:pStyle w:val="affffff8"/>
              <w:ind w:firstLine="0"/>
              <w:jc w:val="center"/>
              <w:rPr>
                <w:sz w:val="24"/>
                <w:szCs w:val="24"/>
              </w:rPr>
            </w:pPr>
            <w:r w:rsidRPr="00C20E2C">
              <w:rPr>
                <w:sz w:val="24"/>
                <w:szCs w:val="24"/>
              </w:rPr>
              <w:t>4.9.1.3</w:t>
            </w:r>
          </w:p>
        </w:tc>
        <w:tc>
          <w:tcPr>
            <w:tcW w:w="2835" w:type="dxa"/>
            <w:vMerge w:val="restart"/>
          </w:tcPr>
          <w:p w:rsidR="00C93A2A" w:rsidRPr="00C20E2C" w:rsidRDefault="00C93A2A" w:rsidP="00C93A2A">
            <w:pPr>
              <w:tabs>
                <w:tab w:val="left" w:pos="720"/>
              </w:tabs>
              <w:ind w:firstLine="0"/>
              <w:rPr>
                <w:sz w:val="24"/>
                <w:szCs w:val="24"/>
              </w:rPr>
            </w:pPr>
            <w:r w:rsidRPr="00C20E2C">
              <w:rPr>
                <w:sz w:val="24"/>
                <w:szCs w:val="24"/>
              </w:rPr>
              <w:t>Мастерские, предназначенные для ремонта и обслуживания автомобилей, автомобильная мойка и прачечная для автомобильных принадлежностей</w:t>
            </w:r>
          </w:p>
        </w:tc>
        <w:tc>
          <w:tcPr>
            <w:tcW w:w="11339" w:type="dxa"/>
            <w:vMerge/>
          </w:tcPr>
          <w:p w:rsidR="00C93A2A" w:rsidRPr="00C20E2C" w:rsidRDefault="00C93A2A" w:rsidP="006A2E46">
            <w:pPr>
              <w:pStyle w:val="ab"/>
              <w:numPr>
                <w:ilvl w:val="0"/>
                <w:numId w:val="34"/>
              </w:numPr>
              <w:tabs>
                <w:tab w:val="left" w:pos="556"/>
                <w:tab w:val="left" w:pos="718"/>
                <w:tab w:val="left" w:pos="1002"/>
              </w:tabs>
              <w:ind w:left="0" w:firstLine="0"/>
              <w:rPr>
                <w:iCs/>
                <w:sz w:val="24"/>
                <w:szCs w:val="24"/>
              </w:rPr>
            </w:pPr>
          </w:p>
        </w:tc>
      </w:tr>
      <w:tr w:rsidR="00C93A2A" w:rsidRPr="00C20E2C" w:rsidTr="0080070A">
        <w:trPr>
          <w:trHeight w:val="20"/>
        </w:trPr>
        <w:tc>
          <w:tcPr>
            <w:tcW w:w="2835" w:type="dxa"/>
          </w:tcPr>
          <w:p w:rsidR="00C93A2A" w:rsidRPr="00C20E2C" w:rsidRDefault="00C93A2A" w:rsidP="00C93A2A">
            <w:pPr>
              <w:pStyle w:val="affffffa"/>
              <w:ind w:firstLine="0"/>
              <w:rPr>
                <w:rFonts w:ascii="Times New Roman" w:hAnsi="Times New Roman" w:cs="Times New Roman"/>
                <w:sz w:val="24"/>
                <w:szCs w:val="24"/>
              </w:rPr>
            </w:pPr>
            <w:bookmarkStart w:id="76" w:name="sub_14914"/>
            <w:r w:rsidRPr="00C20E2C">
              <w:rPr>
                <w:rFonts w:ascii="Times New Roman" w:hAnsi="Times New Roman" w:cs="Times New Roman"/>
                <w:sz w:val="24"/>
                <w:szCs w:val="24"/>
              </w:rPr>
              <w:t>Ремонт автомобилей</w:t>
            </w:r>
            <w:bookmarkEnd w:id="76"/>
          </w:p>
        </w:tc>
        <w:tc>
          <w:tcPr>
            <w:tcW w:w="3969" w:type="dxa"/>
          </w:tcPr>
          <w:p w:rsidR="00C93A2A" w:rsidRPr="00C20E2C" w:rsidRDefault="00C93A2A" w:rsidP="00C93A2A">
            <w:pPr>
              <w:pStyle w:val="affffff8"/>
              <w:ind w:firstLine="0"/>
              <w:rPr>
                <w:sz w:val="24"/>
                <w:szCs w:val="24"/>
              </w:rPr>
            </w:pPr>
            <w:r w:rsidRPr="00C20E2C">
              <w:rPr>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020" w:type="dxa"/>
          </w:tcPr>
          <w:p w:rsidR="00C93A2A" w:rsidRPr="00C20E2C" w:rsidRDefault="00C93A2A" w:rsidP="00C93A2A">
            <w:pPr>
              <w:pStyle w:val="affffff8"/>
              <w:ind w:firstLine="0"/>
              <w:jc w:val="center"/>
              <w:rPr>
                <w:sz w:val="24"/>
                <w:szCs w:val="24"/>
              </w:rPr>
            </w:pPr>
            <w:r w:rsidRPr="00C20E2C">
              <w:rPr>
                <w:sz w:val="24"/>
                <w:szCs w:val="24"/>
              </w:rPr>
              <w:t>4.9.1.4</w:t>
            </w:r>
          </w:p>
        </w:tc>
        <w:tc>
          <w:tcPr>
            <w:tcW w:w="2835" w:type="dxa"/>
            <w:vMerge/>
          </w:tcPr>
          <w:p w:rsidR="00C93A2A" w:rsidRPr="00C20E2C" w:rsidRDefault="00C93A2A" w:rsidP="00C93A2A">
            <w:pPr>
              <w:tabs>
                <w:tab w:val="left" w:pos="720"/>
              </w:tabs>
              <w:ind w:firstLine="0"/>
              <w:rPr>
                <w:sz w:val="24"/>
                <w:szCs w:val="24"/>
              </w:rPr>
            </w:pPr>
          </w:p>
        </w:tc>
        <w:tc>
          <w:tcPr>
            <w:tcW w:w="11339" w:type="dxa"/>
            <w:vMerge/>
          </w:tcPr>
          <w:p w:rsidR="00C93A2A" w:rsidRPr="00C20E2C" w:rsidRDefault="00C93A2A" w:rsidP="006A2E46">
            <w:pPr>
              <w:pStyle w:val="ab"/>
              <w:widowControl/>
              <w:numPr>
                <w:ilvl w:val="0"/>
                <w:numId w:val="34"/>
              </w:numPr>
              <w:tabs>
                <w:tab w:val="left" w:pos="556"/>
                <w:tab w:val="left" w:pos="718"/>
                <w:tab w:val="left" w:pos="1002"/>
              </w:tabs>
              <w:suppressAutoHyphens w:val="0"/>
              <w:autoSpaceDE/>
              <w:ind w:left="0" w:firstLine="0"/>
              <w:rPr>
                <w:sz w:val="24"/>
                <w:szCs w:val="24"/>
              </w:rPr>
            </w:pPr>
          </w:p>
        </w:tc>
      </w:tr>
      <w:tr w:rsidR="00C93A2A" w:rsidRPr="00C20E2C" w:rsidTr="0080070A">
        <w:trPr>
          <w:trHeight w:val="20"/>
        </w:trPr>
        <w:tc>
          <w:tcPr>
            <w:tcW w:w="2835" w:type="dxa"/>
          </w:tcPr>
          <w:p w:rsidR="00C93A2A" w:rsidRPr="00C20E2C" w:rsidRDefault="00C93A2A" w:rsidP="00C93A2A">
            <w:pPr>
              <w:pStyle w:val="affffff8"/>
              <w:ind w:firstLine="0"/>
              <w:rPr>
                <w:sz w:val="24"/>
                <w:szCs w:val="24"/>
              </w:rPr>
            </w:pPr>
            <w:r w:rsidRPr="00C20E2C">
              <w:rPr>
                <w:sz w:val="24"/>
                <w:szCs w:val="24"/>
              </w:rPr>
              <w:t>Спорт</w:t>
            </w:r>
          </w:p>
        </w:tc>
        <w:tc>
          <w:tcPr>
            <w:tcW w:w="3969" w:type="dxa"/>
          </w:tcPr>
          <w:p w:rsidR="00C93A2A" w:rsidRPr="00C20E2C" w:rsidRDefault="00C93A2A" w:rsidP="00C93A2A">
            <w:pPr>
              <w:pStyle w:val="affffff8"/>
              <w:ind w:firstLine="0"/>
              <w:rPr>
                <w:sz w:val="24"/>
                <w:szCs w:val="24"/>
              </w:rPr>
            </w:pPr>
            <w:r w:rsidRPr="00C20E2C">
              <w:rPr>
                <w:sz w:val="24"/>
                <w:szCs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sub_1511" w:history="1">
              <w:r w:rsidRPr="00C20E2C">
                <w:rPr>
                  <w:rStyle w:val="affffff3"/>
                  <w:sz w:val="24"/>
                  <w:szCs w:val="24"/>
                </w:rPr>
                <w:t>кодами 5.1.1 - 5.1.7</w:t>
              </w:r>
            </w:hyperlink>
          </w:p>
        </w:tc>
        <w:tc>
          <w:tcPr>
            <w:tcW w:w="1020" w:type="dxa"/>
          </w:tcPr>
          <w:p w:rsidR="00C93A2A" w:rsidRPr="00C20E2C" w:rsidRDefault="00C93A2A" w:rsidP="00C93A2A">
            <w:pPr>
              <w:pStyle w:val="affffff8"/>
              <w:ind w:firstLine="0"/>
              <w:jc w:val="center"/>
              <w:rPr>
                <w:sz w:val="24"/>
                <w:szCs w:val="24"/>
              </w:rPr>
            </w:pPr>
            <w:r w:rsidRPr="00C20E2C">
              <w:rPr>
                <w:sz w:val="24"/>
                <w:szCs w:val="24"/>
              </w:rPr>
              <w:t>5.1</w:t>
            </w:r>
          </w:p>
        </w:tc>
        <w:tc>
          <w:tcPr>
            <w:tcW w:w="2835" w:type="dxa"/>
          </w:tcPr>
          <w:p w:rsidR="00C93A2A" w:rsidRPr="00C20E2C" w:rsidRDefault="00C93A2A" w:rsidP="00C93A2A">
            <w:pPr>
              <w:ind w:firstLine="0"/>
              <w:rPr>
                <w:sz w:val="24"/>
                <w:szCs w:val="24"/>
              </w:rPr>
            </w:pPr>
            <w:r w:rsidRPr="00C20E2C">
              <w:rPr>
                <w:sz w:val="24"/>
                <w:szCs w:val="24"/>
              </w:rPr>
              <w:t>Спортивный клуб, спортивный зал, бассейн,</w:t>
            </w:r>
          </w:p>
          <w:p w:rsidR="00C93A2A" w:rsidRPr="00C20E2C" w:rsidRDefault="00C93A2A" w:rsidP="00C93A2A">
            <w:pPr>
              <w:ind w:firstLine="0"/>
              <w:rPr>
                <w:sz w:val="24"/>
                <w:szCs w:val="24"/>
              </w:rPr>
            </w:pPr>
            <w:r w:rsidRPr="00C20E2C">
              <w:rPr>
                <w:sz w:val="24"/>
                <w:szCs w:val="24"/>
              </w:rPr>
              <w:t>физкультурно-оздоровительные объекты</w:t>
            </w:r>
          </w:p>
        </w:tc>
        <w:tc>
          <w:tcPr>
            <w:tcW w:w="11339" w:type="dxa"/>
          </w:tcPr>
          <w:p w:rsidR="00C93A2A" w:rsidRPr="00C20E2C" w:rsidRDefault="00C93A2A" w:rsidP="006A2E46">
            <w:pPr>
              <w:pStyle w:val="ab"/>
              <w:widowControl/>
              <w:numPr>
                <w:ilvl w:val="0"/>
                <w:numId w:val="33"/>
              </w:numPr>
              <w:tabs>
                <w:tab w:val="left" w:pos="556"/>
                <w:tab w:val="left" w:pos="1002"/>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C93A2A" w:rsidRPr="00C20E2C" w:rsidRDefault="00C93A2A" w:rsidP="006A2E46">
            <w:pPr>
              <w:pStyle w:val="ab"/>
              <w:widowControl/>
              <w:numPr>
                <w:ilvl w:val="0"/>
                <w:numId w:val="33"/>
              </w:numPr>
              <w:tabs>
                <w:tab w:val="left" w:pos="556"/>
                <w:tab w:val="left" w:pos="1002"/>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C93A2A" w:rsidRPr="00C20E2C" w:rsidRDefault="00C93A2A" w:rsidP="006A2E46">
            <w:pPr>
              <w:pStyle w:val="ab"/>
              <w:widowControl/>
              <w:numPr>
                <w:ilvl w:val="0"/>
                <w:numId w:val="33"/>
              </w:numPr>
              <w:tabs>
                <w:tab w:val="left" w:pos="556"/>
                <w:tab w:val="left" w:pos="1002"/>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C93A2A" w:rsidRPr="00C20E2C" w:rsidRDefault="00C93A2A" w:rsidP="006A2E46">
            <w:pPr>
              <w:pStyle w:val="ab"/>
              <w:widowControl/>
              <w:numPr>
                <w:ilvl w:val="0"/>
                <w:numId w:val="33"/>
              </w:numPr>
              <w:tabs>
                <w:tab w:val="left" w:pos="556"/>
                <w:tab w:val="left" w:pos="718"/>
                <w:tab w:val="left" w:pos="1002"/>
              </w:tabs>
              <w:suppressAutoHyphens w:val="0"/>
              <w:autoSpaceDE/>
              <w:ind w:left="0" w:firstLine="0"/>
              <w:rPr>
                <w:sz w:val="24"/>
                <w:szCs w:val="24"/>
              </w:rPr>
            </w:pPr>
            <w:r w:rsidRPr="00C20E2C">
              <w:rPr>
                <w:iCs/>
                <w:sz w:val="24"/>
                <w:szCs w:val="24"/>
              </w:rPr>
              <w:t xml:space="preserve">Максимальный процент застройки </w:t>
            </w:r>
            <w:r w:rsidRPr="00C20E2C">
              <w:rPr>
                <w:sz w:val="24"/>
                <w:szCs w:val="24"/>
              </w:rPr>
              <w:t xml:space="preserve">– </w:t>
            </w:r>
            <w:r w:rsidRPr="00C20E2C">
              <w:rPr>
                <w:b/>
                <w:sz w:val="24"/>
                <w:szCs w:val="24"/>
              </w:rPr>
              <w:t>80%.</w:t>
            </w:r>
          </w:p>
        </w:tc>
      </w:tr>
      <w:tr w:rsidR="00C93A2A" w:rsidRPr="00C20E2C" w:rsidTr="0080070A">
        <w:trPr>
          <w:trHeight w:val="1658"/>
        </w:trPr>
        <w:tc>
          <w:tcPr>
            <w:tcW w:w="2835" w:type="dxa"/>
            <w:vMerge w:val="restart"/>
          </w:tcPr>
          <w:p w:rsidR="00C93A2A" w:rsidRPr="00C20E2C" w:rsidRDefault="00C93A2A" w:rsidP="00C93A2A">
            <w:pPr>
              <w:pStyle w:val="affffff8"/>
              <w:ind w:firstLine="0"/>
              <w:rPr>
                <w:sz w:val="24"/>
                <w:szCs w:val="24"/>
              </w:rPr>
            </w:pPr>
            <w:r w:rsidRPr="00C20E2C">
              <w:rPr>
                <w:sz w:val="24"/>
                <w:szCs w:val="24"/>
              </w:rPr>
              <w:t>Обеспечение внутреннего правопорядка</w:t>
            </w:r>
          </w:p>
        </w:tc>
        <w:tc>
          <w:tcPr>
            <w:tcW w:w="3969" w:type="dxa"/>
            <w:vMerge w:val="restart"/>
          </w:tcPr>
          <w:p w:rsidR="00C93A2A" w:rsidRPr="00C20E2C" w:rsidRDefault="00C93A2A" w:rsidP="00C93A2A">
            <w:pPr>
              <w:pStyle w:val="affffff8"/>
              <w:ind w:firstLine="0"/>
              <w:rPr>
                <w:sz w:val="24"/>
                <w:szCs w:val="24"/>
              </w:rPr>
            </w:pPr>
            <w:r w:rsidRPr="00C20E2C">
              <w:rPr>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C20E2C">
              <w:rPr>
                <w:sz w:val="24"/>
                <w:szCs w:val="24"/>
              </w:rPr>
              <w:t>Росгвардии</w:t>
            </w:r>
            <w:proofErr w:type="spellEnd"/>
            <w:r w:rsidRPr="00C20E2C">
              <w:rPr>
                <w:sz w:val="24"/>
                <w:szCs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020" w:type="dxa"/>
          </w:tcPr>
          <w:p w:rsidR="00C93A2A" w:rsidRPr="00C20E2C" w:rsidRDefault="00C93A2A" w:rsidP="00C93A2A">
            <w:pPr>
              <w:pStyle w:val="affffff8"/>
              <w:ind w:firstLine="0"/>
              <w:jc w:val="center"/>
              <w:rPr>
                <w:sz w:val="24"/>
                <w:szCs w:val="24"/>
              </w:rPr>
            </w:pPr>
            <w:r w:rsidRPr="00C20E2C">
              <w:rPr>
                <w:sz w:val="24"/>
                <w:szCs w:val="24"/>
              </w:rPr>
              <w:t>8.3</w:t>
            </w:r>
          </w:p>
        </w:tc>
        <w:tc>
          <w:tcPr>
            <w:tcW w:w="2835" w:type="dxa"/>
          </w:tcPr>
          <w:p w:rsidR="00C93A2A" w:rsidRPr="00C20E2C" w:rsidRDefault="00C93A2A" w:rsidP="00C93A2A">
            <w:pPr>
              <w:tabs>
                <w:tab w:val="left" w:pos="720"/>
              </w:tabs>
              <w:ind w:firstLine="0"/>
              <w:rPr>
                <w:sz w:val="24"/>
                <w:szCs w:val="24"/>
              </w:rPr>
            </w:pPr>
            <w:r w:rsidRPr="00C20E2C">
              <w:rPr>
                <w:sz w:val="24"/>
                <w:szCs w:val="24"/>
              </w:rPr>
              <w:t>Здания для размещения подразделений органов внутренних дел</w:t>
            </w:r>
          </w:p>
          <w:p w:rsidR="00C93A2A" w:rsidRPr="00C20E2C" w:rsidRDefault="00C93A2A" w:rsidP="00C93A2A">
            <w:pPr>
              <w:tabs>
                <w:tab w:val="left" w:pos="720"/>
              </w:tabs>
              <w:ind w:firstLine="0"/>
              <w:rPr>
                <w:sz w:val="24"/>
                <w:szCs w:val="24"/>
              </w:rPr>
            </w:pPr>
          </w:p>
        </w:tc>
        <w:tc>
          <w:tcPr>
            <w:tcW w:w="11339" w:type="dxa"/>
          </w:tcPr>
          <w:p w:rsidR="00C93A2A" w:rsidRPr="00C20E2C" w:rsidRDefault="00C93A2A" w:rsidP="006A2E46">
            <w:pPr>
              <w:pStyle w:val="ab"/>
              <w:widowControl/>
              <w:numPr>
                <w:ilvl w:val="0"/>
                <w:numId w:val="35"/>
              </w:numPr>
              <w:tabs>
                <w:tab w:val="left" w:pos="556"/>
                <w:tab w:val="left" w:pos="718"/>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C93A2A" w:rsidRPr="00C20E2C" w:rsidRDefault="00C93A2A" w:rsidP="006A2E46">
            <w:pPr>
              <w:pStyle w:val="ab"/>
              <w:widowControl/>
              <w:numPr>
                <w:ilvl w:val="0"/>
                <w:numId w:val="35"/>
              </w:numPr>
              <w:tabs>
                <w:tab w:val="left" w:pos="556"/>
                <w:tab w:val="left" w:pos="718"/>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C93A2A" w:rsidRPr="00C20E2C" w:rsidRDefault="00C93A2A" w:rsidP="006A2E46">
            <w:pPr>
              <w:pStyle w:val="ab"/>
              <w:widowControl/>
              <w:numPr>
                <w:ilvl w:val="0"/>
                <w:numId w:val="35"/>
              </w:numPr>
              <w:tabs>
                <w:tab w:val="left" w:pos="556"/>
                <w:tab w:val="left" w:pos="718"/>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C93A2A" w:rsidRPr="00C20E2C" w:rsidRDefault="00C93A2A" w:rsidP="006A2E46">
            <w:pPr>
              <w:pStyle w:val="ab"/>
              <w:widowControl/>
              <w:numPr>
                <w:ilvl w:val="0"/>
                <w:numId w:val="35"/>
              </w:numPr>
              <w:tabs>
                <w:tab w:val="left" w:pos="556"/>
                <w:tab w:val="left" w:pos="718"/>
              </w:tabs>
              <w:suppressAutoHyphens w:val="0"/>
              <w:autoSpaceDE/>
              <w:ind w:left="0" w:firstLine="0"/>
              <w:rPr>
                <w:sz w:val="24"/>
                <w:szCs w:val="24"/>
              </w:rPr>
            </w:pPr>
            <w:r w:rsidRPr="00C20E2C">
              <w:rPr>
                <w:iCs/>
                <w:sz w:val="24"/>
                <w:szCs w:val="24"/>
              </w:rPr>
              <w:t xml:space="preserve">Максимальный процент застройки </w:t>
            </w:r>
            <w:r w:rsidRPr="00C20E2C">
              <w:rPr>
                <w:sz w:val="24"/>
                <w:szCs w:val="24"/>
              </w:rPr>
              <w:t xml:space="preserve">– </w:t>
            </w:r>
            <w:r w:rsidRPr="00C20E2C">
              <w:rPr>
                <w:b/>
                <w:sz w:val="24"/>
                <w:szCs w:val="24"/>
              </w:rPr>
              <w:t>80</w:t>
            </w:r>
            <w:proofErr w:type="gramStart"/>
            <w:r w:rsidRPr="00C20E2C">
              <w:rPr>
                <w:b/>
                <w:sz w:val="24"/>
                <w:szCs w:val="24"/>
              </w:rPr>
              <w:t>%.</w:t>
            </w:r>
            <w:r w:rsidRPr="00C20E2C">
              <w:rPr>
                <w:sz w:val="24"/>
                <w:szCs w:val="24"/>
              </w:rPr>
              <w:t>.</w:t>
            </w:r>
            <w:proofErr w:type="gramEnd"/>
          </w:p>
        </w:tc>
      </w:tr>
      <w:tr w:rsidR="00C93A2A" w:rsidRPr="00C20E2C" w:rsidTr="0080070A">
        <w:trPr>
          <w:trHeight w:val="290"/>
        </w:trPr>
        <w:tc>
          <w:tcPr>
            <w:tcW w:w="2835" w:type="dxa"/>
            <w:vMerge/>
          </w:tcPr>
          <w:p w:rsidR="00C93A2A" w:rsidRPr="00C20E2C" w:rsidRDefault="00C93A2A" w:rsidP="00C93A2A">
            <w:pPr>
              <w:widowControl/>
              <w:suppressAutoHyphens w:val="0"/>
              <w:autoSpaceDE/>
              <w:ind w:firstLine="0"/>
              <w:rPr>
                <w:sz w:val="24"/>
                <w:szCs w:val="24"/>
              </w:rPr>
            </w:pPr>
          </w:p>
        </w:tc>
        <w:tc>
          <w:tcPr>
            <w:tcW w:w="3969" w:type="dxa"/>
            <w:vMerge/>
          </w:tcPr>
          <w:p w:rsidR="00C93A2A" w:rsidRPr="00C20E2C" w:rsidRDefault="00C93A2A" w:rsidP="00C93A2A">
            <w:pPr>
              <w:ind w:firstLine="0"/>
              <w:rPr>
                <w:sz w:val="24"/>
                <w:szCs w:val="24"/>
              </w:rPr>
            </w:pPr>
          </w:p>
        </w:tc>
        <w:tc>
          <w:tcPr>
            <w:tcW w:w="1020" w:type="dxa"/>
          </w:tcPr>
          <w:p w:rsidR="00C93A2A" w:rsidRPr="00C20E2C" w:rsidRDefault="00C93A2A" w:rsidP="00C93A2A">
            <w:pPr>
              <w:tabs>
                <w:tab w:val="left" w:pos="720"/>
              </w:tabs>
              <w:ind w:firstLine="0"/>
              <w:rPr>
                <w:sz w:val="24"/>
                <w:szCs w:val="24"/>
              </w:rPr>
            </w:pPr>
          </w:p>
        </w:tc>
        <w:tc>
          <w:tcPr>
            <w:tcW w:w="2835" w:type="dxa"/>
          </w:tcPr>
          <w:p w:rsidR="00C93A2A" w:rsidRPr="00C20E2C" w:rsidRDefault="00C93A2A" w:rsidP="00C93A2A">
            <w:pPr>
              <w:tabs>
                <w:tab w:val="left" w:pos="720"/>
              </w:tabs>
              <w:ind w:firstLine="0"/>
              <w:rPr>
                <w:sz w:val="24"/>
                <w:szCs w:val="24"/>
              </w:rPr>
            </w:pPr>
            <w:r w:rsidRPr="00C20E2C">
              <w:rPr>
                <w:sz w:val="24"/>
                <w:szCs w:val="24"/>
              </w:rPr>
              <w:t>Объекты пожарной охраны</w:t>
            </w:r>
          </w:p>
        </w:tc>
        <w:tc>
          <w:tcPr>
            <w:tcW w:w="11339" w:type="dxa"/>
          </w:tcPr>
          <w:p w:rsidR="00C93A2A" w:rsidRPr="00C20E2C" w:rsidRDefault="00C93A2A" w:rsidP="006A2E46">
            <w:pPr>
              <w:pStyle w:val="ab"/>
              <w:widowControl/>
              <w:numPr>
                <w:ilvl w:val="0"/>
                <w:numId w:val="22"/>
              </w:numPr>
              <w:tabs>
                <w:tab w:val="left" w:pos="556"/>
                <w:tab w:val="left" w:pos="718"/>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C93A2A" w:rsidRPr="00C20E2C" w:rsidRDefault="00C93A2A" w:rsidP="006A2E46">
            <w:pPr>
              <w:pStyle w:val="ab"/>
              <w:widowControl/>
              <w:numPr>
                <w:ilvl w:val="0"/>
                <w:numId w:val="22"/>
              </w:numPr>
              <w:tabs>
                <w:tab w:val="left" w:pos="556"/>
                <w:tab w:val="left" w:pos="718"/>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C93A2A" w:rsidRPr="00C20E2C" w:rsidRDefault="00C93A2A" w:rsidP="006A2E46">
            <w:pPr>
              <w:pStyle w:val="ab"/>
              <w:widowControl/>
              <w:numPr>
                <w:ilvl w:val="0"/>
                <w:numId w:val="22"/>
              </w:numPr>
              <w:tabs>
                <w:tab w:val="left" w:pos="556"/>
                <w:tab w:val="left" w:pos="718"/>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C93A2A" w:rsidRPr="00C20E2C" w:rsidRDefault="00C93A2A" w:rsidP="006A2E46">
            <w:pPr>
              <w:pStyle w:val="ab"/>
              <w:widowControl/>
              <w:numPr>
                <w:ilvl w:val="0"/>
                <w:numId w:val="22"/>
              </w:numPr>
              <w:tabs>
                <w:tab w:val="left" w:pos="556"/>
                <w:tab w:val="left" w:pos="718"/>
              </w:tabs>
              <w:suppressAutoHyphens w:val="0"/>
              <w:autoSpaceDE/>
              <w:ind w:left="0" w:firstLine="0"/>
              <w:rPr>
                <w:sz w:val="24"/>
                <w:szCs w:val="24"/>
              </w:rPr>
            </w:pPr>
            <w:r w:rsidRPr="00C20E2C">
              <w:rPr>
                <w:sz w:val="24"/>
                <w:szCs w:val="24"/>
              </w:rPr>
              <w:t>Расстояния от зданий (границ участков) учреждений</w:t>
            </w:r>
          </w:p>
          <w:p w:rsidR="00C93A2A" w:rsidRPr="00C20E2C" w:rsidRDefault="00C93A2A" w:rsidP="006A2E46">
            <w:pPr>
              <w:pStyle w:val="ab"/>
              <w:tabs>
                <w:tab w:val="left" w:pos="556"/>
                <w:tab w:val="left" w:pos="718"/>
              </w:tabs>
              <w:ind w:left="0" w:firstLine="0"/>
              <w:rPr>
                <w:sz w:val="24"/>
                <w:szCs w:val="24"/>
              </w:rPr>
            </w:pPr>
            <w:r w:rsidRPr="00C20E2C">
              <w:rPr>
                <w:sz w:val="24"/>
                <w:szCs w:val="24"/>
              </w:rPr>
              <w:t xml:space="preserve">- до красной линии – </w:t>
            </w:r>
            <w:r w:rsidRPr="00C20E2C">
              <w:rPr>
                <w:b/>
                <w:sz w:val="24"/>
                <w:szCs w:val="24"/>
              </w:rPr>
              <w:t>15 м</w:t>
            </w:r>
          </w:p>
          <w:p w:rsidR="00C93A2A" w:rsidRPr="00C20E2C" w:rsidRDefault="00C93A2A" w:rsidP="006A2E46">
            <w:pPr>
              <w:pStyle w:val="ab"/>
              <w:tabs>
                <w:tab w:val="left" w:pos="556"/>
                <w:tab w:val="left" w:pos="718"/>
              </w:tabs>
              <w:ind w:left="0" w:firstLine="0"/>
              <w:rPr>
                <w:sz w:val="24"/>
                <w:szCs w:val="24"/>
              </w:rPr>
            </w:pPr>
            <w:r w:rsidRPr="00C20E2C">
              <w:rPr>
                <w:sz w:val="24"/>
                <w:szCs w:val="24"/>
              </w:rPr>
              <w:t>- до стен жилых домов и до зданий общеобразовательных школ, дошкольных</w:t>
            </w:r>
          </w:p>
          <w:p w:rsidR="00C93A2A" w:rsidRPr="00C20E2C" w:rsidRDefault="00C93A2A" w:rsidP="006A2E46">
            <w:pPr>
              <w:pStyle w:val="ab"/>
              <w:tabs>
                <w:tab w:val="left" w:pos="556"/>
                <w:tab w:val="left" w:pos="718"/>
              </w:tabs>
              <w:ind w:left="0" w:firstLine="0"/>
              <w:rPr>
                <w:sz w:val="24"/>
                <w:szCs w:val="24"/>
              </w:rPr>
            </w:pPr>
            <w:r w:rsidRPr="00C20E2C">
              <w:rPr>
                <w:sz w:val="24"/>
                <w:szCs w:val="24"/>
              </w:rPr>
              <w:t xml:space="preserve">образовательных и лечебных учреждений - </w:t>
            </w:r>
            <w:r w:rsidRPr="00C20E2C">
              <w:rPr>
                <w:b/>
                <w:sz w:val="24"/>
                <w:szCs w:val="24"/>
              </w:rPr>
              <w:t>50 м.</w:t>
            </w:r>
          </w:p>
          <w:p w:rsidR="00C93A2A" w:rsidRPr="00C20E2C" w:rsidRDefault="00C93A2A" w:rsidP="006A2E46">
            <w:pPr>
              <w:pStyle w:val="ab"/>
              <w:widowControl/>
              <w:numPr>
                <w:ilvl w:val="0"/>
                <w:numId w:val="22"/>
              </w:numPr>
              <w:tabs>
                <w:tab w:val="left" w:pos="556"/>
                <w:tab w:val="left" w:pos="718"/>
                <w:tab w:val="left" w:pos="860"/>
              </w:tabs>
              <w:suppressAutoHyphens w:val="0"/>
              <w:autoSpaceDE/>
              <w:ind w:left="0" w:firstLine="0"/>
              <w:rPr>
                <w:sz w:val="24"/>
                <w:szCs w:val="24"/>
              </w:rPr>
            </w:pPr>
            <w:r w:rsidRPr="00C20E2C">
              <w:rPr>
                <w:sz w:val="24"/>
                <w:szCs w:val="24"/>
              </w:rPr>
              <w:t xml:space="preserve">Максимальный процент застройки – </w:t>
            </w:r>
            <w:r w:rsidRPr="00C20E2C">
              <w:rPr>
                <w:b/>
                <w:sz w:val="24"/>
                <w:szCs w:val="24"/>
              </w:rPr>
              <w:t>80%.</w:t>
            </w:r>
          </w:p>
        </w:tc>
      </w:tr>
    </w:tbl>
    <w:p w:rsidR="0030651E" w:rsidRPr="00C20E2C" w:rsidRDefault="0030651E" w:rsidP="00015659">
      <w:pPr>
        <w:rPr>
          <w:snapToGrid w:val="0"/>
          <w:sz w:val="24"/>
          <w:szCs w:val="24"/>
        </w:rPr>
      </w:pPr>
    </w:p>
    <w:p w:rsidR="00015659" w:rsidRPr="00C20E2C" w:rsidRDefault="00015659" w:rsidP="00BE4E65">
      <w:pPr>
        <w:rPr>
          <w:b/>
          <w:sz w:val="24"/>
          <w:szCs w:val="24"/>
        </w:rPr>
      </w:pPr>
    </w:p>
    <w:p w:rsidR="00291EFA" w:rsidRPr="00C20E2C" w:rsidRDefault="00291EFA" w:rsidP="008C42DB">
      <w:pPr>
        <w:pStyle w:val="39"/>
      </w:pPr>
      <w:bookmarkStart w:id="77" w:name="_Toc529951969"/>
      <w:bookmarkStart w:id="78" w:name="_Toc4763303"/>
      <w:bookmarkStart w:id="79" w:name="_Toc24032132"/>
      <w:bookmarkStart w:id="80" w:name="_Toc79071009"/>
      <w:r w:rsidRPr="00C20E2C">
        <w:t xml:space="preserve">Статья </w:t>
      </w:r>
      <w:r w:rsidR="001D7A2B" w:rsidRPr="00C20E2C">
        <w:t>32</w:t>
      </w:r>
      <w:r w:rsidRPr="00C20E2C">
        <w:t>. Градостроительные регламенты. Общественно деловая зона - "</w:t>
      </w:r>
      <w:r w:rsidR="00175934" w:rsidRPr="00C20E2C">
        <w:t>О</w:t>
      </w:r>
      <w:r w:rsidRPr="00C20E2C">
        <w:t>".</w:t>
      </w:r>
      <w:bookmarkEnd w:id="77"/>
      <w:bookmarkEnd w:id="78"/>
      <w:bookmarkEnd w:id="79"/>
      <w:bookmarkEnd w:id="80"/>
    </w:p>
    <w:p w:rsidR="00175934" w:rsidRPr="00C20E2C" w:rsidRDefault="00175934" w:rsidP="00175934">
      <w:pPr>
        <w:rPr>
          <w:sz w:val="24"/>
          <w:szCs w:val="24"/>
        </w:rPr>
      </w:pPr>
      <w:r w:rsidRPr="00C20E2C">
        <w:rPr>
          <w:sz w:val="24"/>
          <w:szCs w:val="24"/>
        </w:rPr>
        <w:t>Общественно-деловые зоны предназначены для размещения объектов здравоохранения, культуры, торговли, общественного питания, социального и культурно- бытового обслуживания, предпринимательской деятельности, а также учреждений среднего профессионального и высшего образования, административных, научно-исследовательских, учреждений, культовых объектов, центров деловой, финансовой и общественной активности, стоянок автомобильного транспорта и иных зданий и сооружений общегородского и областного значения. Развитие, реконструкция зоны осуществляются на основании проекта планировки и действующего законодательства.</w:t>
      </w:r>
    </w:p>
    <w:p w:rsidR="00175934" w:rsidRPr="00C20E2C" w:rsidRDefault="00175934" w:rsidP="00175934">
      <w:pPr>
        <w:rPr>
          <w:sz w:val="24"/>
          <w:szCs w:val="24"/>
        </w:rPr>
      </w:pPr>
      <w:r w:rsidRPr="00C20E2C">
        <w:rPr>
          <w:sz w:val="24"/>
          <w:szCs w:val="24"/>
        </w:rPr>
        <w:t>Иные показатели, не учтенные настоящими Правилами, не устанавливаются.</w:t>
      </w:r>
    </w:p>
    <w:p w:rsidR="003C0AFD" w:rsidRPr="00C20E2C" w:rsidRDefault="003C0AFD" w:rsidP="00BD715D">
      <w:pPr>
        <w:rPr>
          <w:sz w:val="24"/>
          <w:szCs w:val="24"/>
        </w:rPr>
      </w:pPr>
    </w:p>
    <w:p w:rsidR="001D7A2B" w:rsidRPr="00C20E2C" w:rsidRDefault="00175934" w:rsidP="001D7A2B">
      <w:pPr>
        <w:pStyle w:val="40"/>
        <w:numPr>
          <w:ilvl w:val="0"/>
          <w:numId w:val="10"/>
        </w:numPr>
      </w:pPr>
      <w:r w:rsidRPr="00C20E2C">
        <w:t>О</w:t>
      </w:r>
      <w:r w:rsidR="001D7A2B" w:rsidRPr="00C20E2C">
        <w:t>Ж</w:t>
      </w:r>
      <w:r w:rsidR="00D26EAD" w:rsidRPr="00C20E2C">
        <w:t xml:space="preserve"> - </w:t>
      </w:r>
      <w:r w:rsidR="001D7A2B" w:rsidRPr="00C20E2C">
        <w:t xml:space="preserve">Зона </w:t>
      </w:r>
      <w:bookmarkStart w:id="81" w:name="_GoBack"/>
      <w:r w:rsidR="001D7A2B" w:rsidRPr="00C20E2C">
        <w:t>многофункц</w:t>
      </w:r>
      <w:bookmarkEnd w:id="81"/>
      <w:r w:rsidR="001D7A2B" w:rsidRPr="00C20E2C">
        <w:t>ионального назначения</w:t>
      </w:r>
    </w:p>
    <w:p w:rsidR="001D7A2B" w:rsidRPr="00C20E2C" w:rsidRDefault="001D7A2B" w:rsidP="001D7A2B">
      <w:pPr>
        <w:rPr>
          <w:snapToGrid w:val="0"/>
          <w:sz w:val="24"/>
          <w:szCs w:val="24"/>
        </w:rPr>
      </w:pPr>
      <w:r w:rsidRPr="00C20E2C">
        <w:rPr>
          <w:snapToGrid w:val="0"/>
          <w:sz w:val="24"/>
          <w:szCs w:val="24"/>
        </w:rPr>
        <w:t>Зона выделена для обеспечения правовых условий использования и строительства недвижимости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а именно размещения объектов здравоохранения, культуры, просвещения, связи, торговли, общественного питания, бытового обслуживания, коммерческой деятельности, а также организаций среднего профессионального и высшего образования, научно-исследовательских, административных учреждений, культовых объектов, центров деловой, финансовой и общественной активности и иных зданий и сооружений.</w:t>
      </w:r>
    </w:p>
    <w:tbl>
      <w:tblPr>
        <w:tblW w:w="21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3969"/>
        <w:gridCol w:w="1020"/>
        <w:gridCol w:w="2835"/>
        <w:gridCol w:w="11339"/>
      </w:tblGrid>
      <w:tr w:rsidR="007B1343" w:rsidRPr="00C20E2C" w:rsidTr="0080070A">
        <w:trPr>
          <w:trHeight w:val="20"/>
          <w:tblHeader/>
        </w:trPr>
        <w:tc>
          <w:tcPr>
            <w:tcW w:w="2835" w:type="dxa"/>
            <w:vAlign w:val="center"/>
          </w:tcPr>
          <w:p w:rsidR="007B1343" w:rsidRPr="00C20E2C" w:rsidRDefault="007B1343" w:rsidP="007B1343">
            <w:pPr>
              <w:ind w:firstLine="0"/>
              <w:jc w:val="center"/>
              <w:rPr>
                <w:b/>
                <w:sz w:val="24"/>
                <w:szCs w:val="24"/>
              </w:rPr>
            </w:pPr>
            <w:r w:rsidRPr="00C20E2C">
              <w:rPr>
                <w:b/>
                <w:sz w:val="24"/>
                <w:szCs w:val="24"/>
              </w:rPr>
              <w:t>Наименование вида разрешенного использования</w:t>
            </w:r>
          </w:p>
        </w:tc>
        <w:tc>
          <w:tcPr>
            <w:tcW w:w="3969" w:type="dxa"/>
            <w:vAlign w:val="center"/>
          </w:tcPr>
          <w:p w:rsidR="007B1343" w:rsidRPr="00C20E2C" w:rsidRDefault="007B1343" w:rsidP="007B1343">
            <w:pPr>
              <w:ind w:firstLine="0"/>
              <w:jc w:val="center"/>
              <w:rPr>
                <w:b/>
                <w:sz w:val="24"/>
                <w:szCs w:val="24"/>
              </w:rPr>
            </w:pPr>
            <w:r w:rsidRPr="00C20E2C">
              <w:rPr>
                <w:b/>
                <w:sz w:val="24"/>
                <w:szCs w:val="24"/>
              </w:rPr>
              <w:t>Описание вида разрешенного использования</w:t>
            </w:r>
          </w:p>
        </w:tc>
        <w:tc>
          <w:tcPr>
            <w:tcW w:w="1020" w:type="dxa"/>
            <w:vAlign w:val="center"/>
          </w:tcPr>
          <w:p w:rsidR="007B1343" w:rsidRPr="00C20E2C" w:rsidRDefault="007B1343" w:rsidP="007B1343">
            <w:pPr>
              <w:ind w:firstLine="0"/>
              <w:jc w:val="center"/>
              <w:rPr>
                <w:b/>
                <w:sz w:val="24"/>
                <w:szCs w:val="24"/>
              </w:rPr>
            </w:pPr>
            <w:r w:rsidRPr="00C20E2C">
              <w:rPr>
                <w:b/>
                <w:sz w:val="24"/>
                <w:szCs w:val="24"/>
              </w:rPr>
              <w:t>Код</w:t>
            </w:r>
          </w:p>
        </w:tc>
        <w:tc>
          <w:tcPr>
            <w:tcW w:w="2835" w:type="dxa"/>
            <w:vAlign w:val="center"/>
          </w:tcPr>
          <w:p w:rsidR="007B1343" w:rsidRPr="00C20E2C" w:rsidRDefault="007B1343" w:rsidP="007B1343">
            <w:pPr>
              <w:ind w:firstLine="0"/>
              <w:jc w:val="center"/>
              <w:rPr>
                <w:b/>
                <w:sz w:val="24"/>
                <w:szCs w:val="24"/>
              </w:rPr>
            </w:pPr>
            <w:r w:rsidRPr="00C20E2C">
              <w:rPr>
                <w:b/>
                <w:sz w:val="24"/>
                <w:szCs w:val="24"/>
              </w:rPr>
              <w:t>Размещаемые объекты</w:t>
            </w:r>
          </w:p>
        </w:tc>
        <w:tc>
          <w:tcPr>
            <w:tcW w:w="11339" w:type="dxa"/>
            <w:vAlign w:val="center"/>
          </w:tcPr>
          <w:p w:rsidR="007B1343" w:rsidRPr="00C20E2C" w:rsidRDefault="007B1343" w:rsidP="007B1343">
            <w:pPr>
              <w:ind w:firstLine="0"/>
              <w:jc w:val="center"/>
              <w:rPr>
                <w:b/>
                <w:sz w:val="24"/>
                <w:szCs w:val="24"/>
              </w:rPr>
            </w:pPr>
            <w:r w:rsidRPr="00C20E2C">
              <w:rPr>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0070A" w:rsidRPr="00C20E2C" w:rsidTr="0080070A">
        <w:trPr>
          <w:trHeight w:val="20"/>
        </w:trPr>
        <w:tc>
          <w:tcPr>
            <w:tcW w:w="21997" w:type="dxa"/>
            <w:gridSpan w:val="5"/>
          </w:tcPr>
          <w:p w:rsidR="0080070A" w:rsidRPr="00C20E2C" w:rsidRDefault="0080070A" w:rsidP="0080070A">
            <w:pPr>
              <w:pStyle w:val="affffffc"/>
            </w:pPr>
            <w:r w:rsidRPr="00C20E2C">
              <w:t>Основные виды разрешённого использования</w:t>
            </w:r>
          </w:p>
        </w:tc>
      </w:tr>
      <w:tr w:rsidR="0080070A" w:rsidRPr="00C20E2C" w:rsidTr="0080070A">
        <w:trPr>
          <w:trHeight w:val="20"/>
        </w:trPr>
        <w:tc>
          <w:tcPr>
            <w:tcW w:w="2835" w:type="dxa"/>
          </w:tcPr>
          <w:p w:rsidR="0080070A" w:rsidRPr="00C20E2C" w:rsidRDefault="0080070A" w:rsidP="007B1343">
            <w:pPr>
              <w:pStyle w:val="affffff8"/>
              <w:ind w:firstLine="0"/>
              <w:rPr>
                <w:sz w:val="24"/>
                <w:szCs w:val="24"/>
              </w:rPr>
            </w:pPr>
            <w:bookmarkStart w:id="82" w:name="sub_1032"/>
            <w:r w:rsidRPr="00C20E2C">
              <w:rPr>
                <w:sz w:val="24"/>
                <w:szCs w:val="24"/>
              </w:rPr>
              <w:t>Социальное обслуживание</w:t>
            </w:r>
            <w:bookmarkEnd w:id="82"/>
          </w:p>
        </w:tc>
        <w:tc>
          <w:tcPr>
            <w:tcW w:w="3969" w:type="dxa"/>
          </w:tcPr>
          <w:p w:rsidR="0080070A" w:rsidRPr="00C20E2C" w:rsidRDefault="0080070A" w:rsidP="007B1343">
            <w:pPr>
              <w:pStyle w:val="affffff8"/>
              <w:ind w:firstLine="0"/>
              <w:rPr>
                <w:sz w:val="24"/>
                <w:szCs w:val="24"/>
              </w:rPr>
            </w:pPr>
            <w:r w:rsidRPr="00C20E2C">
              <w:rPr>
                <w:sz w:val="24"/>
                <w:szCs w:val="24"/>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sub_1321" w:history="1">
              <w:r w:rsidRPr="00C20E2C">
                <w:rPr>
                  <w:rStyle w:val="affffff3"/>
                  <w:sz w:val="24"/>
                  <w:szCs w:val="24"/>
                </w:rPr>
                <w:t>кодами 3.2.1 - 3.2.4</w:t>
              </w:r>
            </w:hyperlink>
          </w:p>
        </w:tc>
        <w:tc>
          <w:tcPr>
            <w:tcW w:w="1020" w:type="dxa"/>
          </w:tcPr>
          <w:p w:rsidR="0080070A" w:rsidRPr="00C20E2C" w:rsidRDefault="0080070A" w:rsidP="007B1343">
            <w:pPr>
              <w:pStyle w:val="affffff8"/>
              <w:ind w:firstLine="0"/>
              <w:jc w:val="center"/>
              <w:rPr>
                <w:sz w:val="24"/>
                <w:szCs w:val="24"/>
              </w:rPr>
            </w:pPr>
            <w:r w:rsidRPr="00C20E2C">
              <w:rPr>
                <w:sz w:val="24"/>
                <w:szCs w:val="24"/>
              </w:rPr>
              <w:t>3.2</w:t>
            </w:r>
          </w:p>
        </w:tc>
        <w:tc>
          <w:tcPr>
            <w:tcW w:w="2835" w:type="dxa"/>
          </w:tcPr>
          <w:p w:rsidR="0080070A" w:rsidRPr="00C20E2C" w:rsidRDefault="0080070A" w:rsidP="007B1343">
            <w:pPr>
              <w:ind w:firstLine="0"/>
              <w:rPr>
                <w:sz w:val="24"/>
                <w:szCs w:val="24"/>
              </w:rPr>
            </w:pPr>
            <w:r w:rsidRPr="00C20E2C">
              <w:rPr>
                <w:sz w:val="24"/>
                <w:szCs w:val="24"/>
              </w:rPr>
              <w:t>Отделение связи, почтовое отделения, телефонная и телеграфная станции и переговорный пункты</w:t>
            </w:r>
          </w:p>
        </w:tc>
        <w:tc>
          <w:tcPr>
            <w:tcW w:w="11339" w:type="dxa"/>
          </w:tcPr>
          <w:p w:rsidR="0080070A" w:rsidRPr="00C20E2C" w:rsidRDefault="0080070A" w:rsidP="007B1343">
            <w:pPr>
              <w:pStyle w:val="ab"/>
              <w:suppressAutoHyphens w:val="0"/>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80070A" w:rsidRPr="00C20E2C" w:rsidRDefault="0080070A" w:rsidP="007B1343">
            <w:pPr>
              <w:suppressAutoHyphens w:val="0"/>
              <w:ind w:firstLine="0"/>
              <w:rPr>
                <w:sz w:val="24"/>
                <w:szCs w:val="24"/>
              </w:rPr>
            </w:pPr>
            <w:r w:rsidRPr="00C20E2C">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80070A" w:rsidRPr="00C20E2C" w:rsidRDefault="0080070A" w:rsidP="007B1343">
            <w:pPr>
              <w:suppressAutoHyphens w:val="0"/>
              <w:ind w:firstLine="0"/>
              <w:rPr>
                <w:sz w:val="24"/>
                <w:szCs w:val="24"/>
              </w:rPr>
            </w:pPr>
            <w:r w:rsidRPr="00C20E2C">
              <w:rPr>
                <w:sz w:val="24"/>
                <w:szCs w:val="24"/>
              </w:rPr>
              <w:t>Предельное количество этажей или предельная высота зданий, строений, сооружений – не нормируется.</w:t>
            </w:r>
          </w:p>
          <w:p w:rsidR="0080070A" w:rsidRPr="00C20E2C" w:rsidRDefault="0080070A" w:rsidP="007B1343">
            <w:pPr>
              <w:suppressAutoHyphens w:val="0"/>
              <w:ind w:firstLine="0"/>
              <w:rPr>
                <w:sz w:val="24"/>
                <w:szCs w:val="24"/>
              </w:rPr>
            </w:pPr>
            <w:r w:rsidRPr="00C20E2C">
              <w:rPr>
                <w:sz w:val="24"/>
                <w:szCs w:val="24"/>
              </w:rPr>
              <w:t>Расстояния от зданий городских почтамтов, городских и районных узлов связи, агентств печати следует принимать:</w:t>
            </w:r>
          </w:p>
          <w:p w:rsidR="0080070A" w:rsidRPr="00C20E2C" w:rsidRDefault="0080070A" w:rsidP="007B1343">
            <w:pPr>
              <w:ind w:firstLine="0"/>
              <w:rPr>
                <w:sz w:val="24"/>
                <w:szCs w:val="24"/>
              </w:rPr>
            </w:pPr>
            <w:r w:rsidRPr="00C20E2C">
              <w:rPr>
                <w:sz w:val="24"/>
                <w:szCs w:val="24"/>
              </w:rPr>
              <w:t xml:space="preserve">- до границ земельных участков детских яслей-садов, школ, школ-интернатов, лечебно-профилактических учреждений не менее </w:t>
            </w:r>
            <w:r w:rsidRPr="00C20E2C">
              <w:rPr>
                <w:b/>
                <w:sz w:val="24"/>
                <w:szCs w:val="24"/>
              </w:rPr>
              <w:t>50 м</w:t>
            </w:r>
            <w:r w:rsidRPr="00C20E2C">
              <w:rPr>
                <w:sz w:val="24"/>
                <w:szCs w:val="24"/>
              </w:rPr>
              <w:t>,</w:t>
            </w:r>
          </w:p>
          <w:p w:rsidR="0080070A" w:rsidRPr="00C20E2C" w:rsidRDefault="0080070A" w:rsidP="007B1343">
            <w:pPr>
              <w:ind w:firstLine="0"/>
              <w:rPr>
                <w:sz w:val="24"/>
                <w:szCs w:val="24"/>
              </w:rPr>
            </w:pPr>
            <w:r w:rsidRPr="00C20E2C">
              <w:rPr>
                <w:sz w:val="24"/>
                <w:szCs w:val="24"/>
              </w:rPr>
              <w:t xml:space="preserve">- до стен жилых и общественных зданий не менее </w:t>
            </w:r>
            <w:r w:rsidRPr="00C20E2C">
              <w:rPr>
                <w:b/>
                <w:sz w:val="24"/>
                <w:szCs w:val="24"/>
              </w:rPr>
              <w:t>25 м.</w:t>
            </w:r>
          </w:p>
          <w:p w:rsidR="0080070A" w:rsidRPr="00C20E2C" w:rsidRDefault="0080070A" w:rsidP="007B1343">
            <w:pPr>
              <w:pStyle w:val="ab"/>
              <w:suppressAutoHyphens w:val="0"/>
              <w:ind w:left="0" w:firstLine="0"/>
              <w:rPr>
                <w:sz w:val="24"/>
                <w:szCs w:val="24"/>
              </w:rPr>
            </w:pPr>
            <w:r w:rsidRPr="00C20E2C">
              <w:rPr>
                <w:sz w:val="24"/>
                <w:szCs w:val="24"/>
              </w:rPr>
              <w:t xml:space="preserve">Максимальный процент застройки – </w:t>
            </w:r>
            <w:r w:rsidRPr="00C20E2C">
              <w:rPr>
                <w:b/>
                <w:sz w:val="24"/>
                <w:szCs w:val="24"/>
              </w:rPr>
              <w:t>80%.</w:t>
            </w:r>
          </w:p>
          <w:p w:rsidR="0080070A" w:rsidRPr="00C20E2C" w:rsidRDefault="0080070A" w:rsidP="007B1343">
            <w:pPr>
              <w:pStyle w:val="ab"/>
              <w:suppressAutoHyphens w:val="0"/>
              <w:ind w:left="0" w:firstLine="0"/>
              <w:rPr>
                <w:sz w:val="24"/>
                <w:szCs w:val="24"/>
              </w:rPr>
            </w:pPr>
            <w:r w:rsidRPr="00C20E2C">
              <w:rPr>
                <w:sz w:val="24"/>
                <w:szCs w:val="24"/>
              </w:rPr>
              <w:t>Хозяйственные постройки не допускается размещать со стороны улиц.</w:t>
            </w:r>
          </w:p>
          <w:p w:rsidR="0080070A" w:rsidRPr="00C20E2C" w:rsidRDefault="0080070A" w:rsidP="007B1343">
            <w:pPr>
              <w:pStyle w:val="ab"/>
              <w:suppressAutoHyphens w:val="0"/>
              <w:ind w:left="0" w:firstLine="0"/>
              <w:rPr>
                <w:sz w:val="24"/>
                <w:szCs w:val="24"/>
              </w:rPr>
            </w:pPr>
            <w:r w:rsidRPr="00C20E2C">
              <w:rPr>
                <w:sz w:val="24"/>
                <w:szCs w:val="24"/>
              </w:rPr>
              <w:t xml:space="preserve">Отдельно стоящие хозяйственные постройки высота – не более </w:t>
            </w:r>
            <w:r w:rsidRPr="00C20E2C">
              <w:rPr>
                <w:b/>
                <w:sz w:val="24"/>
                <w:szCs w:val="24"/>
              </w:rPr>
              <w:t>5 м</w:t>
            </w:r>
            <w:r w:rsidRPr="00C20E2C">
              <w:rPr>
                <w:sz w:val="24"/>
                <w:szCs w:val="24"/>
              </w:rPr>
              <w:t xml:space="preserve"> (до конька), максимальное количество этажей – </w:t>
            </w:r>
            <w:r w:rsidRPr="00C20E2C">
              <w:rPr>
                <w:b/>
                <w:sz w:val="24"/>
                <w:szCs w:val="24"/>
              </w:rPr>
              <w:t>1.</w:t>
            </w:r>
          </w:p>
          <w:p w:rsidR="0080070A" w:rsidRPr="00C20E2C" w:rsidRDefault="0080070A" w:rsidP="007B1343">
            <w:pPr>
              <w:pStyle w:val="ab"/>
              <w:suppressAutoHyphens w:val="0"/>
              <w:ind w:left="0" w:firstLine="0"/>
              <w:rPr>
                <w:sz w:val="24"/>
                <w:szCs w:val="24"/>
              </w:rPr>
            </w:pPr>
            <w:r w:rsidRPr="00C20E2C">
              <w:rPr>
                <w:sz w:val="24"/>
                <w:szCs w:val="24"/>
              </w:rPr>
              <w:t xml:space="preserve">Расстояние от границ смежного земельного участка до хозяйственных построек – не менее </w:t>
            </w:r>
            <w:r w:rsidRPr="00C20E2C">
              <w:rPr>
                <w:b/>
                <w:sz w:val="24"/>
                <w:szCs w:val="24"/>
              </w:rPr>
              <w:t>1 м.</w:t>
            </w:r>
          </w:p>
          <w:p w:rsidR="0080070A" w:rsidRPr="00C20E2C" w:rsidRDefault="0080070A" w:rsidP="007B1343">
            <w:pPr>
              <w:pStyle w:val="ab"/>
              <w:suppressAutoHyphens w:val="0"/>
              <w:ind w:left="0" w:firstLine="0"/>
              <w:rPr>
                <w:sz w:val="24"/>
                <w:szCs w:val="24"/>
              </w:rPr>
            </w:pPr>
            <w:r w:rsidRPr="00C20E2C">
              <w:rPr>
                <w:sz w:val="24"/>
                <w:szCs w:val="24"/>
              </w:rPr>
              <w:t>В пределах участка запрещается размещение автостоянок для грузового транспорта.</w:t>
            </w:r>
          </w:p>
          <w:p w:rsidR="0080070A" w:rsidRPr="00C20E2C" w:rsidRDefault="0080070A" w:rsidP="007B1343">
            <w:pPr>
              <w:pStyle w:val="ab"/>
              <w:suppressAutoHyphens w:val="0"/>
              <w:ind w:left="0" w:firstLine="0"/>
              <w:rPr>
                <w:sz w:val="24"/>
                <w:szCs w:val="24"/>
              </w:rPr>
            </w:pPr>
            <w:r w:rsidRPr="00C20E2C">
              <w:rPr>
                <w:sz w:val="24"/>
                <w:szCs w:val="24"/>
              </w:rPr>
              <w:t xml:space="preserve">Ограждение земельных участков со стороны красных линий улиц должно быть единообразным, как минимум, на протяжении одного квартала. </w:t>
            </w:r>
          </w:p>
        </w:tc>
      </w:tr>
      <w:tr w:rsidR="0080070A" w:rsidRPr="00C20E2C" w:rsidTr="0080070A">
        <w:trPr>
          <w:trHeight w:val="20"/>
        </w:trPr>
        <w:tc>
          <w:tcPr>
            <w:tcW w:w="2835" w:type="dxa"/>
          </w:tcPr>
          <w:p w:rsidR="0080070A" w:rsidRPr="00C20E2C" w:rsidRDefault="0080070A" w:rsidP="007B1343">
            <w:pPr>
              <w:pStyle w:val="affffff8"/>
              <w:ind w:firstLine="0"/>
              <w:rPr>
                <w:sz w:val="24"/>
                <w:szCs w:val="24"/>
              </w:rPr>
            </w:pPr>
            <w:r w:rsidRPr="00C20E2C">
              <w:rPr>
                <w:sz w:val="24"/>
                <w:szCs w:val="24"/>
              </w:rPr>
              <w:t>Бытовое обслуживание</w:t>
            </w:r>
          </w:p>
        </w:tc>
        <w:tc>
          <w:tcPr>
            <w:tcW w:w="3969" w:type="dxa"/>
          </w:tcPr>
          <w:p w:rsidR="0080070A" w:rsidRPr="00C20E2C" w:rsidRDefault="0080070A" w:rsidP="007B1343">
            <w:pPr>
              <w:pStyle w:val="affffff8"/>
              <w:ind w:firstLine="0"/>
              <w:rPr>
                <w:sz w:val="24"/>
                <w:szCs w:val="24"/>
              </w:rPr>
            </w:pPr>
            <w:r w:rsidRPr="00C20E2C">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020" w:type="dxa"/>
          </w:tcPr>
          <w:p w:rsidR="0080070A" w:rsidRPr="00C20E2C" w:rsidRDefault="0080070A" w:rsidP="007B1343">
            <w:pPr>
              <w:pStyle w:val="affffff8"/>
              <w:ind w:firstLine="0"/>
              <w:jc w:val="center"/>
              <w:rPr>
                <w:sz w:val="24"/>
                <w:szCs w:val="24"/>
              </w:rPr>
            </w:pPr>
            <w:r w:rsidRPr="00C20E2C">
              <w:rPr>
                <w:sz w:val="24"/>
                <w:szCs w:val="24"/>
              </w:rPr>
              <w:t>3.3</w:t>
            </w:r>
          </w:p>
        </w:tc>
        <w:tc>
          <w:tcPr>
            <w:tcW w:w="2835" w:type="dxa"/>
          </w:tcPr>
          <w:p w:rsidR="0080070A" w:rsidRPr="00C20E2C" w:rsidRDefault="0080070A" w:rsidP="007B1343">
            <w:pPr>
              <w:ind w:firstLine="0"/>
              <w:rPr>
                <w:sz w:val="24"/>
                <w:szCs w:val="24"/>
              </w:rPr>
            </w:pPr>
            <w:r w:rsidRPr="00C20E2C">
              <w:rPr>
                <w:sz w:val="24"/>
                <w:szCs w:val="24"/>
              </w:rPr>
              <w:t>Мастерская мелкого ремонта, ателье, баня, парикмахерская, прачечная, химчистка</w:t>
            </w:r>
            <w:r w:rsidRPr="00C20E2C">
              <w:rPr>
                <w:sz w:val="24"/>
                <w:szCs w:val="24"/>
                <w:u w:val="single"/>
              </w:rPr>
              <w:t>,</w:t>
            </w:r>
            <w:r w:rsidRPr="00C20E2C">
              <w:rPr>
                <w:sz w:val="24"/>
                <w:szCs w:val="24"/>
              </w:rPr>
              <w:t xml:space="preserve"> похоронное бюро</w:t>
            </w:r>
          </w:p>
        </w:tc>
        <w:tc>
          <w:tcPr>
            <w:tcW w:w="11339" w:type="dxa"/>
          </w:tcPr>
          <w:p w:rsidR="0080070A" w:rsidRPr="00C20E2C" w:rsidRDefault="0080070A" w:rsidP="007B1343">
            <w:pPr>
              <w:pStyle w:val="ab"/>
              <w:tabs>
                <w:tab w:val="left" w:pos="860"/>
              </w:tabs>
              <w:suppressAutoHyphens w:val="0"/>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80070A" w:rsidRPr="00C20E2C" w:rsidRDefault="0080070A" w:rsidP="007B1343">
            <w:pPr>
              <w:pStyle w:val="ab"/>
              <w:tabs>
                <w:tab w:val="left" w:pos="860"/>
              </w:tabs>
              <w:suppressAutoHyphens w:val="0"/>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80070A" w:rsidRPr="00C20E2C" w:rsidRDefault="0080070A" w:rsidP="007B1343">
            <w:pPr>
              <w:pStyle w:val="ab"/>
              <w:suppressAutoHyphens w:val="0"/>
              <w:ind w:left="0" w:firstLine="0"/>
              <w:rPr>
                <w:sz w:val="24"/>
                <w:szCs w:val="24"/>
              </w:rPr>
            </w:pPr>
            <w:r w:rsidRPr="00C20E2C">
              <w:rPr>
                <w:sz w:val="24"/>
                <w:szCs w:val="24"/>
              </w:rPr>
              <w:t>Предельная высота зданий, строений, сооружений – не нормируется.</w:t>
            </w:r>
          </w:p>
          <w:p w:rsidR="0080070A" w:rsidRPr="00C20E2C" w:rsidRDefault="0080070A" w:rsidP="007B1343">
            <w:pPr>
              <w:pStyle w:val="ab"/>
              <w:suppressAutoHyphens w:val="0"/>
              <w:ind w:left="0" w:firstLine="0"/>
              <w:rPr>
                <w:b/>
                <w:sz w:val="24"/>
                <w:szCs w:val="24"/>
              </w:rPr>
            </w:pPr>
            <w:r w:rsidRPr="00C20E2C">
              <w:rPr>
                <w:sz w:val="24"/>
                <w:szCs w:val="24"/>
              </w:rPr>
              <w:t xml:space="preserve">Максимальное количество этажей – </w:t>
            </w:r>
            <w:r w:rsidRPr="00C20E2C">
              <w:rPr>
                <w:b/>
                <w:sz w:val="24"/>
                <w:szCs w:val="24"/>
              </w:rPr>
              <w:t xml:space="preserve">3. </w:t>
            </w:r>
          </w:p>
          <w:p w:rsidR="0080070A" w:rsidRPr="00C20E2C" w:rsidRDefault="0080070A" w:rsidP="007B1343">
            <w:pPr>
              <w:pStyle w:val="ab"/>
              <w:suppressAutoHyphens w:val="0"/>
              <w:ind w:left="0" w:firstLine="0"/>
              <w:rPr>
                <w:sz w:val="24"/>
                <w:szCs w:val="24"/>
              </w:rPr>
            </w:pPr>
            <w:r w:rsidRPr="00C20E2C">
              <w:rPr>
                <w:sz w:val="24"/>
                <w:szCs w:val="24"/>
              </w:rPr>
              <w:t xml:space="preserve">Минимальное количество этажей – </w:t>
            </w:r>
            <w:r w:rsidRPr="00C20E2C">
              <w:rPr>
                <w:b/>
                <w:sz w:val="24"/>
                <w:szCs w:val="24"/>
              </w:rPr>
              <w:t>1.</w:t>
            </w:r>
            <w:r w:rsidRPr="00C20E2C">
              <w:rPr>
                <w:sz w:val="24"/>
                <w:szCs w:val="24"/>
              </w:rPr>
              <w:t xml:space="preserve"> </w:t>
            </w:r>
          </w:p>
          <w:p w:rsidR="0080070A" w:rsidRPr="00C20E2C" w:rsidRDefault="0080070A" w:rsidP="007B1343">
            <w:pPr>
              <w:pStyle w:val="ab"/>
              <w:tabs>
                <w:tab w:val="left" w:pos="860"/>
              </w:tabs>
              <w:suppressAutoHyphens w:val="0"/>
              <w:ind w:left="0" w:firstLine="0"/>
              <w:rPr>
                <w:sz w:val="24"/>
                <w:szCs w:val="24"/>
              </w:rPr>
            </w:pPr>
            <w:r w:rsidRPr="00C20E2C">
              <w:rPr>
                <w:iCs/>
                <w:sz w:val="24"/>
                <w:szCs w:val="24"/>
              </w:rPr>
              <w:t xml:space="preserve">Максимальный процент застройки </w:t>
            </w:r>
            <w:r w:rsidRPr="00C20E2C">
              <w:rPr>
                <w:sz w:val="24"/>
                <w:szCs w:val="24"/>
              </w:rPr>
              <w:t xml:space="preserve">– </w:t>
            </w:r>
            <w:r w:rsidRPr="00C20E2C">
              <w:rPr>
                <w:b/>
                <w:sz w:val="24"/>
                <w:szCs w:val="24"/>
              </w:rPr>
              <w:t>80%.</w:t>
            </w:r>
          </w:p>
          <w:p w:rsidR="0080070A" w:rsidRPr="00C20E2C" w:rsidRDefault="0080070A" w:rsidP="007B1343">
            <w:pPr>
              <w:pStyle w:val="ab"/>
              <w:tabs>
                <w:tab w:val="left" w:pos="860"/>
              </w:tabs>
              <w:suppressAutoHyphens w:val="0"/>
              <w:ind w:left="0" w:firstLine="0"/>
              <w:rPr>
                <w:sz w:val="24"/>
                <w:szCs w:val="24"/>
              </w:rPr>
            </w:pPr>
            <w:r w:rsidRPr="00C20E2C">
              <w:rPr>
                <w:sz w:val="24"/>
                <w:szCs w:val="24"/>
              </w:rPr>
              <w:t>В жилой зоне допускается размещать объекты бытового обслуживания населения, не имеющие санитарно-защитной зоны, преимущественно встроенные и встроенно-пристроенные.</w:t>
            </w:r>
          </w:p>
          <w:p w:rsidR="0080070A" w:rsidRPr="00C20E2C" w:rsidRDefault="0080070A" w:rsidP="007B1343">
            <w:pPr>
              <w:pStyle w:val="ab"/>
              <w:tabs>
                <w:tab w:val="left" w:pos="860"/>
              </w:tabs>
              <w:suppressAutoHyphens w:val="0"/>
              <w:ind w:left="0" w:firstLine="0"/>
              <w:rPr>
                <w:sz w:val="24"/>
                <w:szCs w:val="24"/>
              </w:rPr>
            </w:pPr>
            <w:r w:rsidRPr="00C20E2C">
              <w:rPr>
                <w:sz w:val="24"/>
                <w:szCs w:val="24"/>
              </w:rPr>
              <w:t>Хозяйственные постройки не допускается размещать со стороны улиц.</w:t>
            </w:r>
          </w:p>
          <w:p w:rsidR="0080070A" w:rsidRPr="00C20E2C" w:rsidRDefault="0080070A" w:rsidP="007B1343">
            <w:pPr>
              <w:pStyle w:val="ab"/>
              <w:tabs>
                <w:tab w:val="left" w:pos="860"/>
              </w:tabs>
              <w:suppressAutoHyphens w:val="0"/>
              <w:ind w:left="0" w:firstLine="0"/>
              <w:rPr>
                <w:sz w:val="24"/>
                <w:szCs w:val="24"/>
              </w:rPr>
            </w:pPr>
            <w:r w:rsidRPr="00C20E2C">
              <w:rPr>
                <w:sz w:val="24"/>
                <w:szCs w:val="24"/>
              </w:rPr>
              <w:t xml:space="preserve">Отдельно стоящие хозяйственные постройки высота – не более </w:t>
            </w:r>
            <w:r w:rsidRPr="00C20E2C">
              <w:rPr>
                <w:b/>
                <w:sz w:val="24"/>
                <w:szCs w:val="24"/>
              </w:rPr>
              <w:t>5 м</w:t>
            </w:r>
            <w:r w:rsidRPr="00C20E2C">
              <w:rPr>
                <w:sz w:val="24"/>
                <w:szCs w:val="24"/>
              </w:rPr>
              <w:t xml:space="preserve"> (до конька), максимальное количество этажей – </w:t>
            </w:r>
            <w:r w:rsidRPr="00C20E2C">
              <w:rPr>
                <w:b/>
                <w:sz w:val="24"/>
                <w:szCs w:val="24"/>
              </w:rPr>
              <w:t>1.</w:t>
            </w:r>
          </w:p>
          <w:p w:rsidR="0080070A" w:rsidRPr="00C20E2C" w:rsidRDefault="0080070A" w:rsidP="007B1343">
            <w:pPr>
              <w:pStyle w:val="ab"/>
              <w:tabs>
                <w:tab w:val="left" w:pos="860"/>
              </w:tabs>
              <w:suppressAutoHyphens w:val="0"/>
              <w:ind w:left="0" w:firstLine="0"/>
              <w:rPr>
                <w:sz w:val="24"/>
                <w:szCs w:val="24"/>
              </w:rPr>
            </w:pPr>
            <w:r w:rsidRPr="00C20E2C">
              <w:rPr>
                <w:sz w:val="24"/>
                <w:szCs w:val="24"/>
              </w:rPr>
              <w:t xml:space="preserve">Расстояние от границ смежного земельного участка до хозяйственных построек – не менее </w:t>
            </w:r>
            <w:r w:rsidRPr="00C20E2C">
              <w:rPr>
                <w:b/>
                <w:sz w:val="24"/>
                <w:szCs w:val="24"/>
              </w:rPr>
              <w:t>1 м.</w:t>
            </w:r>
          </w:p>
          <w:p w:rsidR="0080070A" w:rsidRPr="00C20E2C" w:rsidRDefault="0080070A" w:rsidP="007B1343">
            <w:pPr>
              <w:pStyle w:val="ab"/>
              <w:tabs>
                <w:tab w:val="left" w:pos="860"/>
              </w:tabs>
              <w:suppressAutoHyphens w:val="0"/>
              <w:ind w:left="0" w:firstLine="0"/>
              <w:rPr>
                <w:sz w:val="24"/>
                <w:szCs w:val="24"/>
              </w:rPr>
            </w:pPr>
            <w:r w:rsidRPr="00C20E2C">
              <w:rPr>
                <w:sz w:val="24"/>
                <w:szCs w:val="24"/>
              </w:rPr>
              <w:t>В пределах участка запрещается размещение автостоянок для грузового транспорта.</w:t>
            </w:r>
          </w:p>
          <w:p w:rsidR="0080070A" w:rsidRPr="00C20E2C" w:rsidRDefault="0080070A" w:rsidP="007B1343">
            <w:pPr>
              <w:pStyle w:val="ab"/>
              <w:tabs>
                <w:tab w:val="left" w:pos="860"/>
              </w:tabs>
              <w:suppressAutoHyphens w:val="0"/>
              <w:ind w:left="0" w:firstLine="0"/>
              <w:rPr>
                <w:sz w:val="24"/>
                <w:szCs w:val="24"/>
              </w:rPr>
            </w:pPr>
            <w:r w:rsidRPr="00C20E2C">
              <w:rPr>
                <w:sz w:val="24"/>
                <w:szCs w:val="24"/>
              </w:rPr>
              <w:t xml:space="preserve">Ограждение земельных участков со стороны красных линий улиц должно быть единообразным, как минимум, на протяжении одного квартала. </w:t>
            </w:r>
          </w:p>
          <w:p w:rsidR="0080070A" w:rsidRPr="00C20E2C" w:rsidRDefault="0080070A" w:rsidP="007B1343">
            <w:pPr>
              <w:pStyle w:val="ab"/>
              <w:tabs>
                <w:tab w:val="left" w:pos="860"/>
              </w:tabs>
              <w:suppressAutoHyphens w:val="0"/>
              <w:ind w:left="0" w:firstLine="0"/>
              <w:rPr>
                <w:sz w:val="24"/>
                <w:szCs w:val="24"/>
              </w:rPr>
            </w:pPr>
            <w:r w:rsidRPr="00C20E2C">
              <w:rPr>
                <w:sz w:val="24"/>
                <w:szCs w:val="24"/>
              </w:rPr>
              <w:t>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80070A" w:rsidRPr="00C20E2C" w:rsidTr="0080070A">
        <w:trPr>
          <w:trHeight w:val="20"/>
        </w:trPr>
        <w:tc>
          <w:tcPr>
            <w:tcW w:w="2835" w:type="dxa"/>
            <w:vMerge w:val="restart"/>
          </w:tcPr>
          <w:p w:rsidR="0080070A" w:rsidRPr="00C20E2C" w:rsidRDefault="0080070A" w:rsidP="007B1343">
            <w:pPr>
              <w:pStyle w:val="affffff8"/>
              <w:ind w:firstLine="0"/>
              <w:rPr>
                <w:sz w:val="24"/>
                <w:szCs w:val="24"/>
              </w:rPr>
            </w:pPr>
            <w:bookmarkStart w:id="83" w:name="sub_10351"/>
            <w:r w:rsidRPr="00C20E2C">
              <w:rPr>
                <w:sz w:val="24"/>
                <w:szCs w:val="24"/>
              </w:rPr>
              <w:t>Дошкольное, начальное и среднее общее образование</w:t>
            </w:r>
            <w:bookmarkEnd w:id="83"/>
          </w:p>
        </w:tc>
        <w:tc>
          <w:tcPr>
            <w:tcW w:w="3969" w:type="dxa"/>
            <w:vMerge w:val="restart"/>
          </w:tcPr>
          <w:p w:rsidR="0080070A" w:rsidRPr="00C20E2C" w:rsidRDefault="0080070A" w:rsidP="007B1343">
            <w:pPr>
              <w:pStyle w:val="affffff8"/>
              <w:ind w:firstLine="0"/>
              <w:rPr>
                <w:sz w:val="24"/>
                <w:szCs w:val="24"/>
              </w:rPr>
            </w:pPr>
            <w:r w:rsidRPr="00C20E2C">
              <w:rPr>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020" w:type="dxa"/>
          </w:tcPr>
          <w:p w:rsidR="0080070A" w:rsidRPr="00C20E2C" w:rsidRDefault="0080070A" w:rsidP="007B1343">
            <w:pPr>
              <w:pStyle w:val="affffff8"/>
              <w:ind w:firstLine="0"/>
              <w:jc w:val="center"/>
              <w:rPr>
                <w:sz w:val="24"/>
                <w:szCs w:val="24"/>
              </w:rPr>
            </w:pPr>
            <w:r w:rsidRPr="00C20E2C">
              <w:rPr>
                <w:sz w:val="24"/>
                <w:szCs w:val="24"/>
              </w:rPr>
              <w:t>3.5</w:t>
            </w:r>
            <w:r w:rsidR="00C20E2C" w:rsidRPr="00C20E2C">
              <w:rPr>
                <w:sz w:val="24"/>
                <w:szCs w:val="24"/>
              </w:rPr>
              <w:t>.1</w:t>
            </w:r>
          </w:p>
        </w:tc>
        <w:tc>
          <w:tcPr>
            <w:tcW w:w="2835" w:type="dxa"/>
          </w:tcPr>
          <w:p w:rsidR="0080070A" w:rsidRPr="00C20E2C" w:rsidRDefault="0080070A" w:rsidP="007B1343">
            <w:pPr>
              <w:ind w:firstLine="0"/>
              <w:rPr>
                <w:sz w:val="24"/>
                <w:szCs w:val="24"/>
              </w:rPr>
            </w:pPr>
            <w:r w:rsidRPr="00C20E2C">
              <w:rPr>
                <w:sz w:val="24"/>
                <w:szCs w:val="24"/>
              </w:rPr>
              <w:t>Детские ясли, детский сад</w:t>
            </w:r>
          </w:p>
          <w:p w:rsidR="0080070A" w:rsidRPr="00C20E2C" w:rsidRDefault="0080070A" w:rsidP="007B1343">
            <w:pPr>
              <w:ind w:firstLine="0"/>
              <w:rPr>
                <w:sz w:val="24"/>
                <w:szCs w:val="24"/>
              </w:rPr>
            </w:pPr>
          </w:p>
        </w:tc>
        <w:tc>
          <w:tcPr>
            <w:tcW w:w="11339" w:type="dxa"/>
          </w:tcPr>
          <w:p w:rsidR="0080070A" w:rsidRPr="00C20E2C" w:rsidRDefault="0080070A" w:rsidP="007B1343">
            <w:pPr>
              <w:pStyle w:val="ab"/>
              <w:tabs>
                <w:tab w:val="left" w:pos="429"/>
                <w:tab w:val="left" w:pos="505"/>
              </w:tabs>
              <w:suppressAutoHyphens w:val="0"/>
              <w:ind w:left="0" w:firstLine="0"/>
              <w:rPr>
                <w:b/>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80070A" w:rsidRPr="00C20E2C" w:rsidRDefault="0080070A" w:rsidP="007B1343">
            <w:pPr>
              <w:pStyle w:val="ab"/>
              <w:tabs>
                <w:tab w:val="left" w:pos="429"/>
                <w:tab w:val="left" w:pos="505"/>
              </w:tabs>
              <w:suppressAutoHyphens w:val="0"/>
              <w:ind w:left="0" w:firstLine="0"/>
              <w:rPr>
                <w:sz w:val="24"/>
                <w:szCs w:val="24"/>
              </w:rPr>
            </w:pPr>
            <w:r w:rsidRPr="00C20E2C">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80070A" w:rsidRPr="00C20E2C" w:rsidRDefault="0080070A" w:rsidP="007B1343">
            <w:pPr>
              <w:pStyle w:val="ab"/>
              <w:tabs>
                <w:tab w:val="left" w:pos="429"/>
                <w:tab w:val="left" w:pos="505"/>
              </w:tabs>
              <w:suppressAutoHyphens w:val="0"/>
              <w:ind w:left="0" w:firstLine="0"/>
              <w:rPr>
                <w:sz w:val="24"/>
                <w:szCs w:val="24"/>
              </w:rPr>
            </w:pPr>
            <w:r w:rsidRPr="00C20E2C">
              <w:rPr>
                <w:sz w:val="24"/>
                <w:szCs w:val="24"/>
              </w:rPr>
              <w:t>Предельная высота зданий, строений, сооружений – не нормируется.</w:t>
            </w:r>
          </w:p>
          <w:p w:rsidR="0080070A" w:rsidRPr="00C20E2C" w:rsidRDefault="0080070A" w:rsidP="007B1343">
            <w:pPr>
              <w:pStyle w:val="ab"/>
              <w:tabs>
                <w:tab w:val="left" w:pos="429"/>
                <w:tab w:val="left" w:pos="505"/>
              </w:tabs>
              <w:suppressAutoHyphens w:val="0"/>
              <w:ind w:left="0" w:firstLine="0"/>
              <w:rPr>
                <w:b/>
                <w:sz w:val="24"/>
                <w:szCs w:val="24"/>
              </w:rPr>
            </w:pPr>
            <w:r w:rsidRPr="00C20E2C">
              <w:rPr>
                <w:sz w:val="24"/>
                <w:szCs w:val="24"/>
              </w:rPr>
              <w:t xml:space="preserve">Максимальное количество этажей – </w:t>
            </w:r>
            <w:r w:rsidRPr="00C20E2C">
              <w:rPr>
                <w:b/>
                <w:sz w:val="24"/>
                <w:szCs w:val="24"/>
              </w:rPr>
              <w:t>2.</w:t>
            </w:r>
          </w:p>
          <w:p w:rsidR="0080070A" w:rsidRPr="00C20E2C" w:rsidRDefault="0080070A" w:rsidP="007B1343">
            <w:pPr>
              <w:pStyle w:val="ab"/>
              <w:tabs>
                <w:tab w:val="left" w:pos="429"/>
                <w:tab w:val="left" w:pos="505"/>
              </w:tabs>
              <w:suppressAutoHyphens w:val="0"/>
              <w:ind w:left="0" w:firstLine="0"/>
              <w:rPr>
                <w:sz w:val="24"/>
                <w:szCs w:val="24"/>
              </w:rPr>
            </w:pPr>
            <w:r w:rsidRPr="00C20E2C">
              <w:rPr>
                <w:sz w:val="24"/>
                <w:szCs w:val="24"/>
              </w:rPr>
              <w:t>Минимальное количество этажей – 1.</w:t>
            </w:r>
          </w:p>
          <w:p w:rsidR="0080070A" w:rsidRPr="00C20E2C" w:rsidRDefault="0080070A" w:rsidP="007B1343">
            <w:pPr>
              <w:pStyle w:val="ab"/>
              <w:tabs>
                <w:tab w:val="left" w:pos="429"/>
              </w:tabs>
              <w:suppressAutoHyphens w:val="0"/>
              <w:ind w:left="0" w:firstLine="0"/>
              <w:rPr>
                <w:sz w:val="24"/>
                <w:szCs w:val="24"/>
              </w:rPr>
            </w:pPr>
            <w:r w:rsidRPr="00C20E2C">
              <w:rPr>
                <w:sz w:val="24"/>
                <w:szCs w:val="24"/>
              </w:rPr>
              <w:t xml:space="preserve">Максимальный процент застройки – </w:t>
            </w:r>
            <w:r w:rsidRPr="00C20E2C">
              <w:rPr>
                <w:b/>
                <w:sz w:val="24"/>
                <w:szCs w:val="24"/>
              </w:rPr>
              <w:t>40%.</w:t>
            </w:r>
          </w:p>
          <w:p w:rsidR="0080070A" w:rsidRPr="00C20E2C" w:rsidRDefault="0080070A" w:rsidP="007B1343">
            <w:pPr>
              <w:pStyle w:val="ab"/>
              <w:tabs>
                <w:tab w:val="left" w:pos="429"/>
              </w:tabs>
              <w:suppressAutoHyphens w:val="0"/>
              <w:ind w:left="0" w:firstLine="0"/>
              <w:rPr>
                <w:sz w:val="24"/>
                <w:szCs w:val="24"/>
              </w:rPr>
            </w:pPr>
            <w:r w:rsidRPr="00C20E2C">
              <w:rPr>
                <w:sz w:val="24"/>
                <w:szCs w:val="24"/>
              </w:rPr>
              <w:t>Участки дошкольных образовательных организаций не должны примыкать непосредственно к магистральным улицам.</w:t>
            </w:r>
          </w:p>
          <w:p w:rsidR="0080070A" w:rsidRPr="00C20E2C" w:rsidRDefault="0080070A" w:rsidP="007B1343">
            <w:pPr>
              <w:pStyle w:val="ab"/>
              <w:tabs>
                <w:tab w:val="left" w:pos="429"/>
              </w:tabs>
              <w:suppressAutoHyphens w:val="0"/>
              <w:ind w:left="0" w:firstLine="0"/>
              <w:rPr>
                <w:sz w:val="24"/>
                <w:szCs w:val="24"/>
              </w:rPr>
            </w:pPr>
            <w:r w:rsidRPr="00C20E2C">
              <w:rPr>
                <w:sz w:val="24"/>
                <w:szCs w:val="24"/>
              </w:rPr>
              <w:t xml:space="preserve">Расстояния от зданий (границ участков) организаций до красной линии – </w:t>
            </w:r>
            <w:r w:rsidRPr="00C20E2C">
              <w:rPr>
                <w:b/>
                <w:sz w:val="24"/>
                <w:szCs w:val="24"/>
              </w:rPr>
              <w:t>25 м</w:t>
            </w:r>
            <w:r w:rsidRPr="00C20E2C">
              <w:rPr>
                <w:sz w:val="24"/>
                <w:szCs w:val="24"/>
              </w:rPr>
              <w:t>.</w:t>
            </w:r>
          </w:p>
          <w:p w:rsidR="0080070A" w:rsidRPr="00C20E2C" w:rsidRDefault="0080070A" w:rsidP="007B1343">
            <w:pPr>
              <w:pStyle w:val="ab"/>
              <w:tabs>
                <w:tab w:val="left" w:pos="429"/>
              </w:tabs>
              <w:suppressAutoHyphens w:val="0"/>
              <w:ind w:left="0" w:firstLine="0"/>
              <w:rPr>
                <w:sz w:val="24"/>
                <w:szCs w:val="24"/>
              </w:rPr>
            </w:pPr>
            <w:r w:rsidRPr="00C20E2C">
              <w:rPr>
                <w:sz w:val="24"/>
                <w:szCs w:val="24"/>
              </w:rPr>
              <w:t>Хозяйственные постройки не допускается размещать со стороны улиц.</w:t>
            </w:r>
          </w:p>
          <w:p w:rsidR="0080070A" w:rsidRPr="00C20E2C" w:rsidRDefault="0080070A" w:rsidP="007B1343">
            <w:pPr>
              <w:pStyle w:val="ab"/>
              <w:tabs>
                <w:tab w:val="left" w:pos="429"/>
              </w:tabs>
              <w:suppressAutoHyphens w:val="0"/>
              <w:ind w:left="0" w:firstLine="0"/>
              <w:rPr>
                <w:sz w:val="24"/>
                <w:szCs w:val="24"/>
              </w:rPr>
            </w:pPr>
            <w:r w:rsidRPr="00C20E2C">
              <w:rPr>
                <w:sz w:val="24"/>
                <w:szCs w:val="24"/>
              </w:rPr>
              <w:t xml:space="preserve">Отдельно стоящие хозяйственные постройки высота – не более </w:t>
            </w:r>
            <w:r w:rsidRPr="00C20E2C">
              <w:rPr>
                <w:b/>
                <w:sz w:val="24"/>
                <w:szCs w:val="24"/>
              </w:rPr>
              <w:t>5 м</w:t>
            </w:r>
            <w:r w:rsidRPr="00C20E2C">
              <w:rPr>
                <w:sz w:val="24"/>
                <w:szCs w:val="24"/>
              </w:rPr>
              <w:t xml:space="preserve"> (до конька), максимальное количество этажей – </w:t>
            </w:r>
            <w:r w:rsidRPr="00C20E2C">
              <w:rPr>
                <w:b/>
                <w:sz w:val="24"/>
                <w:szCs w:val="24"/>
              </w:rPr>
              <w:t>1.</w:t>
            </w:r>
          </w:p>
          <w:p w:rsidR="0080070A" w:rsidRPr="00C20E2C" w:rsidRDefault="0080070A" w:rsidP="007B1343">
            <w:pPr>
              <w:pStyle w:val="ab"/>
              <w:tabs>
                <w:tab w:val="left" w:pos="429"/>
              </w:tabs>
              <w:suppressAutoHyphens w:val="0"/>
              <w:ind w:left="0" w:firstLine="0"/>
              <w:rPr>
                <w:sz w:val="24"/>
                <w:szCs w:val="24"/>
              </w:rPr>
            </w:pPr>
            <w:r w:rsidRPr="00C20E2C">
              <w:rPr>
                <w:sz w:val="24"/>
                <w:szCs w:val="24"/>
              </w:rPr>
              <w:t xml:space="preserve">Расстояние от границ смежного земельного участка до хозяйственных построек – не менее </w:t>
            </w:r>
            <w:r w:rsidRPr="00C20E2C">
              <w:rPr>
                <w:b/>
                <w:sz w:val="24"/>
                <w:szCs w:val="24"/>
              </w:rPr>
              <w:t>1 м.</w:t>
            </w:r>
          </w:p>
          <w:p w:rsidR="0080070A" w:rsidRPr="00C20E2C" w:rsidRDefault="0080070A" w:rsidP="007B1343">
            <w:pPr>
              <w:pStyle w:val="ab"/>
              <w:tabs>
                <w:tab w:val="left" w:pos="429"/>
              </w:tabs>
              <w:suppressAutoHyphens w:val="0"/>
              <w:ind w:left="0" w:firstLine="0"/>
              <w:rPr>
                <w:sz w:val="24"/>
                <w:szCs w:val="24"/>
              </w:rPr>
            </w:pPr>
            <w:r w:rsidRPr="00C20E2C">
              <w:rPr>
                <w:sz w:val="24"/>
                <w:szCs w:val="24"/>
              </w:rPr>
              <w:t>В пределах участка запрещается размещение автостоянок для грузового транспорта.</w:t>
            </w:r>
          </w:p>
          <w:p w:rsidR="0080070A" w:rsidRPr="00C20E2C" w:rsidRDefault="0080070A" w:rsidP="007B1343">
            <w:pPr>
              <w:pStyle w:val="ab"/>
              <w:tabs>
                <w:tab w:val="left" w:pos="429"/>
              </w:tabs>
              <w:suppressAutoHyphens w:val="0"/>
              <w:ind w:left="0" w:firstLine="0"/>
              <w:rPr>
                <w:sz w:val="24"/>
                <w:szCs w:val="24"/>
              </w:rPr>
            </w:pPr>
            <w:r w:rsidRPr="00C20E2C">
              <w:rPr>
                <w:sz w:val="24"/>
                <w:szCs w:val="24"/>
              </w:rPr>
              <w:t>Ограждение земельных участков со стороны красных линий улиц должно быть единообразным, как минимум, на протяжении одного квартала.</w:t>
            </w:r>
          </w:p>
        </w:tc>
      </w:tr>
      <w:tr w:rsidR="0080070A" w:rsidRPr="00C20E2C" w:rsidTr="0080070A">
        <w:trPr>
          <w:trHeight w:val="20"/>
        </w:trPr>
        <w:tc>
          <w:tcPr>
            <w:tcW w:w="2835" w:type="dxa"/>
            <w:vMerge/>
          </w:tcPr>
          <w:p w:rsidR="0080070A" w:rsidRPr="00C20E2C" w:rsidRDefault="0080070A" w:rsidP="007B1343">
            <w:pPr>
              <w:widowControl/>
              <w:suppressAutoHyphens w:val="0"/>
              <w:autoSpaceDE/>
              <w:ind w:firstLine="0"/>
              <w:rPr>
                <w:sz w:val="24"/>
                <w:szCs w:val="24"/>
              </w:rPr>
            </w:pPr>
          </w:p>
        </w:tc>
        <w:tc>
          <w:tcPr>
            <w:tcW w:w="3969" w:type="dxa"/>
            <w:vMerge/>
          </w:tcPr>
          <w:p w:rsidR="0080070A" w:rsidRPr="00C20E2C" w:rsidRDefault="0080070A" w:rsidP="007B1343">
            <w:pPr>
              <w:tabs>
                <w:tab w:val="left" w:pos="720"/>
              </w:tabs>
              <w:ind w:firstLine="0"/>
              <w:rPr>
                <w:sz w:val="24"/>
                <w:szCs w:val="24"/>
              </w:rPr>
            </w:pPr>
          </w:p>
        </w:tc>
        <w:tc>
          <w:tcPr>
            <w:tcW w:w="1020" w:type="dxa"/>
          </w:tcPr>
          <w:p w:rsidR="0080070A" w:rsidRPr="00C20E2C" w:rsidRDefault="0080070A" w:rsidP="007B1343">
            <w:pPr>
              <w:ind w:firstLine="0"/>
              <w:rPr>
                <w:sz w:val="24"/>
                <w:szCs w:val="24"/>
              </w:rPr>
            </w:pPr>
          </w:p>
        </w:tc>
        <w:tc>
          <w:tcPr>
            <w:tcW w:w="2835" w:type="dxa"/>
          </w:tcPr>
          <w:p w:rsidR="0080070A" w:rsidRPr="00C20E2C" w:rsidRDefault="0080070A" w:rsidP="007B1343">
            <w:pPr>
              <w:ind w:firstLine="0"/>
              <w:rPr>
                <w:sz w:val="24"/>
                <w:szCs w:val="24"/>
              </w:rPr>
            </w:pPr>
            <w:r w:rsidRPr="00C20E2C">
              <w:rPr>
                <w:sz w:val="24"/>
                <w:szCs w:val="24"/>
              </w:rPr>
              <w:t>Школа, лицей, гимназия</w:t>
            </w:r>
          </w:p>
        </w:tc>
        <w:tc>
          <w:tcPr>
            <w:tcW w:w="11339" w:type="dxa"/>
          </w:tcPr>
          <w:p w:rsidR="0080070A" w:rsidRPr="00C20E2C" w:rsidRDefault="0080070A" w:rsidP="007B1343">
            <w:pPr>
              <w:pStyle w:val="ab"/>
              <w:suppressAutoHyphens w:val="0"/>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80070A" w:rsidRPr="00C20E2C" w:rsidRDefault="0080070A" w:rsidP="007B1343">
            <w:pPr>
              <w:pStyle w:val="ab"/>
              <w:suppressAutoHyphens w:val="0"/>
              <w:ind w:left="0" w:firstLine="0"/>
              <w:rPr>
                <w:sz w:val="24"/>
                <w:szCs w:val="24"/>
              </w:rPr>
            </w:pPr>
            <w:r w:rsidRPr="00C20E2C">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80070A" w:rsidRPr="00C20E2C" w:rsidRDefault="0080070A" w:rsidP="007B1343">
            <w:pPr>
              <w:pStyle w:val="ab"/>
              <w:suppressAutoHyphens w:val="0"/>
              <w:ind w:left="0" w:firstLine="0"/>
              <w:rPr>
                <w:sz w:val="24"/>
                <w:szCs w:val="24"/>
              </w:rPr>
            </w:pPr>
            <w:r w:rsidRPr="00C20E2C">
              <w:rPr>
                <w:sz w:val="24"/>
                <w:szCs w:val="24"/>
              </w:rPr>
              <w:t>Предельная высота зданий, строений, сооружений – не нормируется.</w:t>
            </w:r>
          </w:p>
          <w:p w:rsidR="0080070A" w:rsidRPr="00C20E2C" w:rsidRDefault="0080070A" w:rsidP="007B1343">
            <w:pPr>
              <w:pStyle w:val="ab"/>
              <w:suppressAutoHyphens w:val="0"/>
              <w:ind w:left="0" w:firstLine="0"/>
              <w:rPr>
                <w:sz w:val="24"/>
                <w:szCs w:val="24"/>
              </w:rPr>
            </w:pPr>
            <w:r w:rsidRPr="00C20E2C">
              <w:rPr>
                <w:sz w:val="24"/>
                <w:szCs w:val="24"/>
              </w:rPr>
              <w:t xml:space="preserve">Максимальное количество этажей – </w:t>
            </w:r>
            <w:r w:rsidRPr="00C20E2C">
              <w:rPr>
                <w:b/>
                <w:sz w:val="24"/>
                <w:szCs w:val="24"/>
              </w:rPr>
              <w:t>4.</w:t>
            </w:r>
          </w:p>
          <w:p w:rsidR="0080070A" w:rsidRPr="00C20E2C" w:rsidRDefault="0080070A" w:rsidP="007B1343">
            <w:pPr>
              <w:pStyle w:val="ab"/>
              <w:suppressAutoHyphens w:val="0"/>
              <w:ind w:left="0" w:firstLine="0"/>
              <w:rPr>
                <w:sz w:val="24"/>
                <w:szCs w:val="24"/>
              </w:rPr>
            </w:pPr>
            <w:r w:rsidRPr="00C20E2C">
              <w:rPr>
                <w:sz w:val="24"/>
                <w:szCs w:val="24"/>
              </w:rPr>
              <w:t>Минимальное количество этажей –</w:t>
            </w:r>
            <w:r w:rsidRPr="00C20E2C">
              <w:rPr>
                <w:b/>
                <w:sz w:val="24"/>
                <w:szCs w:val="24"/>
              </w:rPr>
              <w:t xml:space="preserve"> 1.</w:t>
            </w:r>
          </w:p>
          <w:p w:rsidR="0080070A" w:rsidRPr="00C20E2C" w:rsidRDefault="0080070A" w:rsidP="007B1343">
            <w:pPr>
              <w:pStyle w:val="ab"/>
              <w:suppressAutoHyphens w:val="0"/>
              <w:ind w:left="0" w:firstLine="0"/>
              <w:rPr>
                <w:sz w:val="24"/>
                <w:szCs w:val="24"/>
              </w:rPr>
            </w:pPr>
            <w:r w:rsidRPr="00C20E2C">
              <w:rPr>
                <w:sz w:val="24"/>
                <w:szCs w:val="24"/>
              </w:rPr>
              <w:t xml:space="preserve">Максимальный процент застройки – </w:t>
            </w:r>
            <w:r w:rsidRPr="00C20E2C">
              <w:rPr>
                <w:b/>
                <w:sz w:val="24"/>
                <w:szCs w:val="24"/>
              </w:rPr>
              <w:t>60%.</w:t>
            </w:r>
          </w:p>
          <w:p w:rsidR="0080070A" w:rsidRPr="00C20E2C" w:rsidRDefault="0080070A" w:rsidP="007B1343">
            <w:pPr>
              <w:pStyle w:val="ab"/>
              <w:suppressAutoHyphens w:val="0"/>
              <w:ind w:left="0" w:firstLine="0"/>
              <w:rPr>
                <w:sz w:val="24"/>
                <w:szCs w:val="24"/>
              </w:rPr>
            </w:pPr>
            <w:r w:rsidRPr="00C20E2C">
              <w:rPr>
                <w:sz w:val="24"/>
                <w:szCs w:val="24"/>
              </w:rPr>
              <w:t xml:space="preserve">Расстояния от зданий (границ участков) учреждений до красной линии – </w:t>
            </w:r>
            <w:r w:rsidRPr="00C20E2C">
              <w:rPr>
                <w:b/>
                <w:sz w:val="24"/>
                <w:szCs w:val="24"/>
              </w:rPr>
              <w:t>25 м</w:t>
            </w:r>
            <w:r w:rsidRPr="00C20E2C">
              <w:rPr>
                <w:sz w:val="24"/>
                <w:szCs w:val="24"/>
              </w:rPr>
              <w:t>.</w:t>
            </w:r>
          </w:p>
          <w:p w:rsidR="0080070A" w:rsidRPr="00C20E2C" w:rsidRDefault="0080070A" w:rsidP="007B1343">
            <w:pPr>
              <w:pStyle w:val="ab"/>
              <w:suppressAutoHyphens w:val="0"/>
              <w:ind w:left="0" w:firstLine="0"/>
              <w:rPr>
                <w:sz w:val="24"/>
                <w:szCs w:val="24"/>
              </w:rPr>
            </w:pPr>
            <w:r w:rsidRPr="00C20E2C">
              <w:rPr>
                <w:sz w:val="24"/>
                <w:szCs w:val="24"/>
              </w:rPr>
              <w:t>Хозяйственные постройки не допускается размещать со стороны улиц.</w:t>
            </w:r>
          </w:p>
          <w:p w:rsidR="0080070A" w:rsidRPr="00C20E2C" w:rsidRDefault="0080070A" w:rsidP="007B1343">
            <w:pPr>
              <w:pStyle w:val="ab"/>
              <w:suppressAutoHyphens w:val="0"/>
              <w:ind w:left="0" w:firstLine="0"/>
              <w:rPr>
                <w:sz w:val="24"/>
                <w:szCs w:val="24"/>
              </w:rPr>
            </w:pPr>
            <w:r w:rsidRPr="00C20E2C">
              <w:rPr>
                <w:sz w:val="24"/>
                <w:szCs w:val="24"/>
              </w:rPr>
              <w:t xml:space="preserve">Отдельно стоящие хозяйственные постройки высота – не более </w:t>
            </w:r>
            <w:r w:rsidRPr="00C20E2C">
              <w:rPr>
                <w:b/>
                <w:sz w:val="24"/>
                <w:szCs w:val="24"/>
              </w:rPr>
              <w:t>5 м</w:t>
            </w:r>
            <w:r w:rsidRPr="00C20E2C">
              <w:rPr>
                <w:sz w:val="24"/>
                <w:szCs w:val="24"/>
              </w:rPr>
              <w:t xml:space="preserve"> (до конька), максимальное количество этажей – </w:t>
            </w:r>
            <w:r w:rsidRPr="00C20E2C">
              <w:rPr>
                <w:b/>
                <w:sz w:val="24"/>
                <w:szCs w:val="24"/>
              </w:rPr>
              <w:t>1.</w:t>
            </w:r>
          </w:p>
          <w:p w:rsidR="0080070A" w:rsidRPr="00C20E2C" w:rsidRDefault="0080070A" w:rsidP="007B1343">
            <w:pPr>
              <w:pStyle w:val="ab"/>
              <w:suppressAutoHyphens w:val="0"/>
              <w:ind w:left="0" w:firstLine="0"/>
              <w:rPr>
                <w:sz w:val="24"/>
                <w:szCs w:val="24"/>
              </w:rPr>
            </w:pPr>
            <w:r w:rsidRPr="00C20E2C">
              <w:rPr>
                <w:sz w:val="24"/>
                <w:szCs w:val="24"/>
              </w:rPr>
              <w:t xml:space="preserve">Расстояние от границ смежного земельного участка до хозяйственных построек – не менее </w:t>
            </w:r>
            <w:r w:rsidRPr="00C20E2C">
              <w:rPr>
                <w:b/>
                <w:sz w:val="24"/>
                <w:szCs w:val="24"/>
              </w:rPr>
              <w:t>1 м.</w:t>
            </w:r>
          </w:p>
          <w:p w:rsidR="0080070A" w:rsidRPr="00C20E2C" w:rsidRDefault="0080070A" w:rsidP="007B1343">
            <w:pPr>
              <w:pStyle w:val="ab"/>
              <w:suppressAutoHyphens w:val="0"/>
              <w:ind w:left="0" w:firstLine="0"/>
              <w:rPr>
                <w:sz w:val="24"/>
                <w:szCs w:val="24"/>
              </w:rPr>
            </w:pPr>
            <w:r w:rsidRPr="00C20E2C">
              <w:rPr>
                <w:sz w:val="24"/>
                <w:szCs w:val="24"/>
              </w:rPr>
              <w:t>В пределах участка запрещается размещение автостоянок для грузового транспорта.</w:t>
            </w:r>
          </w:p>
          <w:p w:rsidR="0080070A" w:rsidRPr="00C20E2C" w:rsidRDefault="0080070A" w:rsidP="007B1343">
            <w:pPr>
              <w:pStyle w:val="ab"/>
              <w:suppressAutoHyphens w:val="0"/>
              <w:ind w:left="0" w:firstLine="0"/>
              <w:rPr>
                <w:sz w:val="24"/>
                <w:szCs w:val="24"/>
              </w:rPr>
            </w:pPr>
            <w:r w:rsidRPr="00C20E2C">
              <w:rPr>
                <w:sz w:val="24"/>
                <w:szCs w:val="24"/>
              </w:rPr>
              <w:t xml:space="preserve">Ограждение земельных участков со стороны красных линий улиц должно быть единообразным, как минимум, на протяжении одного квартала. </w:t>
            </w:r>
          </w:p>
        </w:tc>
      </w:tr>
      <w:tr w:rsidR="0080070A" w:rsidRPr="00C20E2C" w:rsidTr="0080070A">
        <w:trPr>
          <w:trHeight w:val="20"/>
        </w:trPr>
        <w:tc>
          <w:tcPr>
            <w:tcW w:w="2835" w:type="dxa"/>
            <w:vMerge/>
          </w:tcPr>
          <w:p w:rsidR="0080070A" w:rsidRPr="00C20E2C" w:rsidRDefault="0080070A" w:rsidP="007B1343">
            <w:pPr>
              <w:widowControl/>
              <w:suppressAutoHyphens w:val="0"/>
              <w:autoSpaceDE/>
              <w:ind w:firstLine="0"/>
              <w:rPr>
                <w:sz w:val="24"/>
                <w:szCs w:val="24"/>
              </w:rPr>
            </w:pPr>
          </w:p>
        </w:tc>
        <w:tc>
          <w:tcPr>
            <w:tcW w:w="3969" w:type="dxa"/>
            <w:vMerge/>
          </w:tcPr>
          <w:p w:rsidR="0080070A" w:rsidRPr="00C20E2C" w:rsidRDefault="0080070A" w:rsidP="007B1343">
            <w:pPr>
              <w:tabs>
                <w:tab w:val="left" w:pos="720"/>
              </w:tabs>
              <w:ind w:firstLine="0"/>
              <w:rPr>
                <w:sz w:val="24"/>
                <w:szCs w:val="24"/>
              </w:rPr>
            </w:pPr>
          </w:p>
        </w:tc>
        <w:tc>
          <w:tcPr>
            <w:tcW w:w="1020" w:type="dxa"/>
            <w:vMerge w:val="restart"/>
          </w:tcPr>
          <w:p w:rsidR="0080070A" w:rsidRPr="00C20E2C" w:rsidRDefault="0080070A" w:rsidP="007B1343">
            <w:pPr>
              <w:ind w:firstLine="0"/>
              <w:rPr>
                <w:sz w:val="24"/>
                <w:szCs w:val="24"/>
              </w:rPr>
            </w:pPr>
          </w:p>
        </w:tc>
        <w:tc>
          <w:tcPr>
            <w:tcW w:w="2835" w:type="dxa"/>
          </w:tcPr>
          <w:p w:rsidR="0080070A" w:rsidRPr="00C20E2C" w:rsidRDefault="0080070A" w:rsidP="007B1343">
            <w:pPr>
              <w:ind w:firstLine="0"/>
              <w:rPr>
                <w:sz w:val="24"/>
                <w:szCs w:val="24"/>
              </w:rPr>
            </w:pPr>
            <w:r w:rsidRPr="00C20E2C">
              <w:rPr>
                <w:sz w:val="24"/>
                <w:szCs w:val="24"/>
              </w:rPr>
              <w:t>Художественная и музыкальная школы, иные организации дополнительного образования</w:t>
            </w:r>
          </w:p>
        </w:tc>
        <w:tc>
          <w:tcPr>
            <w:tcW w:w="11339" w:type="dxa"/>
            <w:vMerge w:val="restart"/>
          </w:tcPr>
          <w:p w:rsidR="0080070A" w:rsidRPr="00C20E2C" w:rsidRDefault="0080070A" w:rsidP="007B1343">
            <w:pPr>
              <w:pStyle w:val="ab"/>
              <w:tabs>
                <w:tab w:val="left" w:pos="429"/>
              </w:tabs>
              <w:suppressAutoHyphens w:val="0"/>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80070A" w:rsidRPr="00C20E2C" w:rsidRDefault="0080070A" w:rsidP="007B1343">
            <w:pPr>
              <w:pStyle w:val="ab"/>
              <w:tabs>
                <w:tab w:val="left" w:pos="429"/>
              </w:tabs>
              <w:suppressAutoHyphens w:val="0"/>
              <w:ind w:left="0" w:firstLine="0"/>
              <w:rPr>
                <w:b/>
                <w:sz w:val="24"/>
                <w:szCs w:val="24"/>
              </w:rPr>
            </w:pPr>
            <w:r w:rsidRPr="00C20E2C">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80070A" w:rsidRPr="00C20E2C" w:rsidRDefault="0080070A" w:rsidP="007B1343">
            <w:pPr>
              <w:pStyle w:val="ab"/>
              <w:tabs>
                <w:tab w:val="left" w:pos="429"/>
              </w:tabs>
              <w:suppressAutoHyphens w:val="0"/>
              <w:ind w:left="0" w:firstLine="0"/>
              <w:rPr>
                <w:sz w:val="24"/>
                <w:szCs w:val="24"/>
              </w:rPr>
            </w:pPr>
            <w:r w:rsidRPr="00C20E2C">
              <w:rPr>
                <w:sz w:val="24"/>
                <w:szCs w:val="24"/>
              </w:rPr>
              <w:t>Предельная высота зданий, строений, сооружений – не нормируется.</w:t>
            </w:r>
          </w:p>
          <w:p w:rsidR="0080070A" w:rsidRPr="00C20E2C" w:rsidRDefault="0080070A" w:rsidP="007B1343">
            <w:pPr>
              <w:pStyle w:val="ab"/>
              <w:tabs>
                <w:tab w:val="left" w:pos="429"/>
              </w:tabs>
              <w:suppressAutoHyphens w:val="0"/>
              <w:ind w:left="0" w:firstLine="0"/>
              <w:rPr>
                <w:b/>
                <w:sz w:val="24"/>
                <w:szCs w:val="24"/>
              </w:rPr>
            </w:pPr>
            <w:r w:rsidRPr="00C20E2C">
              <w:rPr>
                <w:sz w:val="24"/>
                <w:szCs w:val="24"/>
              </w:rPr>
              <w:t xml:space="preserve">Максимальное количество этажей – </w:t>
            </w:r>
            <w:r w:rsidRPr="00C20E2C">
              <w:rPr>
                <w:b/>
                <w:sz w:val="24"/>
                <w:szCs w:val="24"/>
              </w:rPr>
              <w:t>3.</w:t>
            </w:r>
          </w:p>
          <w:p w:rsidR="0080070A" w:rsidRPr="00C20E2C" w:rsidRDefault="0080070A" w:rsidP="007B1343">
            <w:pPr>
              <w:pStyle w:val="ab"/>
              <w:tabs>
                <w:tab w:val="left" w:pos="429"/>
              </w:tabs>
              <w:suppressAutoHyphens w:val="0"/>
              <w:ind w:left="0" w:firstLine="0"/>
              <w:rPr>
                <w:b/>
                <w:sz w:val="24"/>
                <w:szCs w:val="24"/>
              </w:rPr>
            </w:pPr>
            <w:r w:rsidRPr="00C20E2C">
              <w:rPr>
                <w:sz w:val="24"/>
                <w:szCs w:val="24"/>
              </w:rPr>
              <w:t>Минимальное количество этажей –</w:t>
            </w:r>
            <w:r w:rsidRPr="00C20E2C">
              <w:rPr>
                <w:b/>
                <w:sz w:val="24"/>
                <w:szCs w:val="24"/>
              </w:rPr>
              <w:t xml:space="preserve"> 1.</w:t>
            </w:r>
          </w:p>
          <w:p w:rsidR="0080070A" w:rsidRPr="00C20E2C" w:rsidRDefault="0080070A" w:rsidP="007B1343">
            <w:pPr>
              <w:tabs>
                <w:tab w:val="left" w:pos="429"/>
              </w:tabs>
              <w:suppressAutoHyphens w:val="0"/>
              <w:ind w:firstLine="0"/>
              <w:rPr>
                <w:sz w:val="24"/>
                <w:szCs w:val="24"/>
              </w:rPr>
            </w:pPr>
            <w:r w:rsidRPr="00C20E2C">
              <w:rPr>
                <w:sz w:val="24"/>
                <w:szCs w:val="24"/>
              </w:rPr>
              <w:t xml:space="preserve">Максимальный процент застройки – </w:t>
            </w:r>
            <w:r w:rsidRPr="00C20E2C">
              <w:rPr>
                <w:b/>
                <w:sz w:val="24"/>
                <w:szCs w:val="24"/>
              </w:rPr>
              <w:t>80 %.</w:t>
            </w:r>
          </w:p>
          <w:p w:rsidR="0080070A" w:rsidRPr="00C20E2C" w:rsidRDefault="0080070A" w:rsidP="007B1343">
            <w:pPr>
              <w:tabs>
                <w:tab w:val="left" w:pos="429"/>
              </w:tabs>
              <w:suppressAutoHyphens w:val="0"/>
              <w:ind w:firstLine="0"/>
              <w:rPr>
                <w:sz w:val="24"/>
                <w:szCs w:val="24"/>
              </w:rPr>
            </w:pPr>
            <w:r w:rsidRPr="00C20E2C">
              <w:rPr>
                <w:sz w:val="24"/>
                <w:szCs w:val="24"/>
              </w:rPr>
              <w:t>Хозяйственные постройки не допускается размещать со стороны улиц.</w:t>
            </w:r>
          </w:p>
          <w:p w:rsidR="0080070A" w:rsidRPr="00C20E2C" w:rsidRDefault="0080070A" w:rsidP="007B1343">
            <w:pPr>
              <w:tabs>
                <w:tab w:val="left" w:pos="429"/>
              </w:tabs>
              <w:suppressAutoHyphens w:val="0"/>
              <w:ind w:firstLine="0"/>
              <w:rPr>
                <w:sz w:val="24"/>
                <w:szCs w:val="24"/>
              </w:rPr>
            </w:pPr>
            <w:r w:rsidRPr="00C20E2C">
              <w:rPr>
                <w:sz w:val="24"/>
                <w:szCs w:val="24"/>
              </w:rPr>
              <w:t xml:space="preserve">Отдельно стоящие хозяйственные постройки высота – не более </w:t>
            </w:r>
            <w:r w:rsidRPr="00C20E2C">
              <w:rPr>
                <w:b/>
                <w:sz w:val="24"/>
                <w:szCs w:val="24"/>
              </w:rPr>
              <w:t>5 м</w:t>
            </w:r>
            <w:r w:rsidRPr="00C20E2C">
              <w:rPr>
                <w:sz w:val="24"/>
                <w:szCs w:val="24"/>
              </w:rPr>
              <w:t xml:space="preserve"> (до конька), максимальное количество этажей – </w:t>
            </w:r>
            <w:r w:rsidRPr="00C20E2C">
              <w:rPr>
                <w:b/>
                <w:sz w:val="24"/>
                <w:szCs w:val="24"/>
              </w:rPr>
              <w:t>1.</w:t>
            </w:r>
          </w:p>
          <w:p w:rsidR="0080070A" w:rsidRPr="00C20E2C" w:rsidRDefault="0080070A" w:rsidP="007B1343">
            <w:pPr>
              <w:tabs>
                <w:tab w:val="left" w:pos="429"/>
              </w:tabs>
              <w:suppressAutoHyphens w:val="0"/>
              <w:ind w:firstLine="0"/>
              <w:rPr>
                <w:sz w:val="24"/>
                <w:szCs w:val="24"/>
              </w:rPr>
            </w:pPr>
            <w:r w:rsidRPr="00C20E2C">
              <w:rPr>
                <w:sz w:val="24"/>
                <w:szCs w:val="24"/>
              </w:rPr>
              <w:t xml:space="preserve">Расстояние от границ смежного земельного участка до хозяйственных построек – не менее </w:t>
            </w:r>
            <w:r w:rsidRPr="00C20E2C">
              <w:rPr>
                <w:b/>
                <w:sz w:val="24"/>
                <w:szCs w:val="24"/>
              </w:rPr>
              <w:t>1 м.</w:t>
            </w:r>
          </w:p>
          <w:p w:rsidR="0080070A" w:rsidRPr="00C20E2C" w:rsidRDefault="0080070A" w:rsidP="007B1343">
            <w:pPr>
              <w:tabs>
                <w:tab w:val="left" w:pos="429"/>
              </w:tabs>
              <w:suppressAutoHyphens w:val="0"/>
              <w:ind w:firstLine="0"/>
              <w:rPr>
                <w:sz w:val="24"/>
                <w:szCs w:val="24"/>
              </w:rPr>
            </w:pPr>
            <w:r w:rsidRPr="00C20E2C">
              <w:rPr>
                <w:sz w:val="24"/>
                <w:szCs w:val="24"/>
              </w:rPr>
              <w:t>В пределах участка запрещается размещение автостоянок для грузового транспорта.</w:t>
            </w:r>
          </w:p>
          <w:p w:rsidR="0080070A" w:rsidRPr="00C20E2C" w:rsidRDefault="0080070A" w:rsidP="007B1343">
            <w:pPr>
              <w:tabs>
                <w:tab w:val="left" w:pos="429"/>
              </w:tabs>
              <w:suppressAutoHyphens w:val="0"/>
              <w:ind w:firstLine="0"/>
              <w:rPr>
                <w:sz w:val="24"/>
                <w:szCs w:val="24"/>
              </w:rPr>
            </w:pPr>
            <w:r w:rsidRPr="00C20E2C">
              <w:rPr>
                <w:sz w:val="24"/>
                <w:szCs w:val="24"/>
              </w:rPr>
              <w:t>Ограждение земельных участков со стороны красных линий улиц должно быть единообразным, как минимум, на протяжении одного квартала.</w:t>
            </w:r>
          </w:p>
        </w:tc>
      </w:tr>
      <w:tr w:rsidR="0080070A" w:rsidRPr="00C20E2C" w:rsidTr="0080070A">
        <w:trPr>
          <w:trHeight w:val="20"/>
        </w:trPr>
        <w:tc>
          <w:tcPr>
            <w:tcW w:w="2835" w:type="dxa"/>
            <w:vMerge/>
          </w:tcPr>
          <w:p w:rsidR="0080070A" w:rsidRPr="00C20E2C" w:rsidRDefault="0080070A" w:rsidP="007B1343">
            <w:pPr>
              <w:widowControl/>
              <w:suppressAutoHyphens w:val="0"/>
              <w:autoSpaceDE/>
              <w:ind w:firstLine="0"/>
              <w:rPr>
                <w:sz w:val="24"/>
                <w:szCs w:val="24"/>
              </w:rPr>
            </w:pPr>
          </w:p>
        </w:tc>
        <w:tc>
          <w:tcPr>
            <w:tcW w:w="3969" w:type="dxa"/>
            <w:vMerge/>
          </w:tcPr>
          <w:p w:rsidR="0080070A" w:rsidRPr="00C20E2C" w:rsidRDefault="0080070A" w:rsidP="007B1343">
            <w:pPr>
              <w:tabs>
                <w:tab w:val="left" w:pos="720"/>
              </w:tabs>
              <w:ind w:firstLine="0"/>
              <w:rPr>
                <w:sz w:val="24"/>
                <w:szCs w:val="24"/>
              </w:rPr>
            </w:pPr>
          </w:p>
        </w:tc>
        <w:tc>
          <w:tcPr>
            <w:tcW w:w="1020" w:type="dxa"/>
            <w:vMerge/>
          </w:tcPr>
          <w:p w:rsidR="0080070A" w:rsidRPr="00C20E2C" w:rsidRDefault="0080070A" w:rsidP="007B1343">
            <w:pPr>
              <w:ind w:firstLine="0"/>
              <w:rPr>
                <w:sz w:val="24"/>
                <w:szCs w:val="24"/>
              </w:rPr>
            </w:pPr>
          </w:p>
        </w:tc>
        <w:tc>
          <w:tcPr>
            <w:tcW w:w="2835" w:type="dxa"/>
          </w:tcPr>
          <w:p w:rsidR="0080070A" w:rsidRPr="00C20E2C" w:rsidRDefault="0080070A" w:rsidP="007B1343">
            <w:pPr>
              <w:ind w:firstLine="0"/>
              <w:rPr>
                <w:sz w:val="24"/>
                <w:szCs w:val="24"/>
              </w:rPr>
            </w:pPr>
            <w:r w:rsidRPr="00C20E2C">
              <w:rPr>
                <w:sz w:val="24"/>
                <w:szCs w:val="24"/>
              </w:rPr>
              <w:t>Иные организации, осуществляющие деятельность по воспитанию, образованию и просвещению</w:t>
            </w:r>
          </w:p>
        </w:tc>
        <w:tc>
          <w:tcPr>
            <w:tcW w:w="11339" w:type="dxa"/>
            <w:vMerge/>
          </w:tcPr>
          <w:p w:rsidR="0080070A" w:rsidRPr="00C20E2C" w:rsidRDefault="0080070A" w:rsidP="007B1343">
            <w:pPr>
              <w:pStyle w:val="af7"/>
              <w:spacing w:before="0" w:beforeAutospacing="0" w:after="0" w:afterAutospacing="0"/>
              <w:ind w:firstLine="0"/>
              <w:rPr>
                <w:sz w:val="24"/>
                <w:szCs w:val="24"/>
              </w:rPr>
            </w:pPr>
          </w:p>
        </w:tc>
      </w:tr>
      <w:tr w:rsidR="0080070A" w:rsidRPr="00C20E2C" w:rsidTr="0080070A">
        <w:trPr>
          <w:trHeight w:val="20"/>
        </w:trPr>
        <w:tc>
          <w:tcPr>
            <w:tcW w:w="2835" w:type="dxa"/>
            <w:vMerge w:val="restart"/>
          </w:tcPr>
          <w:p w:rsidR="0080070A" w:rsidRPr="00C20E2C" w:rsidRDefault="0080070A" w:rsidP="007B1343">
            <w:pPr>
              <w:pStyle w:val="affffff8"/>
              <w:ind w:firstLine="0"/>
              <w:rPr>
                <w:sz w:val="24"/>
                <w:szCs w:val="24"/>
              </w:rPr>
            </w:pPr>
            <w:bookmarkStart w:id="84" w:name="sub_1036"/>
            <w:r w:rsidRPr="00C20E2C">
              <w:rPr>
                <w:sz w:val="24"/>
                <w:szCs w:val="24"/>
              </w:rPr>
              <w:t>Культурное развитие</w:t>
            </w:r>
            <w:bookmarkEnd w:id="84"/>
          </w:p>
        </w:tc>
        <w:tc>
          <w:tcPr>
            <w:tcW w:w="3969" w:type="dxa"/>
            <w:vMerge w:val="restart"/>
          </w:tcPr>
          <w:p w:rsidR="0080070A" w:rsidRPr="00C20E2C" w:rsidRDefault="0080070A" w:rsidP="007B1343">
            <w:pPr>
              <w:pStyle w:val="affffff8"/>
              <w:ind w:firstLine="0"/>
              <w:rPr>
                <w:sz w:val="24"/>
                <w:szCs w:val="24"/>
              </w:rPr>
            </w:pPr>
            <w:r w:rsidRPr="00C20E2C">
              <w:rPr>
                <w:sz w:val="24"/>
                <w:szCs w:val="24"/>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sub_1361" w:history="1">
              <w:r w:rsidRPr="00C20E2C">
                <w:rPr>
                  <w:rStyle w:val="affffff3"/>
                  <w:sz w:val="24"/>
                  <w:szCs w:val="24"/>
                </w:rPr>
                <w:t>кодами 3.6.1-3.6.3</w:t>
              </w:r>
            </w:hyperlink>
          </w:p>
        </w:tc>
        <w:tc>
          <w:tcPr>
            <w:tcW w:w="1020" w:type="dxa"/>
            <w:vMerge w:val="restart"/>
          </w:tcPr>
          <w:p w:rsidR="0080070A" w:rsidRPr="00C20E2C" w:rsidRDefault="0080070A" w:rsidP="007B1343">
            <w:pPr>
              <w:pStyle w:val="affffff8"/>
              <w:ind w:firstLine="0"/>
              <w:jc w:val="center"/>
              <w:rPr>
                <w:sz w:val="24"/>
                <w:szCs w:val="24"/>
              </w:rPr>
            </w:pPr>
            <w:r w:rsidRPr="00C20E2C">
              <w:rPr>
                <w:sz w:val="24"/>
                <w:szCs w:val="24"/>
              </w:rPr>
              <w:t>3.6</w:t>
            </w:r>
          </w:p>
        </w:tc>
        <w:tc>
          <w:tcPr>
            <w:tcW w:w="2835" w:type="dxa"/>
          </w:tcPr>
          <w:p w:rsidR="0080070A" w:rsidRPr="00C20E2C" w:rsidRDefault="0080070A" w:rsidP="007B1343">
            <w:pPr>
              <w:ind w:firstLine="0"/>
              <w:rPr>
                <w:sz w:val="24"/>
                <w:szCs w:val="24"/>
              </w:rPr>
            </w:pPr>
            <w:r w:rsidRPr="00C20E2C">
              <w:rPr>
                <w:sz w:val="24"/>
                <w:szCs w:val="24"/>
              </w:rPr>
              <w:t xml:space="preserve">Библиотека </w:t>
            </w:r>
          </w:p>
        </w:tc>
        <w:tc>
          <w:tcPr>
            <w:tcW w:w="11339" w:type="dxa"/>
            <w:vMerge w:val="restart"/>
          </w:tcPr>
          <w:p w:rsidR="0080070A" w:rsidRPr="00C20E2C" w:rsidRDefault="0080070A" w:rsidP="007B1343">
            <w:pPr>
              <w:pStyle w:val="ab"/>
              <w:tabs>
                <w:tab w:val="left" w:pos="1002"/>
              </w:tabs>
              <w:suppressAutoHyphens w:val="0"/>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80070A" w:rsidRPr="00C20E2C" w:rsidRDefault="0080070A" w:rsidP="007B1343">
            <w:pPr>
              <w:pStyle w:val="ab"/>
              <w:tabs>
                <w:tab w:val="left" w:pos="1002"/>
              </w:tabs>
              <w:suppressAutoHyphens w:val="0"/>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80070A" w:rsidRPr="00C20E2C" w:rsidRDefault="0080070A" w:rsidP="007B1343">
            <w:pPr>
              <w:pStyle w:val="ab"/>
              <w:tabs>
                <w:tab w:val="left" w:pos="1002"/>
              </w:tabs>
              <w:suppressAutoHyphens w:val="0"/>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80070A" w:rsidRPr="00C20E2C" w:rsidRDefault="0080070A" w:rsidP="007B1343">
            <w:pPr>
              <w:pStyle w:val="ab"/>
              <w:tabs>
                <w:tab w:val="left" w:pos="1002"/>
              </w:tabs>
              <w:suppressAutoHyphens w:val="0"/>
              <w:ind w:left="0" w:firstLine="0"/>
              <w:rPr>
                <w:sz w:val="24"/>
                <w:szCs w:val="24"/>
              </w:rPr>
            </w:pPr>
            <w:r w:rsidRPr="00C20E2C">
              <w:rPr>
                <w:iCs/>
                <w:sz w:val="24"/>
                <w:szCs w:val="24"/>
              </w:rPr>
              <w:t xml:space="preserve">Максимальный процент застройки </w:t>
            </w:r>
            <w:r w:rsidRPr="00C20E2C">
              <w:rPr>
                <w:sz w:val="24"/>
                <w:szCs w:val="24"/>
              </w:rPr>
              <w:t xml:space="preserve">– </w:t>
            </w:r>
            <w:r w:rsidRPr="00C20E2C">
              <w:rPr>
                <w:b/>
                <w:sz w:val="24"/>
                <w:szCs w:val="24"/>
              </w:rPr>
              <w:t>80%.</w:t>
            </w:r>
          </w:p>
          <w:p w:rsidR="0080070A" w:rsidRPr="00C20E2C" w:rsidRDefault="0080070A" w:rsidP="007B1343">
            <w:pPr>
              <w:pStyle w:val="ab"/>
              <w:tabs>
                <w:tab w:val="left" w:pos="1002"/>
              </w:tabs>
              <w:suppressAutoHyphens w:val="0"/>
              <w:ind w:left="0" w:firstLine="0"/>
              <w:rPr>
                <w:sz w:val="24"/>
                <w:szCs w:val="24"/>
              </w:rPr>
            </w:pPr>
            <w:r w:rsidRPr="00C20E2C">
              <w:rPr>
                <w:sz w:val="24"/>
                <w:szCs w:val="24"/>
              </w:rPr>
              <w:t>Хозяйственные постройки не допускается размещать со стороны улиц.</w:t>
            </w:r>
          </w:p>
          <w:p w:rsidR="0080070A" w:rsidRPr="00C20E2C" w:rsidRDefault="0080070A" w:rsidP="007B1343">
            <w:pPr>
              <w:pStyle w:val="ab"/>
              <w:tabs>
                <w:tab w:val="left" w:pos="1002"/>
              </w:tabs>
              <w:suppressAutoHyphens w:val="0"/>
              <w:ind w:left="0" w:firstLine="0"/>
              <w:rPr>
                <w:sz w:val="24"/>
                <w:szCs w:val="24"/>
              </w:rPr>
            </w:pPr>
            <w:r w:rsidRPr="00C20E2C">
              <w:rPr>
                <w:sz w:val="24"/>
                <w:szCs w:val="24"/>
              </w:rPr>
              <w:t xml:space="preserve">Отдельно стоящие хозяйственные постройки высота – не более </w:t>
            </w:r>
            <w:r w:rsidRPr="00C20E2C">
              <w:rPr>
                <w:b/>
                <w:sz w:val="24"/>
                <w:szCs w:val="24"/>
              </w:rPr>
              <w:t>5 м</w:t>
            </w:r>
            <w:r w:rsidRPr="00C20E2C">
              <w:rPr>
                <w:sz w:val="24"/>
                <w:szCs w:val="24"/>
              </w:rPr>
              <w:t xml:space="preserve"> (до конька), максимальное количество этажей – </w:t>
            </w:r>
            <w:r w:rsidRPr="00C20E2C">
              <w:rPr>
                <w:b/>
                <w:sz w:val="24"/>
                <w:szCs w:val="24"/>
              </w:rPr>
              <w:t>1.</w:t>
            </w:r>
          </w:p>
          <w:p w:rsidR="0080070A" w:rsidRPr="00C20E2C" w:rsidRDefault="0080070A" w:rsidP="007B1343">
            <w:pPr>
              <w:pStyle w:val="ab"/>
              <w:tabs>
                <w:tab w:val="left" w:pos="1002"/>
              </w:tabs>
              <w:suppressAutoHyphens w:val="0"/>
              <w:ind w:left="0" w:firstLine="0"/>
              <w:rPr>
                <w:sz w:val="24"/>
                <w:szCs w:val="24"/>
              </w:rPr>
            </w:pPr>
            <w:r w:rsidRPr="00C20E2C">
              <w:rPr>
                <w:sz w:val="24"/>
                <w:szCs w:val="24"/>
              </w:rPr>
              <w:t xml:space="preserve">Расстояние от границ смежного земельного участка до хозяйственных построек – не менее </w:t>
            </w:r>
            <w:r w:rsidRPr="00C20E2C">
              <w:rPr>
                <w:b/>
                <w:sz w:val="24"/>
                <w:szCs w:val="24"/>
              </w:rPr>
              <w:t>1 м.</w:t>
            </w:r>
          </w:p>
          <w:p w:rsidR="0080070A" w:rsidRPr="00C20E2C" w:rsidRDefault="0080070A" w:rsidP="007B1343">
            <w:pPr>
              <w:pStyle w:val="ab"/>
              <w:tabs>
                <w:tab w:val="left" w:pos="1002"/>
              </w:tabs>
              <w:suppressAutoHyphens w:val="0"/>
              <w:ind w:left="0" w:firstLine="0"/>
              <w:rPr>
                <w:sz w:val="24"/>
                <w:szCs w:val="24"/>
              </w:rPr>
            </w:pPr>
            <w:r w:rsidRPr="00C20E2C">
              <w:rPr>
                <w:sz w:val="24"/>
                <w:szCs w:val="24"/>
              </w:rPr>
              <w:t>В пределах участка запрещается размещение автостоянок для грузового транспорта.</w:t>
            </w:r>
          </w:p>
          <w:p w:rsidR="0080070A" w:rsidRPr="00C20E2C" w:rsidRDefault="0080070A" w:rsidP="007B1343">
            <w:pPr>
              <w:pStyle w:val="ab"/>
              <w:tabs>
                <w:tab w:val="left" w:pos="1002"/>
              </w:tabs>
              <w:suppressAutoHyphens w:val="0"/>
              <w:ind w:left="0" w:firstLine="0"/>
              <w:rPr>
                <w:sz w:val="24"/>
                <w:szCs w:val="24"/>
              </w:rPr>
            </w:pPr>
            <w:r w:rsidRPr="00C20E2C">
              <w:rPr>
                <w:sz w:val="24"/>
                <w:szCs w:val="24"/>
              </w:rPr>
              <w:t>Ограждение земельных участков со стороны красных линий улиц должно быть единообразным, как минимум, на протяжении одного квартала.</w:t>
            </w:r>
          </w:p>
          <w:p w:rsidR="0080070A" w:rsidRPr="00C20E2C" w:rsidRDefault="0080070A" w:rsidP="007B1343">
            <w:pPr>
              <w:pStyle w:val="ab"/>
              <w:tabs>
                <w:tab w:val="left" w:pos="1002"/>
              </w:tabs>
              <w:suppressAutoHyphens w:val="0"/>
              <w:ind w:left="0" w:firstLine="0"/>
              <w:rPr>
                <w:sz w:val="24"/>
                <w:szCs w:val="24"/>
              </w:rPr>
            </w:pPr>
            <w:r w:rsidRPr="00C20E2C">
              <w:rPr>
                <w:sz w:val="24"/>
                <w:szCs w:val="24"/>
              </w:rPr>
              <w:t>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80070A" w:rsidRPr="00C20E2C" w:rsidTr="0080070A">
        <w:trPr>
          <w:trHeight w:val="20"/>
        </w:trPr>
        <w:tc>
          <w:tcPr>
            <w:tcW w:w="2835" w:type="dxa"/>
            <w:vMerge/>
          </w:tcPr>
          <w:p w:rsidR="0080070A" w:rsidRPr="00C20E2C" w:rsidRDefault="0080070A" w:rsidP="007B1343">
            <w:pPr>
              <w:pStyle w:val="affffff8"/>
              <w:ind w:firstLine="0"/>
              <w:rPr>
                <w:sz w:val="24"/>
                <w:szCs w:val="24"/>
              </w:rPr>
            </w:pPr>
          </w:p>
        </w:tc>
        <w:tc>
          <w:tcPr>
            <w:tcW w:w="3969" w:type="dxa"/>
            <w:vMerge/>
          </w:tcPr>
          <w:p w:rsidR="0080070A" w:rsidRPr="00C20E2C" w:rsidRDefault="0080070A" w:rsidP="007B1343">
            <w:pPr>
              <w:pStyle w:val="affffff8"/>
              <w:ind w:firstLine="0"/>
              <w:rPr>
                <w:sz w:val="24"/>
                <w:szCs w:val="24"/>
              </w:rPr>
            </w:pPr>
          </w:p>
        </w:tc>
        <w:tc>
          <w:tcPr>
            <w:tcW w:w="1020" w:type="dxa"/>
            <w:vMerge/>
          </w:tcPr>
          <w:p w:rsidR="0080070A" w:rsidRPr="00C20E2C" w:rsidRDefault="0080070A" w:rsidP="007B1343">
            <w:pPr>
              <w:pStyle w:val="affffff8"/>
              <w:ind w:firstLine="0"/>
              <w:jc w:val="center"/>
              <w:rPr>
                <w:sz w:val="24"/>
                <w:szCs w:val="24"/>
              </w:rPr>
            </w:pPr>
          </w:p>
        </w:tc>
        <w:tc>
          <w:tcPr>
            <w:tcW w:w="2835" w:type="dxa"/>
          </w:tcPr>
          <w:p w:rsidR="0080070A" w:rsidRPr="00C20E2C" w:rsidRDefault="0080070A" w:rsidP="007B1343">
            <w:pPr>
              <w:ind w:firstLine="0"/>
              <w:rPr>
                <w:sz w:val="24"/>
                <w:szCs w:val="24"/>
              </w:rPr>
            </w:pPr>
            <w:r w:rsidRPr="00C20E2C">
              <w:rPr>
                <w:sz w:val="24"/>
                <w:szCs w:val="24"/>
              </w:rPr>
              <w:t>Дом культуры</w:t>
            </w:r>
          </w:p>
        </w:tc>
        <w:tc>
          <w:tcPr>
            <w:tcW w:w="11339" w:type="dxa"/>
            <w:vMerge/>
          </w:tcPr>
          <w:p w:rsidR="0080070A" w:rsidRPr="00C20E2C" w:rsidRDefault="0080070A" w:rsidP="007B1343">
            <w:pPr>
              <w:pStyle w:val="ab"/>
              <w:tabs>
                <w:tab w:val="left" w:pos="429"/>
              </w:tabs>
              <w:suppressAutoHyphens w:val="0"/>
              <w:ind w:left="0" w:firstLine="0"/>
              <w:rPr>
                <w:iCs/>
                <w:sz w:val="24"/>
                <w:szCs w:val="24"/>
              </w:rPr>
            </w:pPr>
          </w:p>
        </w:tc>
      </w:tr>
      <w:tr w:rsidR="0080070A" w:rsidRPr="00C20E2C" w:rsidTr="0080070A">
        <w:trPr>
          <w:trHeight w:val="20"/>
        </w:trPr>
        <w:tc>
          <w:tcPr>
            <w:tcW w:w="2835" w:type="dxa"/>
            <w:vMerge/>
          </w:tcPr>
          <w:p w:rsidR="0080070A" w:rsidRPr="00C20E2C" w:rsidRDefault="0080070A" w:rsidP="007B1343">
            <w:pPr>
              <w:pStyle w:val="affffff8"/>
              <w:ind w:firstLine="0"/>
              <w:rPr>
                <w:sz w:val="24"/>
                <w:szCs w:val="24"/>
              </w:rPr>
            </w:pPr>
          </w:p>
        </w:tc>
        <w:tc>
          <w:tcPr>
            <w:tcW w:w="3969" w:type="dxa"/>
            <w:vMerge/>
          </w:tcPr>
          <w:p w:rsidR="0080070A" w:rsidRPr="00C20E2C" w:rsidRDefault="0080070A" w:rsidP="007B1343">
            <w:pPr>
              <w:pStyle w:val="affffff8"/>
              <w:ind w:firstLine="0"/>
              <w:rPr>
                <w:sz w:val="24"/>
                <w:szCs w:val="24"/>
              </w:rPr>
            </w:pPr>
          </w:p>
        </w:tc>
        <w:tc>
          <w:tcPr>
            <w:tcW w:w="1020" w:type="dxa"/>
            <w:vMerge/>
          </w:tcPr>
          <w:p w:rsidR="0080070A" w:rsidRPr="00C20E2C" w:rsidRDefault="0080070A" w:rsidP="007B1343">
            <w:pPr>
              <w:pStyle w:val="affffff8"/>
              <w:ind w:firstLine="0"/>
              <w:jc w:val="center"/>
              <w:rPr>
                <w:sz w:val="24"/>
                <w:szCs w:val="24"/>
              </w:rPr>
            </w:pPr>
          </w:p>
        </w:tc>
        <w:tc>
          <w:tcPr>
            <w:tcW w:w="2835" w:type="dxa"/>
          </w:tcPr>
          <w:p w:rsidR="0080070A" w:rsidRPr="00C20E2C" w:rsidRDefault="0080070A" w:rsidP="007B1343">
            <w:pPr>
              <w:ind w:firstLine="0"/>
              <w:rPr>
                <w:sz w:val="24"/>
                <w:szCs w:val="24"/>
              </w:rPr>
            </w:pPr>
            <w:r w:rsidRPr="00C20E2C">
              <w:rPr>
                <w:sz w:val="24"/>
                <w:szCs w:val="24"/>
              </w:rPr>
              <w:t>Площадки для празднеств и гуляний</w:t>
            </w:r>
          </w:p>
        </w:tc>
        <w:tc>
          <w:tcPr>
            <w:tcW w:w="11339" w:type="dxa"/>
          </w:tcPr>
          <w:p w:rsidR="0080070A" w:rsidRPr="00C20E2C" w:rsidRDefault="0080070A" w:rsidP="007B1343">
            <w:pPr>
              <w:pStyle w:val="ab"/>
              <w:tabs>
                <w:tab w:val="left" w:pos="429"/>
              </w:tabs>
              <w:suppressAutoHyphens w:val="0"/>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80070A" w:rsidRPr="00C20E2C" w:rsidRDefault="0080070A" w:rsidP="007B1343">
            <w:pPr>
              <w:pStyle w:val="ab"/>
              <w:tabs>
                <w:tab w:val="left" w:pos="429"/>
              </w:tabs>
              <w:suppressAutoHyphens w:val="0"/>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80070A" w:rsidRPr="00C20E2C" w:rsidRDefault="0080070A" w:rsidP="007B1343">
            <w:pPr>
              <w:pStyle w:val="ab"/>
              <w:tabs>
                <w:tab w:val="left" w:pos="429"/>
              </w:tabs>
              <w:suppressAutoHyphens w:val="0"/>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80070A" w:rsidRPr="00C20E2C" w:rsidRDefault="0080070A" w:rsidP="007B1343">
            <w:pPr>
              <w:pStyle w:val="ab"/>
              <w:tabs>
                <w:tab w:val="left" w:pos="1002"/>
              </w:tabs>
              <w:suppressAutoHyphens w:val="0"/>
              <w:ind w:left="0" w:firstLine="0"/>
              <w:rPr>
                <w:sz w:val="24"/>
                <w:szCs w:val="24"/>
              </w:rPr>
            </w:pPr>
            <w:r w:rsidRPr="00C20E2C">
              <w:rPr>
                <w:iCs/>
                <w:sz w:val="24"/>
                <w:szCs w:val="24"/>
              </w:rPr>
              <w:t xml:space="preserve">Максимальный процент застройки </w:t>
            </w:r>
            <w:r w:rsidRPr="00C20E2C">
              <w:rPr>
                <w:sz w:val="24"/>
                <w:szCs w:val="24"/>
              </w:rPr>
              <w:t xml:space="preserve">– </w:t>
            </w:r>
            <w:r w:rsidRPr="00C20E2C">
              <w:rPr>
                <w:b/>
                <w:sz w:val="24"/>
                <w:szCs w:val="24"/>
              </w:rPr>
              <w:t>0 %.</w:t>
            </w:r>
          </w:p>
        </w:tc>
      </w:tr>
      <w:tr w:rsidR="0080070A" w:rsidRPr="00C20E2C" w:rsidTr="0080070A">
        <w:trPr>
          <w:trHeight w:val="20"/>
        </w:trPr>
        <w:tc>
          <w:tcPr>
            <w:tcW w:w="2835" w:type="dxa"/>
          </w:tcPr>
          <w:p w:rsidR="0080070A" w:rsidRPr="00C20E2C" w:rsidRDefault="0080070A" w:rsidP="007B1343">
            <w:pPr>
              <w:pStyle w:val="affffff8"/>
              <w:ind w:firstLine="0"/>
              <w:rPr>
                <w:sz w:val="24"/>
                <w:szCs w:val="24"/>
              </w:rPr>
            </w:pPr>
            <w:bookmarkStart w:id="85" w:name="sub_1037"/>
            <w:r w:rsidRPr="00C20E2C">
              <w:rPr>
                <w:sz w:val="24"/>
                <w:szCs w:val="24"/>
              </w:rPr>
              <w:t>Религиозное использование</w:t>
            </w:r>
            <w:bookmarkEnd w:id="85"/>
          </w:p>
        </w:tc>
        <w:tc>
          <w:tcPr>
            <w:tcW w:w="3969" w:type="dxa"/>
          </w:tcPr>
          <w:p w:rsidR="0080070A" w:rsidRPr="00C20E2C" w:rsidRDefault="0080070A" w:rsidP="007B1343">
            <w:pPr>
              <w:pStyle w:val="affffff8"/>
              <w:ind w:firstLine="0"/>
              <w:rPr>
                <w:sz w:val="24"/>
                <w:szCs w:val="24"/>
              </w:rPr>
            </w:pPr>
            <w:r w:rsidRPr="00C20E2C">
              <w:rPr>
                <w:sz w:val="24"/>
                <w:szCs w:val="24"/>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sub_1371" w:history="1">
              <w:r w:rsidRPr="00C20E2C">
                <w:rPr>
                  <w:rStyle w:val="affffff3"/>
                  <w:sz w:val="24"/>
                  <w:szCs w:val="24"/>
                </w:rPr>
                <w:t>кодами 3.7.1-3.7.2</w:t>
              </w:r>
            </w:hyperlink>
          </w:p>
        </w:tc>
        <w:tc>
          <w:tcPr>
            <w:tcW w:w="1020" w:type="dxa"/>
          </w:tcPr>
          <w:p w:rsidR="0080070A" w:rsidRPr="00C20E2C" w:rsidRDefault="0080070A" w:rsidP="007B1343">
            <w:pPr>
              <w:pStyle w:val="affffff8"/>
              <w:ind w:firstLine="0"/>
              <w:jc w:val="center"/>
              <w:rPr>
                <w:sz w:val="24"/>
                <w:szCs w:val="24"/>
              </w:rPr>
            </w:pPr>
            <w:r w:rsidRPr="00C20E2C">
              <w:rPr>
                <w:sz w:val="24"/>
                <w:szCs w:val="24"/>
              </w:rPr>
              <w:t>3.7</w:t>
            </w:r>
          </w:p>
        </w:tc>
        <w:tc>
          <w:tcPr>
            <w:tcW w:w="2835" w:type="dxa"/>
          </w:tcPr>
          <w:p w:rsidR="0080070A" w:rsidRPr="00C20E2C" w:rsidRDefault="0080070A" w:rsidP="007B1343">
            <w:pPr>
              <w:pStyle w:val="ab"/>
              <w:ind w:left="0" w:firstLine="0"/>
              <w:rPr>
                <w:sz w:val="24"/>
                <w:szCs w:val="24"/>
              </w:rPr>
            </w:pPr>
            <w:r w:rsidRPr="00C20E2C">
              <w:rPr>
                <w:sz w:val="24"/>
                <w:szCs w:val="24"/>
              </w:rPr>
              <w:t xml:space="preserve">Церковь, собор, храм, монастырь, </w:t>
            </w:r>
            <w:proofErr w:type="gramStart"/>
            <w:r w:rsidRPr="00C20E2C">
              <w:rPr>
                <w:sz w:val="24"/>
                <w:szCs w:val="24"/>
              </w:rPr>
              <w:t>часовня,  мечеть</w:t>
            </w:r>
            <w:proofErr w:type="gramEnd"/>
            <w:r w:rsidRPr="00C20E2C">
              <w:rPr>
                <w:sz w:val="24"/>
                <w:szCs w:val="24"/>
              </w:rPr>
              <w:t>, молельный дом; объекты, предназначенные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деятельности (скиты, воскресные школы)</w:t>
            </w:r>
          </w:p>
        </w:tc>
        <w:tc>
          <w:tcPr>
            <w:tcW w:w="11339" w:type="dxa"/>
          </w:tcPr>
          <w:p w:rsidR="0080070A" w:rsidRPr="00C20E2C" w:rsidRDefault="0080070A" w:rsidP="007B1343">
            <w:pPr>
              <w:pStyle w:val="ab"/>
              <w:tabs>
                <w:tab w:val="left" w:pos="429"/>
              </w:tabs>
              <w:suppressAutoHyphens w:val="0"/>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80070A" w:rsidRPr="00C20E2C" w:rsidRDefault="0080070A" w:rsidP="007B1343">
            <w:pPr>
              <w:pStyle w:val="ab"/>
              <w:tabs>
                <w:tab w:val="left" w:pos="429"/>
              </w:tabs>
              <w:suppressAutoHyphens w:val="0"/>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80070A" w:rsidRPr="00C20E2C" w:rsidRDefault="0080070A" w:rsidP="007B1343">
            <w:pPr>
              <w:pStyle w:val="ab"/>
              <w:tabs>
                <w:tab w:val="left" w:pos="429"/>
              </w:tabs>
              <w:suppressAutoHyphens w:val="0"/>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80070A" w:rsidRPr="00C20E2C" w:rsidRDefault="0080070A" w:rsidP="007B1343">
            <w:pPr>
              <w:pStyle w:val="ab"/>
              <w:suppressAutoHyphens w:val="0"/>
              <w:ind w:left="0" w:firstLine="0"/>
              <w:rPr>
                <w:sz w:val="24"/>
                <w:szCs w:val="24"/>
              </w:rPr>
            </w:pPr>
            <w:r w:rsidRPr="00C20E2C">
              <w:rPr>
                <w:iCs/>
                <w:sz w:val="24"/>
                <w:szCs w:val="24"/>
              </w:rPr>
              <w:t>Максимальный процент застройки – не нормируется</w:t>
            </w:r>
            <w:r w:rsidRPr="00C20E2C">
              <w:rPr>
                <w:sz w:val="24"/>
                <w:szCs w:val="24"/>
              </w:rPr>
              <w:t>.</w:t>
            </w:r>
          </w:p>
          <w:p w:rsidR="0080070A" w:rsidRPr="00C20E2C" w:rsidRDefault="0080070A" w:rsidP="007B1343">
            <w:pPr>
              <w:pStyle w:val="ab"/>
              <w:ind w:left="0" w:firstLine="0"/>
              <w:rPr>
                <w:sz w:val="24"/>
                <w:szCs w:val="24"/>
              </w:rPr>
            </w:pPr>
          </w:p>
        </w:tc>
      </w:tr>
      <w:tr w:rsidR="0080070A" w:rsidRPr="00C20E2C" w:rsidTr="0080070A">
        <w:trPr>
          <w:trHeight w:val="20"/>
        </w:trPr>
        <w:tc>
          <w:tcPr>
            <w:tcW w:w="2835" w:type="dxa"/>
          </w:tcPr>
          <w:p w:rsidR="0080070A" w:rsidRPr="00C20E2C" w:rsidRDefault="0080070A" w:rsidP="007B1343">
            <w:pPr>
              <w:pStyle w:val="affffff8"/>
              <w:ind w:firstLine="0"/>
              <w:rPr>
                <w:sz w:val="24"/>
                <w:szCs w:val="24"/>
              </w:rPr>
            </w:pPr>
            <w:bookmarkStart w:id="86" w:name="sub_1038"/>
            <w:r w:rsidRPr="00C20E2C">
              <w:rPr>
                <w:sz w:val="24"/>
                <w:szCs w:val="24"/>
              </w:rPr>
              <w:t>Общественное управление</w:t>
            </w:r>
            <w:bookmarkEnd w:id="86"/>
          </w:p>
        </w:tc>
        <w:tc>
          <w:tcPr>
            <w:tcW w:w="3969" w:type="dxa"/>
          </w:tcPr>
          <w:p w:rsidR="0080070A" w:rsidRPr="00C20E2C" w:rsidRDefault="0080070A" w:rsidP="007B1343">
            <w:pPr>
              <w:pStyle w:val="affffff8"/>
              <w:ind w:firstLine="0"/>
              <w:rPr>
                <w:sz w:val="24"/>
                <w:szCs w:val="24"/>
              </w:rPr>
            </w:pPr>
            <w:r w:rsidRPr="00C20E2C">
              <w:rPr>
                <w:sz w:val="24"/>
                <w:szCs w:val="24"/>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sub_1381" w:history="1">
              <w:r w:rsidRPr="00C20E2C">
                <w:rPr>
                  <w:rStyle w:val="affffff3"/>
                  <w:sz w:val="24"/>
                  <w:szCs w:val="24"/>
                </w:rPr>
                <w:t>кодами 3.8.1-3.8.2</w:t>
              </w:r>
            </w:hyperlink>
          </w:p>
        </w:tc>
        <w:tc>
          <w:tcPr>
            <w:tcW w:w="1020" w:type="dxa"/>
          </w:tcPr>
          <w:p w:rsidR="0080070A" w:rsidRPr="00C20E2C" w:rsidRDefault="0080070A" w:rsidP="007B1343">
            <w:pPr>
              <w:pStyle w:val="affffff8"/>
              <w:ind w:firstLine="0"/>
              <w:jc w:val="center"/>
              <w:rPr>
                <w:sz w:val="24"/>
                <w:szCs w:val="24"/>
              </w:rPr>
            </w:pPr>
            <w:r w:rsidRPr="00C20E2C">
              <w:rPr>
                <w:sz w:val="24"/>
                <w:szCs w:val="24"/>
              </w:rPr>
              <w:t>3.8</w:t>
            </w:r>
          </w:p>
        </w:tc>
        <w:tc>
          <w:tcPr>
            <w:tcW w:w="2835" w:type="dxa"/>
          </w:tcPr>
          <w:p w:rsidR="0080070A" w:rsidRPr="00C20E2C" w:rsidRDefault="0080070A" w:rsidP="007B1343">
            <w:pPr>
              <w:ind w:firstLine="0"/>
              <w:rPr>
                <w:sz w:val="24"/>
                <w:szCs w:val="24"/>
              </w:rPr>
            </w:pPr>
            <w:r w:rsidRPr="00C20E2C">
              <w:rPr>
                <w:sz w:val="24"/>
                <w:szCs w:val="24"/>
              </w:rPr>
              <w:t>Административное здание</w:t>
            </w:r>
          </w:p>
        </w:tc>
        <w:tc>
          <w:tcPr>
            <w:tcW w:w="11339" w:type="dxa"/>
          </w:tcPr>
          <w:p w:rsidR="0080070A" w:rsidRPr="00C20E2C" w:rsidRDefault="0080070A" w:rsidP="007B1343">
            <w:pPr>
              <w:pStyle w:val="ab"/>
              <w:tabs>
                <w:tab w:val="left" w:pos="429"/>
              </w:tabs>
              <w:suppressAutoHyphens w:val="0"/>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80070A" w:rsidRPr="00C20E2C" w:rsidRDefault="0080070A" w:rsidP="007B1343">
            <w:pPr>
              <w:pStyle w:val="ab"/>
              <w:tabs>
                <w:tab w:val="left" w:pos="429"/>
              </w:tabs>
              <w:suppressAutoHyphens w:val="0"/>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80070A" w:rsidRPr="00C20E2C" w:rsidRDefault="0080070A" w:rsidP="007B1343">
            <w:pPr>
              <w:pStyle w:val="ab"/>
              <w:tabs>
                <w:tab w:val="left" w:pos="429"/>
              </w:tabs>
              <w:suppressAutoHyphens w:val="0"/>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80070A" w:rsidRPr="00C20E2C" w:rsidRDefault="0080070A" w:rsidP="007B1343">
            <w:pPr>
              <w:pStyle w:val="ab"/>
              <w:suppressAutoHyphens w:val="0"/>
              <w:ind w:left="0" w:firstLine="0"/>
              <w:rPr>
                <w:sz w:val="24"/>
                <w:szCs w:val="24"/>
              </w:rPr>
            </w:pPr>
            <w:r w:rsidRPr="00C20E2C">
              <w:rPr>
                <w:iCs/>
                <w:sz w:val="24"/>
                <w:szCs w:val="24"/>
              </w:rPr>
              <w:t xml:space="preserve">Максимальный процент застройки </w:t>
            </w:r>
            <w:r w:rsidRPr="00C20E2C">
              <w:rPr>
                <w:sz w:val="24"/>
                <w:szCs w:val="24"/>
              </w:rPr>
              <w:t xml:space="preserve">– </w:t>
            </w:r>
            <w:r w:rsidRPr="00C20E2C">
              <w:rPr>
                <w:b/>
                <w:sz w:val="24"/>
                <w:szCs w:val="24"/>
              </w:rPr>
              <w:t>80%.</w:t>
            </w:r>
          </w:p>
          <w:p w:rsidR="0080070A" w:rsidRPr="00C20E2C" w:rsidRDefault="0080070A" w:rsidP="007B1343">
            <w:pPr>
              <w:pStyle w:val="ab"/>
              <w:suppressAutoHyphens w:val="0"/>
              <w:ind w:left="0" w:firstLine="0"/>
              <w:rPr>
                <w:sz w:val="24"/>
                <w:szCs w:val="24"/>
              </w:rPr>
            </w:pPr>
            <w:r w:rsidRPr="00C20E2C">
              <w:rPr>
                <w:sz w:val="24"/>
                <w:szCs w:val="24"/>
              </w:rPr>
              <w:t xml:space="preserve">Хозяйственные постройки, за исключением гаражей, размещать со стороны улиц не допускается. </w:t>
            </w:r>
          </w:p>
          <w:p w:rsidR="0080070A" w:rsidRPr="00C20E2C" w:rsidRDefault="0080070A" w:rsidP="007B1343">
            <w:pPr>
              <w:pStyle w:val="ab"/>
              <w:suppressAutoHyphens w:val="0"/>
              <w:ind w:left="0" w:firstLine="0"/>
              <w:rPr>
                <w:sz w:val="24"/>
                <w:szCs w:val="24"/>
              </w:rPr>
            </w:pPr>
            <w:r w:rsidRPr="00C20E2C">
              <w:rPr>
                <w:sz w:val="24"/>
                <w:szCs w:val="24"/>
              </w:rPr>
              <w:t xml:space="preserve">Высота гаража от уровня земли до верха плоской кровли – не более </w:t>
            </w:r>
            <w:r w:rsidRPr="00C20E2C">
              <w:rPr>
                <w:b/>
                <w:sz w:val="24"/>
                <w:szCs w:val="24"/>
              </w:rPr>
              <w:t>3,2 м</w:t>
            </w:r>
            <w:r w:rsidRPr="00C20E2C">
              <w:rPr>
                <w:sz w:val="24"/>
                <w:szCs w:val="24"/>
              </w:rPr>
              <w:t xml:space="preserve">, до конька скатной кровли – не более </w:t>
            </w:r>
            <w:r w:rsidRPr="00C20E2C">
              <w:rPr>
                <w:b/>
                <w:sz w:val="24"/>
                <w:szCs w:val="24"/>
              </w:rPr>
              <w:t>4,5 м</w:t>
            </w:r>
            <w:r w:rsidRPr="00C20E2C">
              <w:rPr>
                <w:sz w:val="24"/>
                <w:szCs w:val="24"/>
              </w:rPr>
              <w:t xml:space="preserve">, максимальное количество этажей – </w:t>
            </w:r>
            <w:r w:rsidRPr="00C20E2C">
              <w:rPr>
                <w:b/>
                <w:sz w:val="24"/>
                <w:szCs w:val="24"/>
              </w:rPr>
              <w:t>1.</w:t>
            </w:r>
          </w:p>
          <w:p w:rsidR="0080070A" w:rsidRPr="00C20E2C" w:rsidRDefault="0080070A" w:rsidP="007B1343">
            <w:pPr>
              <w:pStyle w:val="ab"/>
              <w:suppressAutoHyphens w:val="0"/>
              <w:ind w:left="0" w:firstLine="0"/>
              <w:rPr>
                <w:sz w:val="24"/>
                <w:szCs w:val="24"/>
              </w:rPr>
            </w:pPr>
            <w:r w:rsidRPr="00C20E2C">
              <w:rPr>
                <w:sz w:val="24"/>
                <w:szCs w:val="24"/>
              </w:rPr>
              <w:t xml:space="preserve">Отдельно стоящие хозяйственные постройки высота – не более </w:t>
            </w:r>
            <w:r w:rsidRPr="00C20E2C">
              <w:rPr>
                <w:b/>
                <w:sz w:val="24"/>
                <w:szCs w:val="24"/>
              </w:rPr>
              <w:t>5 м</w:t>
            </w:r>
            <w:r w:rsidRPr="00C20E2C">
              <w:rPr>
                <w:sz w:val="24"/>
                <w:szCs w:val="24"/>
              </w:rPr>
              <w:t xml:space="preserve"> (до конька), максимальное количество этажей – </w:t>
            </w:r>
            <w:r w:rsidRPr="00C20E2C">
              <w:rPr>
                <w:b/>
                <w:sz w:val="24"/>
                <w:szCs w:val="24"/>
              </w:rPr>
              <w:t>1.</w:t>
            </w:r>
          </w:p>
          <w:p w:rsidR="0080070A" w:rsidRPr="00C20E2C" w:rsidRDefault="0080070A" w:rsidP="007B1343">
            <w:pPr>
              <w:pStyle w:val="ab"/>
              <w:suppressAutoHyphens w:val="0"/>
              <w:ind w:left="0" w:firstLine="0"/>
              <w:rPr>
                <w:sz w:val="24"/>
                <w:szCs w:val="24"/>
              </w:rPr>
            </w:pPr>
            <w:r w:rsidRPr="00C20E2C">
              <w:rPr>
                <w:sz w:val="24"/>
                <w:szCs w:val="24"/>
              </w:rPr>
              <w:t xml:space="preserve">Расстояние от границ смежного земельного участка до хозяйственных построек – не менее </w:t>
            </w:r>
            <w:r w:rsidRPr="00C20E2C">
              <w:rPr>
                <w:b/>
                <w:sz w:val="24"/>
                <w:szCs w:val="24"/>
              </w:rPr>
              <w:t>1 м.</w:t>
            </w:r>
          </w:p>
          <w:p w:rsidR="0080070A" w:rsidRPr="00C20E2C" w:rsidRDefault="0080070A" w:rsidP="007B1343">
            <w:pPr>
              <w:pStyle w:val="ab"/>
              <w:suppressAutoHyphens w:val="0"/>
              <w:ind w:left="0" w:firstLine="0"/>
              <w:rPr>
                <w:sz w:val="24"/>
                <w:szCs w:val="24"/>
              </w:rPr>
            </w:pPr>
            <w:r w:rsidRPr="00C20E2C">
              <w:rPr>
                <w:sz w:val="24"/>
                <w:szCs w:val="24"/>
              </w:rPr>
              <w:t>В пределах участка запрещается размещение автостоянок для грузового транспорта.</w:t>
            </w:r>
          </w:p>
          <w:p w:rsidR="0080070A" w:rsidRPr="00C20E2C" w:rsidRDefault="0080070A" w:rsidP="007B1343">
            <w:pPr>
              <w:pStyle w:val="ab"/>
              <w:suppressAutoHyphens w:val="0"/>
              <w:ind w:left="0" w:firstLine="0"/>
              <w:rPr>
                <w:sz w:val="24"/>
                <w:szCs w:val="24"/>
              </w:rPr>
            </w:pPr>
            <w:r w:rsidRPr="00C20E2C">
              <w:rPr>
                <w:sz w:val="24"/>
                <w:szCs w:val="24"/>
              </w:rPr>
              <w:t xml:space="preserve">Ограждение земельных участков со стороны красных линий улиц должно быть единообразным, как минимум, на протяжении одного квартала. </w:t>
            </w:r>
          </w:p>
          <w:p w:rsidR="0080070A" w:rsidRPr="00C20E2C" w:rsidRDefault="0080070A" w:rsidP="007B1343">
            <w:pPr>
              <w:pStyle w:val="ab"/>
              <w:suppressAutoHyphens w:val="0"/>
              <w:ind w:left="0" w:firstLine="0"/>
              <w:rPr>
                <w:sz w:val="24"/>
                <w:szCs w:val="24"/>
              </w:rPr>
            </w:pPr>
            <w:r w:rsidRPr="00C20E2C">
              <w:rPr>
                <w:sz w:val="24"/>
                <w:szCs w:val="24"/>
              </w:rPr>
              <w:t>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80070A" w:rsidRPr="00C20E2C" w:rsidTr="0080070A">
        <w:trPr>
          <w:trHeight w:val="20"/>
        </w:trPr>
        <w:tc>
          <w:tcPr>
            <w:tcW w:w="2835" w:type="dxa"/>
          </w:tcPr>
          <w:p w:rsidR="0080070A" w:rsidRPr="00C20E2C" w:rsidRDefault="0080070A" w:rsidP="007B1343">
            <w:pPr>
              <w:pStyle w:val="affffff8"/>
              <w:ind w:firstLine="0"/>
              <w:rPr>
                <w:sz w:val="24"/>
                <w:szCs w:val="24"/>
              </w:rPr>
            </w:pPr>
            <w:bookmarkStart w:id="87" w:name="sub_1041"/>
            <w:r w:rsidRPr="00C20E2C">
              <w:rPr>
                <w:sz w:val="24"/>
                <w:szCs w:val="24"/>
              </w:rPr>
              <w:t>Деловое управление</w:t>
            </w:r>
            <w:bookmarkEnd w:id="87"/>
          </w:p>
        </w:tc>
        <w:tc>
          <w:tcPr>
            <w:tcW w:w="3969" w:type="dxa"/>
          </w:tcPr>
          <w:p w:rsidR="0080070A" w:rsidRPr="00C20E2C" w:rsidRDefault="0080070A" w:rsidP="007B1343">
            <w:pPr>
              <w:pStyle w:val="affffff8"/>
              <w:ind w:firstLine="0"/>
              <w:rPr>
                <w:sz w:val="24"/>
                <w:szCs w:val="24"/>
              </w:rPr>
            </w:pPr>
            <w:r w:rsidRPr="00C20E2C">
              <w:rPr>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020" w:type="dxa"/>
          </w:tcPr>
          <w:p w:rsidR="0080070A" w:rsidRPr="00C20E2C" w:rsidRDefault="0080070A" w:rsidP="007B1343">
            <w:pPr>
              <w:pStyle w:val="affffff8"/>
              <w:ind w:firstLine="0"/>
              <w:jc w:val="center"/>
              <w:rPr>
                <w:sz w:val="24"/>
                <w:szCs w:val="24"/>
              </w:rPr>
            </w:pPr>
            <w:r w:rsidRPr="00C20E2C">
              <w:rPr>
                <w:sz w:val="24"/>
                <w:szCs w:val="24"/>
              </w:rPr>
              <w:t>4.1</w:t>
            </w:r>
          </w:p>
        </w:tc>
        <w:tc>
          <w:tcPr>
            <w:tcW w:w="2835" w:type="dxa"/>
          </w:tcPr>
          <w:p w:rsidR="0080070A" w:rsidRPr="00C20E2C" w:rsidRDefault="0080070A" w:rsidP="007B1343">
            <w:pPr>
              <w:ind w:firstLine="0"/>
              <w:rPr>
                <w:sz w:val="24"/>
                <w:szCs w:val="24"/>
              </w:rPr>
            </w:pPr>
            <w:r w:rsidRPr="00C20E2C">
              <w:rPr>
                <w:sz w:val="24"/>
                <w:szCs w:val="24"/>
              </w:rPr>
              <w:t>Размещения объектов управленческой деятельности, не связанной с государственным или муниципальным управлением и оказанием услуг</w:t>
            </w:r>
          </w:p>
        </w:tc>
        <w:tc>
          <w:tcPr>
            <w:tcW w:w="11339" w:type="dxa"/>
          </w:tcPr>
          <w:p w:rsidR="0080070A" w:rsidRPr="00C20E2C" w:rsidRDefault="0080070A" w:rsidP="007B1343">
            <w:pPr>
              <w:pStyle w:val="ab"/>
              <w:tabs>
                <w:tab w:val="left" w:pos="429"/>
              </w:tabs>
              <w:suppressAutoHyphens w:val="0"/>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80070A" w:rsidRPr="00C20E2C" w:rsidRDefault="0080070A" w:rsidP="007B1343">
            <w:pPr>
              <w:pStyle w:val="ab"/>
              <w:tabs>
                <w:tab w:val="left" w:pos="429"/>
              </w:tabs>
              <w:suppressAutoHyphens w:val="0"/>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80070A" w:rsidRPr="00C20E2C" w:rsidRDefault="0080070A" w:rsidP="007B1343">
            <w:pPr>
              <w:pStyle w:val="ab"/>
              <w:tabs>
                <w:tab w:val="left" w:pos="429"/>
              </w:tabs>
              <w:suppressAutoHyphens w:val="0"/>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80070A" w:rsidRPr="00C20E2C" w:rsidRDefault="0080070A" w:rsidP="007B1343">
            <w:pPr>
              <w:pStyle w:val="ab"/>
              <w:suppressAutoHyphens w:val="0"/>
              <w:ind w:left="0" w:firstLine="0"/>
              <w:rPr>
                <w:sz w:val="24"/>
                <w:szCs w:val="24"/>
              </w:rPr>
            </w:pPr>
            <w:r w:rsidRPr="00C20E2C">
              <w:rPr>
                <w:iCs/>
                <w:sz w:val="24"/>
                <w:szCs w:val="24"/>
              </w:rPr>
              <w:t>Максимальный процент застройки</w:t>
            </w:r>
            <w:r w:rsidRPr="00C20E2C">
              <w:rPr>
                <w:bCs/>
                <w:sz w:val="24"/>
                <w:szCs w:val="24"/>
              </w:rPr>
              <w:t xml:space="preserve"> – </w:t>
            </w:r>
            <w:r w:rsidRPr="00C20E2C">
              <w:rPr>
                <w:b/>
                <w:bCs/>
                <w:sz w:val="24"/>
                <w:szCs w:val="24"/>
              </w:rPr>
              <w:t>80%.</w:t>
            </w:r>
          </w:p>
          <w:p w:rsidR="0080070A" w:rsidRPr="00C20E2C" w:rsidRDefault="0080070A" w:rsidP="007B1343">
            <w:pPr>
              <w:pStyle w:val="ab"/>
              <w:suppressAutoHyphens w:val="0"/>
              <w:ind w:left="0" w:firstLine="0"/>
              <w:rPr>
                <w:sz w:val="24"/>
                <w:szCs w:val="24"/>
              </w:rPr>
            </w:pPr>
            <w:r w:rsidRPr="00C20E2C">
              <w:rPr>
                <w:sz w:val="24"/>
                <w:szCs w:val="24"/>
              </w:rPr>
              <w:t>В зонах жилой застройки административные здания следует размещать по линии застройки, выходящей на красные линии квартала (микрорайона).</w:t>
            </w:r>
          </w:p>
          <w:p w:rsidR="0080070A" w:rsidRPr="00C20E2C" w:rsidRDefault="0080070A" w:rsidP="007B1343">
            <w:pPr>
              <w:pStyle w:val="ab"/>
              <w:suppressAutoHyphens w:val="0"/>
              <w:ind w:left="0" w:firstLine="0"/>
              <w:rPr>
                <w:sz w:val="24"/>
                <w:szCs w:val="24"/>
              </w:rPr>
            </w:pPr>
            <w:r w:rsidRPr="00C20E2C">
              <w:rPr>
                <w:sz w:val="24"/>
                <w:szCs w:val="24"/>
              </w:rPr>
              <w:t xml:space="preserve">Хозяйственные постройки, за исключением гаражей, размещать со стороны улиц не допускается. </w:t>
            </w:r>
          </w:p>
          <w:p w:rsidR="0080070A" w:rsidRPr="00C20E2C" w:rsidRDefault="0080070A" w:rsidP="007B1343">
            <w:pPr>
              <w:pStyle w:val="ab"/>
              <w:suppressAutoHyphens w:val="0"/>
              <w:ind w:left="0" w:firstLine="0"/>
              <w:rPr>
                <w:sz w:val="24"/>
                <w:szCs w:val="24"/>
              </w:rPr>
            </w:pPr>
            <w:r w:rsidRPr="00C20E2C">
              <w:rPr>
                <w:sz w:val="24"/>
                <w:szCs w:val="24"/>
              </w:rPr>
              <w:t xml:space="preserve">Высота гаража от уровня земли до верха плоской кровли – не более </w:t>
            </w:r>
            <w:r w:rsidRPr="00C20E2C">
              <w:rPr>
                <w:b/>
                <w:sz w:val="24"/>
                <w:szCs w:val="24"/>
              </w:rPr>
              <w:t>3,2 м</w:t>
            </w:r>
            <w:r w:rsidRPr="00C20E2C">
              <w:rPr>
                <w:sz w:val="24"/>
                <w:szCs w:val="24"/>
              </w:rPr>
              <w:t xml:space="preserve">, до конька скатной кровли – не более </w:t>
            </w:r>
            <w:r w:rsidRPr="00C20E2C">
              <w:rPr>
                <w:b/>
                <w:sz w:val="24"/>
                <w:szCs w:val="24"/>
              </w:rPr>
              <w:t>4,5 м</w:t>
            </w:r>
            <w:r w:rsidRPr="00C20E2C">
              <w:rPr>
                <w:sz w:val="24"/>
                <w:szCs w:val="24"/>
              </w:rPr>
              <w:t xml:space="preserve">, максимальное количество этажей – </w:t>
            </w:r>
            <w:r w:rsidRPr="00C20E2C">
              <w:rPr>
                <w:b/>
                <w:sz w:val="24"/>
                <w:szCs w:val="24"/>
              </w:rPr>
              <w:t>1.</w:t>
            </w:r>
          </w:p>
          <w:p w:rsidR="0080070A" w:rsidRPr="00C20E2C" w:rsidRDefault="0080070A" w:rsidP="007B1343">
            <w:pPr>
              <w:pStyle w:val="ab"/>
              <w:suppressAutoHyphens w:val="0"/>
              <w:ind w:left="0" w:firstLine="0"/>
              <w:rPr>
                <w:sz w:val="24"/>
                <w:szCs w:val="24"/>
              </w:rPr>
            </w:pPr>
            <w:r w:rsidRPr="00C20E2C">
              <w:rPr>
                <w:sz w:val="24"/>
                <w:szCs w:val="24"/>
              </w:rPr>
              <w:t xml:space="preserve">Отдельно стоящие хозяйственные постройки высота – не более </w:t>
            </w:r>
            <w:r w:rsidRPr="00C20E2C">
              <w:rPr>
                <w:b/>
                <w:sz w:val="24"/>
                <w:szCs w:val="24"/>
              </w:rPr>
              <w:t>5 м</w:t>
            </w:r>
            <w:r w:rsidRPr="00C20E2C">
              <w:rPr>
                <w:sz w:val="24"/>
                <w:szCs w:val="24"/>
              </w:rPr>
              <w:t xml:space="preserve"> (до конька), максимальное количество этажей – </w:t>
            </w:r>
            <w:r w:rsidRPr="00C20E2C">
              <w:rPr>
                <w:b/>
                <w:sz w:val="24"/>
                <w:szCs w:val="24"/>
              </w:rPr>
              <w:t>1.</w:t>
            </w:r>
          </w:p>
          <w:p w:rsidR="0080070A" w:rsidRPr="00C20E2C" w:rsidRDefault="0080070A" w:rsidP="007B1343">
            <w:pPr>
              <w:pStyle w:val="ab"/>
              <w:suppressAutoHyphens w:val="0"/>
              <w:ind w:left="0" w:firstLine="0"/>
              <w:rPr>
                <w:sz w:val="24"/>
                <w:szCs w:val="24"/>
              </w:rPr>
            </w:pPr>
            <w:r w:rsidRPr="00C20E2C">
              <w:rPr>
                <w:sz w:val="24"/>
                <w:szCs w:val="24"/>
              </w:rPr>
              <w:t xml:space="preserve">Расстояние от границ смежного земельного участка до хозяйственных построек – не менее </w:t>
            </w:r>
            <w:r w:rsidRPr="00C20E2C">
              <w:rPr>
                <w:b/>
                <w:sz w:val="24"/>
                <w:szCs w:val="24"/>
              </w:rPr>
              <w:t>1 м.</w:t>
            </w:r>
          </w:p>
          <w:p w:rsidR="0080070A" w:rsidRPr="00C20E2C" w:rsidRDefault="0080070A" w:rsidP="007B1343">
            <w:pPr>
              <w:pStyle w:val="ab"/>
              <w:suppressAutoHyphens w:val="0"/>
              <w:ind w:left="0" w:firstLine="0"/>
              <w:rPr>
                <w:sz w:val="24"/>
                <w:szCs w:val="24"/>
              </w:rPr>
            </w:pPr>
            <w:r w:rsidRPr="00C20E2C">
              <w:rPr>
                <w:sz w:val="24"/>
                <w:szCs w:val="24"/>
              </w:rPr>
              <w:t>В пределах участка запрещается размещение автостоянок для грузового транспорта.</w:t>
            </w:r>
          </w:p>
          <w:p w:rsidR="0080070A" w:rsidRPr="00C20E2C" w:rsidRDefault="0080070A" w:rsidP="007B1343">
            <w:pPr>
              <w:pStyle w:val="ab"/>
              <w:suppressAutoHyphens w:val="0"/>
              <w:ind w:left="0" w:firstLine="0"/>
              <w:rPr>
                <w:sz w:val="24"/>
                <w:szCs w:val="24"/>
              </w:rPr>
            </w:pPr>
            <w:r w:rsidRPr="00C20E2C">
              <w:rPr>
                <w:sz w:val="24"/>
                <w:szCs w:val="24"/>
              </w:rPr>
              <w:t xml:space="preserve">Ограждение земельных участков со стороны красных линий улиц должно быть единообразным, как минимум, на протяжении одного квартала. </w:t>
            </w:r>
          </w:p>
          <w:p w:rsidR="0080070A" w:rsidRPr="00C20E2C" w:rsidRDefault="0080070A" w:rsidP="007B1343">
            <w:pPr>
              <w:pStyle w:val="ab"/>
              <w:suppressAutoHyphens w:val="0"/>
              <w:ind w:left="0" w:firstLine="0"/>
              <w:rPr>
                <w:sz w:val="24"/>
                <w:szCs w:val="24"/>
              </w:rPr>
            </w:pPr>
            <w:r w:rsidRPr="00C20E2C">
              <w:rPr>
                <w:sz w:val="24"/>
                <w:szCs w:val="24"/>
              </w:rPr>
              <w:t>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80070A" w:rsidRPr="00C20E2C" w:rsidTr="0080070A">
        <w:trPr>
          <w:trHeight w:val="20"/>
        </w:trPr>
        <w:tc>
          <w:tcPr>
            <w:tcW w:w="2835" w:type="dxa"/>
          </w:tcPr>
          <w:p w:rsidR="0080070A" w:rsidRPr="00C20E2C" w:rsidRDefault="0080070A" w:rsidP="007B1343">
            <w:pPr>
              <w:pStyle w:val="affffff8"/>
              <w:ind w:firstLine="0"/>
              <w:rPr>
                <w:sz w:val="24"/>
                <w:szCs w:val="24"/>
              </w:rPr>
            </w:pPr>
            <w:bookmarkStart w:id="88" w:name="sub_1044"/>
            <w:r w:rsidRPr="00C20E2C">
              <w:rPr>
                <w:sz w:val="24"/>
                <w:szCs w:val="24"/>
              </w:rPr>
              <w:t>Магазины</w:t>
            </w:r>
            <w:bookmarkEnd w:id="88"/>
          </w:p>
        </w:tc>
        <w:tc>
          <w:tcPr>
            <w:tcW w:w="3969" w:type="dxa"/>
          </w:tcPr>
          <w:p w:rsidR="0080070A" w:rsidRPr="00C20E2C" w:rsidRDefault="0080070A" w:rsidP="007B1343">
            <w:pPr>
              <w:pStyle w:val="affffff8"/>
              <w:ind w:firstLine="0"/>
              <w:rPr>
                <w:sz w:val="24"/>
                <w:szCs w:val="24"/>
              </w:rPr>
            </w:pPr>
            <w:r w:rsidRPr="00C20E2C">
              <w:rPr>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020" w:type="dxa"/>
          </w:tcPr>
          <w:p w:rsidR="0080070A" w:rsidRPr="00C20E2C" w:rsidRDefault="0080070A" w:rsidP="007B1343">
            <w:pPr>
              <w:pStyle w:val="affffff8"/>
              <w:ind w:firstLine="0"/>
              <w:jc w:val="center"/>
              <w:rPr>
                <w:sz w:val="24"/>
                <w:szCs w:val="24"/>
              </w:rPr>
            </w:pPr>
            <w:r w:rsidRPr="00C20E2C">
              <w:rPr>
                <w:sz w:val="24"/>
                <w:szCs w:val="24"/>
              </w:rPr>
              <w:t>4.4</w:t>
            </w:r>
          </w:p>
        </w:tc>
        <w:tc>
          <w:tcPr>
            <w:tcW w:w="2835" w:type="dxa"/>
          </w:tcPr>
          <w:p w:rsidR="0080070A" w:rsidRPr="00C20E2C" w:rsidRDefault="0080070A" w:rsidP="007B1343">
            <w:pPr>
              <w:ind w:firstLine="0"/>
              <w:rPr>
                <w:sz w:val="24"/>
                <w:szCs w:val="24"/>
              </w:rPr>
            </w:pPr>
            <w:r w:rsidRPr="00C20E2C">
              <w:rPr>
                <w:sz w:val="24"/>
                <w:szCs w:val="24"/>
              </w:rPr>
              <w:t xml:space="preserve">Магазин </w:t>
            </w:r>
          </w:p>
          <w:p w:rsidR="0080070A" w:rsidRPr="00C20E2C" w:rsidRDefault="0080070A" w:rsidP="007B1343">
            <w:pPr>
              <w:ind w:firstLine="0"/>
              <w:rPr>
                <w:sz w:val="24"/>
                <w:szCs w:val="24"/>
              </w:rPr>
            </w:pPr>
          </w:p>
        </w:tc>
        <w:tc>
          <w:tcPr>
            <w:tcW w:w="11339" w:type="dxa"/>
          </w:tcPr>
          <w:p w:rsidR="0080070A" w:rsidRPr="00C20E2C" w:rsidRDefault="0080070A" w:rsidP="007B1343">
            <w:pPr>
              <w:pStyle w:val="ab"/>
              <w:suppressAutoHyphens w:val="0"/>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80070A" w:rsidRPr="00C20E2C" w:rsidRDefault="0080070A" w:rsidP="007B1343">
            <w:pPr>
              <w:pStyle w:val="ab"/>
              <w:suppressAutoHyphens w:val="0"/>
              <w:ind w:left="0" w:firstLine="0"/>
              <w:rPr>
                <w:sz w:val="24"/>
                <w:szCs w:val="24"/>
              </w:rPr>
            </w:pPr>
            <w:r w:rsidRPr="00C20E2C">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80070A" w:rsidRPr="00C20E2C" w:rsidRDefault="0080070A" w:rsidP="007B1343">
            <w:pPr>
              <w:pStyle w:val="ab"/>
              <w:suppressAutoHyphens w:val="0"/>
              <w:ind w:left="0" w:firstLine="0"/>
              <w:rPr>
                <w:sz w:val="24"/>
                <w:szCs w:val="24"/>
              </w:rPr>
            </w:pPr>
            <w:r w:rsidRPr="00C20E2C">
              <w:rPr>
                <w:sz w:val="24"/>
                <w:szCs w:val="24"/>
              </w:rPr>
              <w:t>Предельная высота зданий, строений, сооружений – не нормируется.</w:t>
            </w:r>
          </w:p>
          <w:p w:rsidR="0080070A" w:rsidRPr="00C20E2C" w:rsidRDefault="0080070A" w:rsidP="007B1343">
            <w:pPr>
              <w:pStyle w:val="ab"/>
              <w:suppressAutoHyphens w:val="0"/>
              <w:ind w:left="0" w:firstLine="0"/>
              <w:rPr>
                <w:sz w:val="24"/>
                <w:szCs w:val="24"/>
              </w:rPr>
            </w:pPr>
            <w:r w:rsidRPr="00C20E2C">
              <w:rPr>
                <w:sz w:val="24"/>
                <w:szCs w:val="24"/>
              </w:rPr>
              <w:t xml:space="preserve">Максимальное количество этажей – </w:t>
            </w:r>
            <w:r w:rsidRPr="00C20E2C">
              <w:rPr>
                <w:b/>
                <w:sz w:val="24"/>
                <w:szCs w:val="24"/>
              </w:rPr>
              <w:t>4.</w:t>
            </w:r>
          </w:p>
          <w:p w:rsidR="0080070A" w:rsidRPr="00C20E2C" w:rsidRDefault="0080070A" w:rsidP="007B1343">
            <w:pPr>
              <w:pStyle w:val="ab"/>
              <w:suppressAutoHyphens w:val="0"/>
              <w:ind w:left="0" w:firstLine="0"/>
              <w:rPr>
                <w:sz w:val="24"/>
                <w:szCs w:val="24"/>
              </w:rPr>
            </w:pPr>
            <w:r w:rsidRPr="00C20E2C">
              <w:rPr>
                <w:sz w:val="24"/>
                <w:szCs w:val="24"/>
              </w:rPr>
              <w:t>Минимальное количество этажей –</w:t>
            </w:r>
            <w:r w:rsidRPr="00C20E2C">
              <w:rPr>
                <w:b/>
                <w:sz w:val="24"/>
                <w:szCs w:val="24"/>
              </w:rPr>
              <w:t xml:space="preserve"> 1.</w:t>
            </w:r>
          </w:p>
          <w:p w:rsidR="0080070A" w:rsidRPr="00C20E2C" w:rsidRDefault="0080070A" w:rsidP="007B1343">
            <w:pPr>
              <w:pStyle w:val="ab"/>
              <w:suppressAutoHyphens w:val="0"/>
              <w:ind w:left="0" w:firstLine="0"/>
              <w:rPr>
                <w:sz w:val="24"/>
                <w:szCs w:val="24"/>
              </w:rPr>
            </w:pPr>
            <w:r w:rsidRPr="00C20E2C">
              <w:rPr>
                <w:sz w:val="24"/>
                <w:szCs w:val="24"/>
              </w:rPr>
              <w:t xml:space="preserve">Максимальный процент застройки – </w:t>
            </w:r>
            <w:r w:rsidRPr="00C20E2C">
              <w:rPr>
                <w:b/>
                <w:sz w:val="24"/>
                <w:szCs w:val="24"/>
              </w:rPr>
              <w:t>80%.</w:t>
            </w:r>
          </w:p>
          <w:p w:rsidR="0080070A" w:rsidRPr="00C20E2C" w:rsidRDefault="0080070A" w:rsidP="007B1343">
            <w:pPr>
              <w:pStyle w:val="ab"/>
              <w:suppressAutoHyphens w:val="0"/>
              <w:ind w:left="0" w:firstLine="0"/>
              <w:rPr>
                <w:sz w:val="24"/>
                <w:szCs w:val="24"/>
              </w:rPr>
            </w:pPr>
            <w:r w:rsidRPr="00C20E2C">
              <w:rPr>
                <w:sz w:val="24"/>
                <w:szCs w:val="24"/>
              </w:rPr>
              <w:t xml:space="preserve">Хозяйственные постройки не допускается размещать со стороны улиц. </w:t>
            </w:r>
          </w:p>
          <w:p w:rsidR="0080070A" w:rsidRPr="00C20E2C" w:rsidRDefault="0080070A" w:rsidP="007B1343">
            <w:pPr>
              <w:pStyle w:val="ab"/>
              <w:suppressAutoHyphens w:val="0"/>
              <w:ind w:left="0" w:firstLine="0"/>
              <w:rPr>
                <w:sz w:val="24"/>
                <w:szCs w:val="24"/>
              </w:rPr>
            </w:pPr>
            <w:r w:rsidRPr="00C20E2C">
              <w:rPr>
                <w:sz w:val="24"/>
                <w:szCs w:val="24"/>
              </w:rPr>
              <w:t>В пределах участка запрещается размещение автостоянок для грузового транспорта.</w:t>
            </w:r>
          </w:p>
          <w:p w:rsidR="0080070A" w:rsidRPr="00C20E2C" w:rsidRDefault="0080070A" w:rsidP="007B1343">
            <w:pPr>
              <w:pStyle w:val="ab"/>
              <w:suppressAutoHyphens w:val="0"/>
              <w:ind w:left="0" w:firstLine="0"/>
              <w:rPr>
                <w:sz w:val="24"/>
                <w:szCs w:val="24"/>
              </w:rPr>
            </w:pPr>
            <w:r w:rsidRPr="00C20E2C">
              <w:rPr>
                <w:sz w:val="24"/>
                <w:szCs w:val="24"/>
              </w:rPr>
              <w:t xml:space="preserve">Ограждение земельных участков со стороны красных линий улиц должно быть единообразным, как минимум, на протяжении одного квартала. </w:t>
            </w:r>
          </w:p>
          <w:p w:rsidR="0080070A" w:rsidRPr="00C20E2C" w:rsidRDefault="0080070A" w:rsidP="007B1343">
            <w:pPr>
              <w:pStyle w:val="ab"/>
              <w:suppressAutoHyphens w:val="0"/>
              <w:ind w:left="0" w:firstLine="0"/>
              <w:rPr>
                <w:sz w:val="24"/>
                <w:szCs w:val="24"/>
              </w:rPr>
            </w:pPr>
            <w:r w:rsidRPr="00C20E2C">
              <w:rPr>
                <w:sz w:val="24"/>
                <w:szCs w:val="24"/>
              </w:rPr>
              <w:t xml:space="preserve">Не допускается размещать магазины с наличием в них </w:t>
            </w:r>
            <w:proofErr w:type="spellStart"/>
            <w:r w:rsidRPr="00C20E2C">
              <w:rPr>
                <w:sz w:val="24"/>
                <w:szCs w:val="24"/>
              </w:rPr>
              <w:t>пожаро</w:t>
            </w:r>
            <w:proofErr w:type="spellEnd"/>
            <w:r w:rsidRPr="00C20E2C">
              <w:rPr>
                <w:sz w:val="24"/>
                <w:szCs w:val="24"/>
              </w:rPr>
              <w:t xml:space="preserve"> – и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80070A" w:rsidRPr="00C20E2C" w:rsidTr="0080070A">
        <w:trPr>
          <w:trHeight w:val="20"/>
        </w:trPr>
        <w:tc>
          <w:tcPr>
            <w:tcW w:w="2835" w:type="dxa"/>
          </w:tcPr>
          <w:p w:rsidR="0080070A" w:rsidRPr="00C20E2C" w:rsidRDefault="0080070A" w:rsidP="007B1343">
            <w:pPr>
              <w:pStyle w:val="affffff8"/>
              <w:ind w:firstLine="0"/>
              <w:rPr>
                <w:sz w:val="24"/>
                <w:szCs w:val="24"/>
              </w:rPr>
            </w:pPr>
            <w:r w:rsidRPr="00C20E2C">
              <w:rPr>
                <w:sz w:val="24"/>
                <w:szCs w:val="24"/>
              </w:rPr>
              <w:t>Общественное питание</w:t>
            </w:r>
          </w:p>
        </w:tc>
        <w:tc>
          <w:tcPr>
            <w:tcW w:w="3969" w:type="dxa"/>
          </w:tcPr>
          <w:p w:rsidR="0080070A" w:rsidRPr="00C20E2C" w:rsidRDefault="0080070A" w:rsidP="007B1343">
            <w:pPr>
              <w:pStyle w:val="affffff8"/>
              <w:ind w:firstLine="0"/>
              <w:rPr>
                <w:sz w:val="24"/>
                <w:szCs w:val="24"/>
              </w:rPr>
            </w:pPr>
            <w:r w:rsidRPr="00C20E2C">
              <w:rPr>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020" w:type="dxa"/>
          </w:tcPr>
          <w:p w:rsidR="0080070A" w:rsidRPr="00C20E2C" w:rsidRDefault="0080070A" w:rsidP="007B1343">
            <w:pPr>
              <w:pStyle w:val="affffff8"/>
              <w:ind w:firstLine="0"/>
              <w:jc w:val="center"/>
              <w:rPr>
                <w:sz w:val="24"/>
                <w:szCs w:val="24"/>
              </w:rPr>
            </w:pPr>
            <w:r w:rsidRPr="00C20E2C">
              <w:rPr>
                <w:sz w:val="24"/>
                <w:szCs w:val="24"/>
              </w:rPr>
              <w:t>4.6</w:t>
            </w:r>
          </w:p>
        </w:tc>
        <w:tc>
          <w:tcPr>
            <w:tcW w:w="2835" w:type="dxa"/>
          </w:tcPr>
          <w:p w:rsidR="0080070A" w:rsidRPr="00C20E2C" w:rsidRDefault="0080070A" w:rsidP="007B1343">
            <w:pPr>
              <w:ind w:firstLine="0"/>
              <w:rPr>
                <w:sz w:val="24"/>
                <w:szCs w:val="24"/>
              </w:rPr>
            </w:pPr>
            <w:r w:rsidRPr="00C20E2C">
              <w:rPr>
                <w:sz w:val="24"/>
                <w:szCs w:val="24"/>
              </w:rPr>
              <w:t>Объекты капитального строительства в целях устройства мест общественного питания (рестораны, кафе, столовые, закусочные, бары)</w:t>
            </w:r>
          </w:p>
        </w:tc>
        <w:tc>
          <w:tcPr>
            <w:tcW w:w="11339" w:type="dxa"/>
          </w:tcPr>
          <w:p w:rsidR="0080070A" w:rsidRPr="00C20E2C" w:rsidRDefault="0080070A" w:rsidP="007B1343">
            <w:pPr>
              <w:pStyle w:val="ab"/>
              <w:suppressAutoHyphens w:val="0"/>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80070A" w:rsidRPr="00C20E2C" w:rsidRDefault="0080070A" w:rsidP="007B1343">
            <w:pPr>
              <w:pStyle w:val="ab"/>
              <w:suppressAutoHyphens w:val="0"/>
              <w:ind w:left="0" w:firstLine="0"/>
              <w:rPr>
                <w:sz w:val="24"/>
                <w:szCs w:val="24"/>
              </w:rPr>
            </w:pPr>
            <w:r w:rsidRPr="00C20E2C">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80070A" w:rsidRPr="00C20E2C" w:rsidRDefault="0080070A" w:rsidP="007B1343">
            <w:pPr>
              <w:pStyle w:val="ab"/>
              <w:suppressAutoHyphens w:val="0"/>
              <w:ind w:left="0" w:firstLine="0"/>
              <w:rPr>
                <w:sz w:val="24"/>
                <w:szCs w:val="24"/>
              </w:rPr>
            </w:pPr>
            <w:r w:rsidRPr="00C20E2C">
              <w:rPr>
                <w:sz w:val="24"/>
                <w:szCs w:val="24"/>
              </w:rPr>
              <w:t>Предельная высота зданий, строений, сооружений – не нормируется.</w:t>
            </w:r>
          </w:p>
          <w:p w:rsidR="0080070A" w:rsidRPr="00C20E2C" w:rsidRDefault="0080070A" w:rsidP="007B1343">
            <w:pPr>
              <w:pStyle w:val="ab"/>
              <w:suppressAutoHyphens w:val="0"/>
              <w:ind w:left="0" w:firstLine="0"/>
              <w:rPr>
                <w:b/>
                <w:sz w:val="24"/>
                <w:szCs w:val="24"/>
              </w:rPr>
            </w:pPr>
            <w:r w:rsidRPr="00C20E2C">
              <w:rPr>
                <w:sz w:val="24"/>
                <w:szCs w:val="24"/>
              </w:rPr>
              <w:t xml:space="preserve">Максимальное количество этажей – </w:t>
            </w:r>
            <w:r w:rsidRPr="00C20E2C">
              <w:rPr>
                <w:b/>
                <w:sz w:val="24"/>
                <w:szCs w:val="24"/>
              </w:rPr>
              <w:t xml:space="preserve">3. </w:t>
            </w:r>
          </w:p>
          <w:p w:rsidR="0080070A" w:rsidRPr="00C20E2C" w:rsidRDefault="0080070A" w:rsidP="007B1343">
            <w:pPr>
              <w:pStyle w:val="ab"/>
              <w:suppressAutoHyphens w:val="0"/>
              <w:ind w:left="0" w:firstLine="0"/>
              <w:rPr>
                <w:sz w:val="24"/>
                <w:szCs w:val="24"/>
              </w:rPr>
            </w:pPr>
            <w:r w:rsidRPr="00C20E2C">
              <w:rPr>
                <w:sz w:val="24"/>
                <w:szCs w:val="24"/>
              </w:rPr>
              <w:t xml:space="preserve">Минимальное количество этажей – </w:t>
            </w:r>
            <w:r w:rsidRPr="00C20E2C">
              <w:rPr>
                <w:b/>
                <w:sz w:val="24"/>
                <w:szCs w:val="24"/>
              </w:rPr>
              <w:t>1.</w:t>
            </w:r>
            <w:r w:rsidRPr="00C20E2C">
              <w:rPr>
                <w:sz w:val="24"/>
                <w:szCs w:val="24"/>
              </w:rPr>
              <w:t xml:space="preserve"> </w:t>
            </w:r>
          </w:p>
          <w:p w:rsidR="0080070A" w:rsidRPr="00C20E2C" w:rsidRDefault="0080070A" w:rsidP="007B1343">
            <w:pPr>
              <w:pStyle w:val="ab"/>
              <w:suppressAutoHyphens w:val="0"/>
              <w:ind w:left="0" w:firstLine="0"/>
              <w:rPr>
                <w:sz w:val="24"/>
                <w:szCs w:val="24"/>
              </w:rPr>
            </w:pPr>
            <w:r w:rsidRPr="00C20E2C">
              <w:rPr>
                <w:sz w:val="24"/>
                <w:szCs w:val="24"/>
              </w:rPr>
              <w:t xml:space="preserve">Максимальный процент застройки – </w:t>
            </w:r>
            <w:r w:rsidRPr="00C20E2C">
              <w:rPr>
                <w:b/>
                <w:sz w:val="24"/>
                <w:szCs w:val="24"/>
              </w:rPr>
              <w:t>80%.</w:t>
            </w:r>
          </w:p>
          <w:p w:rsidR="0080070A" w:rsidRPr="00C20E2C" w:rsidRDefault="0080070A" w:rsidP="007B1343">
            <w:pPr>
              <w:pStyle w:val="ab"/>
              <w:suppressAutoHyphens w:val="0"/>
              <w:ind w:left="0" w:firstLine="0"/>
              <w:rPr>
                <w:sz w:val="24"/>
                <w:szCs w:val="24"/>
              </w:rPr>
            </w:pPr>
            <w:r w:rsidRPr="00C20E2C">
              <w:rPr>
                <w:sz w:val="24"/>
                <w:szCs w:val="24"/>
              </w:rPr>
              <w:t xml:space="preserve">Отдельно стоящие объекты общественного питания рекомендуется размещать с минимальным отступом от красной линии - </w:t>
            </w:r>
            <w:r w:rsidRPr="00C20E2C">
              <w:rPr>
                <w:b/>
                <w:sz w:val="24"/>
                <w:szCs w:val="24"/>
              </w:rPr>
              <w:t>5 м.</w:t>
            </w:r>
          </w:p>
          <w:p w:rsidR="0080070A" w:rsidRPr="00C20E2C" w:rsidRDefault="0080070A" w:rsidP="007B1343">
            <w:pPr>
              <w:pStyle w:val="ab"/>
              <w:suppressAutoHyphens w:val="0"/>
              <w:ind w:left="0" w:firstLine="0"/>
              <w:rPr>
                <w:sz w:val="24"/>
                <w:szCs w:val="24"/>
              </w:rPr>
            </w:pPr>
            <w:r w:rsidRPr="00C20E2C">
              <w:rPr>
                <w:sz w:val="24"/>
                <w:szCs w:val="24"/>
              </w:rPr>
              <w:t>Хозяйственные постройки не допускается размещать со стороны улиц.</w:t>
            </w:r>
          </w:p>
          <w:p w:rsidR="0080070A" w:rsidRPr="00C20E2C" w:rsidRDefault="0080070A" w:rsidP="007B1343">
            <w:pPr>
              <w:pStyle w:val="ab"/>
              <w:suppressAutoHyphens w:val="0"/>
              <w:ind w:left="0" w:firstLine="0"/>
              <w:rPr>
                <w:sz w:val="24"/>
                <w:szCs w:val="24"/>
              </w:rPr>
            </w:pPr>
            <w:r w:rsidRPr="00C20E2C">
              <w:rPr>
                <w:sz w:val="24"/>
                <w:szCs w:val="24"/>
              </w:rPr>
              <w:t xml:space="preserve">Отдельно стоящие хозяйственные постройки высота – не более </w:t>
            </w:r>
            <w:r w:rsidRPr="00C20E2C">
              <w:rPr>
                <w:b/>
                <w:sz w:val="24"/>
                <w:szCs w:val="24"/>
              </w:rPr>
              <w:t>5 м</w:t>
            </w:r>
            <w:r w:rsidRPr="00C20E2C">
              <w:rPr>
                <w:sz w:val="24"/>
                <w:szCs w:val="24"/>
              </w:rPr>
              <w:t xml:space="preserve"> (до конька), максимальное количество этажей – </w:t>
            </w:r>
            <w:r w:rsidRPr="00C20E2C">
              <w:rPr>
                <w:b/>
                <w:sz w:val="24"/>
                <w:szCs w:val="24"/>
              </w:rPr>
              <w:t>1.</w:t>
            </w:r>
          </w:p>
          <w:p w:rsidR="0080070A" w:rsidRPr="00C20E2C" w:rsidRDefault="0080070A" w:rsidP="007B1343">
            <w:pPr>
              <w:pStyle w:val="ab"/>
              <w:suppressAutoHyphens w:val="0"/>
              <w:ind w:left="0" w:firstLine="0"/>
              <w:rPr>
                <w:sz w:val="24"/>
                <w:szCs w:val="24"/>
              </w:rPr>
            </w:pPr>
            <w:r w:rsidRPr="00C20E2C">
              <w:rPr>
                <w:sz w:val="24"/>
                <w:szCs w:val="24"/>
              </w:rPr>
              <w:t xml:space="preserve">Расстояние от границ смежного земельного участка до хозяйственных построек – не менее </w:t>
            </w:r>
            <w:r w:rsidRPr="00C20E2C">
              <w:rPr>
                <w:b/>
                <w:sz w:val="24"/>
                <w:szCs w:val="24"/>
              </w:rPr>
              <w:t>1 м.</w:t>
            </w:r>
          </w:p>
          <w:p w:rsidR="0080070A" w:rsidRPr="00C20E2C" w:rsidRDefault="0080070A" w:rsidP="007B1343">
            <w:pPr>
              <w:pStyle w:val="ab"/>
              <w:suppressAutoHyphens w:val="0"/>
              <w:ind w:left="0" w:firstLine="0"/>
              <w:rPr>
                <w:sz w:val="24"/>
                <w:szCs w:val="24"/>
              </w:rPr>
            </w:pPr>
            <w:r w:rsidRPr="00C20E2C">
              <w:rPr>
                <w:sz w:val="24"/>
                <w:szCs w:val="24"/>
              </w:rPr>
              <w:t>В пределах участка запрещается размещение автостоянок для грузового транспорта.</w:t>
            </w:r>
          </w:p>
          <w:p w:rsidR="0080070A" w:rsidRPr="00C20E2C" w:rsidRDefault="0080070A" w:rsidP="007B1343">
            <w:pPr>
              <w:pStyle w:val="ab"/>
              <w:suppressAutoHyphens w:val="0"/>
              <w:ind w:left="0" w:firstLine="0"/>
              <w:rPr>
                <w:sz w:val="24"/>
                <w:szCs w:val="24"/>
              </w:rPr>
            </w:pPr>
            <w:r w:rsidRPr="00C20E2C">
              <w:rPr>
                <w:sz w:val="24"/>
                <w:szCs w:val="24"/>
              </w:rPr>
              <w:t xml:space="preserve">Ограждение земельных участков со стороны красных линий улиц должно быть единообразным, как минимум, на протяжении одного квартала. </w:t>
            </w:r>
          </w:p>
          <w:p w:rsidR="0080070A" w:rsidRPr="00C20E2C" w:rsidRDefault="0080070A" w:rsidP="007B1343">
            <w:pPr>
              <w:pStyle w:val="ab"/>
              <w:suppressAutoHyphens w:val="0"/>
              <w:ind w:left="0" w:firstLine="0"/>
              <w:rPr>
                <w:sz w:val="24"/>
                <w:szCs w:val="24"/>
              </w:rPr>
            </w:pPr>
            <w:r w:rsidRPr="00C20E2C">
              <w:rPr>
                <w:sz w:val="24"/>
                <w:szCs w:val="24"/>
              </w:rPr>
              <w:t>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80070A" w:rsidRPr="00C20E2C" w:rsidTr="0080070A">
        <w:trPr>
          <w:trHeight w:val="20"/>
        </w:trPr>
        <w:tc>
          <w:tcPr>
            <w:tcW w:w="2835" w:type="dxa"/>
            <w:vMerge w:val="restart"/>
          </w:tcPr>
          <w:p w:rsidR="0080070A" w:rsidRPr="00C20E2C" w:rsidRDefault="0080070A" w:rsidP="007B1343">
            <w:pPr>
              <w:pStyle w:val="affffff8"/>
              <w:ind w:firstLine="0"/>
              <w:rPr>
                <w:sz w:val="24"/>
                <w:szCs w:val="24"/>
              </w:rPr>
            </w:pPr>
            <w:r w:rsidRPr="00C20E2C">
              <w:rPr>
                <w:sz w:val="24"/>
                <w:szCs w:val="24"/>
              </w:rPr>
              <w:t>Обеспечение внутреннего правопорядка</w:t>
            </w:r>
          </w:p>
        </w:tc>
        <w:tc>
          <w:tcPr>
            <w:tcW w:w="3969" w:type="dxa"/>
            <w:vMerge w:val="restart"/>
          </w:tcPr>
          <w:p w:rsidR="0080070A" w:rsidRPr="00C20E2C" w:rsidRDefault="0080070A" w:rsidP="007B1343">
            <w:pPr>
              <w:pStyle w:val="affffff8"/>
              <w:ind w:firstLine="0"/>
              <w:rPr>
                <w:sz w:val="24"/>
                <w:szCs w:val="24"/>
              </w:rPr>
            </w:pPr>
            <w:r w:rsidRPr="00C20E2C">
              <w:rPr>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C20E2C">
              <w:rPr>
                <w:sz w:val="24"/>
                <w:szCs w:val="24"/>
              </w:rPr>
              <w:t>Росгвардии</w:t>
            </w:r>
            <w:proofErr w:type="spellEnd"/>
            <w:r w:rsidRPr="00C20E2C">
              <w:rPr>
                <w:sz w:val="24"/>
                <w:szCs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020" w:type="dxa"/>
            <w:vMerge w:val="restart"/>
          </w:tcPr>
          <w:p w:rsidR="0080070A" w:rsidRPr="00C20E2C" w:rsidRDefault="0080070A" w:rsidP="007B1343">
            <w:pPr>
              <w:pStyle w:val="affffff8"/>
              <w:ind w:firstLine="0"/>
              <w:jc w:val="center"/>
              <w:rPr>
                <w:sz w:val="24"/>
                <w:szCs w:val="24"/>
              </w:rPr>
            </w:pPr>
            <w:r w:rsidRPr="00C20E2C">
              <w:rPr>
                <w:sz w:val="24"/>
                <w:szCs w:val="24"/>
              </w:rPr>
              <w:t>8.3</w:t>
            </w:r>
          </w:p>
        </w:tc>
        <w:tc>
          <w:tcPr>
            <w:tcW w:w="2835" w:type="dxa"/>
          </w:tcPr>
          <w:p w:rsidR="0080070A" w:rsidRPr="00C20E2C" w:rsidRDefault="0080070A" w:rsidP="007B1343">
            <w:pPr>
              <w:tabs>
                <w:tab w:val="left" w:pos="720"/>
              </w:tabs>
              <w:ind w:firstLine="0"/>
              <w:rPr>
                <w:sz w:val="24"/>
                <w:szCs w:val="24"/>
              </w:rPr>
            </w:pPr>
            <w:r w:rsidRPr="00C20E2C">
              <w:rPr>
                <w:sz w:val="24"/>
                <w:szCs w:val="24"/>
              </w:rPr>
              <w:t>Здания для размещения подразделений органов внутренних дел</w:t>
            </w:r>
          </w:p>
          <w:p w:rsidR="0080070A" w:rsidRPr="00C20E2C" w:rsidRDefault="0080070A" w:rsidP="007B1343">
            <w:pPr>
              <w:ind w:firstLine="0"/>
              <w:rPr>
                <w:sz w:val="24"/>
                <w:szCs w:val="24"/>
              </w:rPr>
            </w:pPr>
          </w:p>
        </w:tc>
        <w:tc>
          <w:tcPr>
            <w:tcW w:w="11339" w:type="dxa"/>
          </w:tcPr>
          <w:p w:rsidR="0080070A" w:rsidRPr="00C20E2C" w:rsidRDefault="0080070A" w:rsidP="007B1343">
            <w:pPr>
              <w:pStyle w:val="ab"/>
              <w:tabs>
                <w:tab w:val="left" w:pos="429"/>
              </w:tabs>
              <w:suppressAutoHyphens w:val="0"/>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80070A" w:rsidRPr="00C20E2C" w:rsidRDefault="0080070A" w:rsidP="007B1343">
            <w:pPr>
              <w:pStyle w:val="ab"/>
              <w:tabs>
                <w:tab w:val="left" w:pos="429"/>
              </w:tabs>
              <w:suppressAutoHyphens w:val="0"/>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80070A" w:rsidRPr="00C20E2C" w:rsidRDefault="0080070A" w:rsidP="007B1343">
            <w:pPr>
              <w:pStyle w:val="ab"/>
              <w:tabs>
                <w:tab w:val="left" w:pos="429"/>
              </w:tabs>
              <w:suppressAutoHyphens w:val="0"/>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80070A" w:rsidRPr="00C20E2C" w:rsidRDefault="0080070A" w:rsidP="007B1343">
            <w:pPr>
              <w:pStyle w:val="ab"/>
              <w:suppressAutoHyphens w:val="0"/>
              <w:ind w:left="0" w:firstLine="0"/>
              <w:rPr>
                <w:sz w:val="24"/>
                <w:szCs w:val="24"/>
              </w:rPr>
            </w:pPr>
            <w:r w:rsidRPr="00C20E2C">
              <w:rPr>
                <w:iCs/>
                <w:sz w:val="24"/>
                <w:szCs w:val="24"/>
              </w:rPr>
              <w:t>Максимальный процент застройки</w:t>
            </w:r>
            <w:r w:rsidRPr="00C20E2C">
              <w:rPr>
                <w:sz w:val="24"/>
                <w:szCs w:val="24"/>
              </w:rPr>
              <w:t xml:space="preserve"> – </w:t>
            </w:r>
            <w:r w:rsidRPr="00C20E2C">
              <w:rPr>
                <w:b/>
                <w:sz w:val="24"/>
                <w:szCs w:val="24"/>
              </w:rPr>
              <w:t>80%.</w:t>
            </w:r>
          </w:p>
          <w:p w:rsidR="0080070A" w:rsidRPr="00C20E2C" w:rsidRDefault="0080070A" w:rsidP="007B1343">
            <w:pPr>
              <w:pStyle w:val="ab"/>
              <w:ind w:left="0" w:firstLine="0"/>
              <w:rPr>
                <w:sz w:val="24"/>
                <w:szCs w:val="24"/>
              </w:rPr>
            </w:pPr>
          </w:p>
        </w:tc>
      </w:tr>
      <w:tr w:rsidR="0080070A" w:rsidRPr="00C20E2C" w:rsidTr="0080070A">
        <w:trPr>
          <w:trHeight w:val="20"/>
        </w:trPr>
        <w:tc>
          <w:tcPr>
            <w:tcW w:w="2835" w:type="dxa"/>
            <w:vMerge/>
          </w:tcPr>
          <w:p w:rsidR="0080070A" w:rsidRPr="00C20E2C" w:rsidRDefault="0080070A" w:rsidP="007B1343">
            <w:pPr>
              <w:pStyle w:val="affffffa"/>
              <w:ind w:firstLine="0"/>
              <w:rPr>
                <w:rFonts w:ascii="Times New Roman" w:hAnsi="Times New Roman" w:cs="Times New Roman"/>
                <w:sz w:val="24"/>
                <w:szCs w:val="24"/>
              </w:rPr>
            </w:pPr>
          </w:p>
        </w:tc>
        <w:tc>
          <w:tcPr>
            <w:tcW w:w="3969" w:type="dxa"/>
            <w:vMerge/>
          </w:tcPr>
          <w:p w:rsidR="0080070A" w:rsidRPr="00C20E2C" w:rsidRDefault="0080070A" w:rsidP="007B1343">
            <w:pPr>
              <w:pStyle w:val="affffff8"/>
              <w:ind w:firstLine="0"/>
              <w:rPr>
                <w:sz w:val="24"/>
                <w:szCs w:val="24"/>
              </w:rPr>
            </w:pPr>
          </w:p>
        </w:tc>
        <w:tc>
          <w:tcPr>
            <w:tcW w:w="1020" w:type="dxa"/>
            <w:vMerge/>
          </w:tcPr>
          <w:p w:rsidR="0080070A" w:rsidRPr="00C20E2C" w:rsidRDefault="0080070A" w:rsidP="007B1343">
            <w:pPr>
              <w:pStyle w:val="affffff8"/>
              <w:ind w:firstLine="0"/>
              <w:jc w:val="center"/>
              <w:rPr>
                <w:sz w:val="24"/>
                <w:szCs w:val="24"/>
              </w:rPr>
            </w:pPr>
          </w:p>
        </w:tc>
        <w:tc>
          <w:tcPr>
            <w:tcW w:w="2835" w:type="dxa"/>
          </w:tcPr>
          <w:p w:rsidR="0080070A" w:rsidRPr="00C20E2C" w:rsidRDefault="0080070A" w:rsidP="007B1343">
            <w:pPr>
              <w:ind w:firstLine="0"/>
              <w:rPr>
                <w:sz w:val="24"/>
                <w:szCs w:val="24"/>
              </w:rPr>
            </w:pPr>
            <w:r w:rsidRPr="00C20E2C">
              <w:rPr>
                <w:sz w:val="24"/>
                <w:szCs w:val="24"/>
              </w:rPr>
              <w:t>Объекты пожарной охраны</w:t>
            </w:r>
          </w:p>
        </w:tc>
        <w:tc>
          <w:tcPr>
            <w:tcW w:w="11339" w:type="dxa"/>
          </w:tcPr>
          <w:p w:rsidR="0080070A" w:rsidRPr="00C20E2C" w:rsidRDefault="0080070A" w:rsidP="007B1343">
            <w:pPr>
              <w:pStyle w:val="ab"/>
              <w:tabs>
                <w:tab w:val="left" w:pos="429"/>
              </w:tabs>
              <w:suppressAutoHyphens w:val="0"/>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80070A" w:rsidRPr="00C20E2C" w:rsidRDefault="0080070A" w:rsidP="007B1343">
            <w:pPr>
              <w:pStyle w:val="ab"/>
              <w:tabs>
                <w:tab w:val="left" w:pos="429"/>
              </w:tabs>
              <w:suppressAutoHyphens w:val="0"/>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80070A" w:rsidRPr="00C20E2C" w:rsidRDefault="0080070A" w:rsidP="007B1343">
            <w:pPr>
              <w:pStyle w:val="ab"/>
              <w:tabs>
                <w:tab w:val="left" w:pos="429"/>
              </w:tabs>
              <w:suppressAutoHyphens w:val="0"/>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80070A" w:rsidRPr="00C20E2C" w:rsidRDefault="0080070A" w:rsidP="007B1343">
            <w:pPr>
              <w:pStyle w:val="ab"/>
              <w:tabs>
                <w:tab w:val="left" w:pos="429"/>
              </w:tabs>
              <w:suppressAutoHyphens w:val="0"/>
              <w:ind w:left="0" w:firstLine="0"/>
              <w:rPr>
                <w:sz w:val="24"/>
                <w:szCs w:val="24"/>
              </w:rPr>
            </w:pPr>
            <w:r w:rsidRPr="00C20E2C">
              <w:rPr>
                <w:iCs/>
                <w:sz w:val="24"/>
                <w:szCs w:val="24"/>
              </w:rPr>
              <w:t xml:space="preserve">Максимальный процент застройки – </w:t>
            </w:r>
            <w:r w:rsidRPr="00C20E2C">
              <w:rPr>
                <w:b/>
                <w:sz w:val="24"/>
                <w:szCs w:val="24"/>
              </w:rPr>
              <w:t>80%.</w:t>
            </w:r>
          </w:p>
          <w:p w:rsidR="0080070A" w:rsidRPr="00C20E2C" w:rsidRDefault="0080070A" w:rsidP="007B1343">
            <w:pPr>
              <w:pStyle w:val="ab"/>
              <w:tabs>
                <w:tab w:val="left" w:pos="429"/>
              </w:tabs>
              <w:suppressAutoHyphens w:val="0"/>
              <w:ind w:left="0" w:firstLine="0"/>
              <w:rPr>
                <w:sz w:val="24"/>
                <w:szCs w:val="24"/>
              </w:rPr>
            </w:pPr>
            <w:r w:rsidRPr="00C20E2C">
              <w:rPr>
                <w:sz w:val="24"/>
                <w:szCs w:val="24"/>
              </w:rPr>
              <w:t>Расстояния от зданий (границ участков) учреждений</w:t>
            </w:r>
          </w:p>
          <w:p w:rsidR="0080070A" w:rsidRPr="00C20E2C" w:rsidRDefault="0080070A" w:rsidP="007B1343">
            <w:pPr>
              <w:pStyle w:val="ab"/>
              <w:ind w:left="0" w:firstLine="0"/>
              <w:rPr>
                <w:sz w:val="24"/>
                <w:szCs w:val="24"/>
              </w:rPr>
            </w:pPr>
            <w:r w:rsidRPr="00C20E2C">
              <w:rPr>
                <w:sz w:val="24"/>
                <w:szCs w:val="24"/>
              </w:rPr>
              <w:t xml:space="preserve">- до красной линии – </w:t>
            </w:r>
            <w:r w:rsidRPr="00C20E2C">
              <w:rPr>
                <w:b/>
                <w:sz w:val="24"/>
                <w:szCs w:val="24"/>
              </w:rPr>
              <w:t>15 м</w:t>
            </w:r>
          </w:p>
          <w:p w:rsidR="0080070A" w:rsidRPr="00C20E2C" w:rsidRDefault="0080070A" w:rsidP="007B1343">
            <w:pPr>
              <w:pStyle w:val="ab"/>
              <w:ind w:left="0" w:firstLine="0"/>
              <w:rPr>
                <w:sz w:val="24"/>
                <w:szCs w:val="24"/>
              </w:rPr>
            </w:pPr>
            <w:r w:rsidRPr="00C20E2C">
              <w:rPr>
                <w:sz w:val="24"/>
                <w:szCs w:val="24"/>
              </w:rPr>
              <w:t>- до стен жилых домов и до зданий общеобразовательных школ, дошкольных</w:t>
            </w:r>
          </w:p>
          <w:p w:rsidR="0080070A" w:rsidRPr="00C20E2C" w:rsidRDefault="0080070A" w:rsidP="007B1343">
            <w:pPr>
              <w:pStyle w:val="ab"/>
              <w:ind w:left="0" w:firstLine="0"/>
              <w:rPr>
                <w:b/>
                <w:sz w:val="24"/>
                <w:szCs w:val="24"/>
              </w:rPr>
            </w:pPr>
            <w:r w:rsidRPr="00C20E2C">
              <w:rPr>
                <w:sz w:val="24"/>
                <w:szCs w:val="24"/>
              </w:rPr>
              <w:t xml:space="preserve">образовательных и лечебных учреждений - </w:t>
            </w:r>
            <w:r w:rsidRPr="00C20E2C">
              <w:rPr>
                <w:b/>
                <w:sz w:val="24"/>
                <w:szCs w:val="24"/>
              </w:rPr>
              <w:t>50 м.</w:t>
            </w:r>
          </w:p>
        </w:tc>
      </w:tr>
      <w:tr w:rsidR="0080070A" w:rsidRPr="00C20E2C" w:rsidTr="0080070A">
        <w:trPr>
          <w:trHeight w:val="20"/>
        </w:trPr>
        <w:tc>
          <w:tcPr>
            <w:tcW w:w="2835" w:type="dxa"/>
          </w:tcPr>
          <w:p w:rsidR="0080070A" w:rsidRPr="00C20E2C" w:rsidRDefault="0080070A" w:rsidP="007B1343">
            <w:pPr>
              <w:pStyle w:val="affffffa"/>
              <w:ind w:firstLine="0"/>
              <w:rPr>
                <w:rFonts w:ascii="Times New Roman" w:hAnsi="Times New Roman" w:cs="Times New Roman"/>
                <w:sz w:val="24"/>
                <w:szCs w:val="24"/>
              </w:rPr>
            </w:pPr>
            <w:r w:rsidRPr="00C20E2C">
              <w:rPr>
                <w:rFonts w:ascii="Times New Roman" w:hAnsi="Times New Roman" w:cs="Times New Roman"/>
                <w:sz w:val="24"/>
                <w:szCs w:val="24"/>
              </w:rPr>
              <w:t>Улично-дорожная сеть</w:t>
            </w:r>
          </w:p>
        </w:tc>
        <w:tc>
          <w:tcPr>
            <w:tcW w:w="3969" w:type="dxa"/>
          </w:tcPr>
          <w:p w:rsidR="0080070A" w:rsidRPr="00C20E2C" w:rsidRDefault="0080070A" w:rsidP="007B1343">
            <w:pPr>
              <w:pStyle w:val="affffff8"/>
              <w:ind w:firstLine="0"/>
              <w:rPr>
                <w:sz w:val="24"/>
                <w:szCs w:val="24"/>
              </w:rPr>
            </w:pPr>
            <w:r w:rsidRPr="00C20E2C">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C20E2C">
              <w:rPr>
                <w:sz w:val="24"/>
                <w:szCs w:val="24"/>
              </w:rPr>
              <w:t>велотранспортной</w:t>
            </w:r>
            <w:proofErr w:type="spellEnd"/>
            <w:r w:rsidRPr="00C20E2C">
              <w:rPr>
                <w:sz w:val="24"/>
                <w:szCs w:val="24"/>
              </w:rPr>
              <w:t xml:space="preserve"> и инженерной инфраструктуры;</w:t>
            </w:r>
          </w:p>
          <w:p w:rsidR="0080070A" w:rsidRPr="00C20E2C" w:rsidRDefault="0080070A" w:rsidP="007B1343">
            <w:pPr>
              <w:pStyle w:val="affffff8"/>
              <w:ind w:firstLine="0"/>
              <w:rPr>
                <w:sz w:val="24"/>
                <w:szCs w:val="24"/>
              </w:rPr>
            </w:pPr>
            <w:r w:rsidRPr="00C20E2C">
              <w:rPr>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C20E2C">
                <w:rPr>
                  <w:rStyle w:val="affffff3"/>
                  <w:sz w:val="24"/>
                  <w:szCs w:val="24"/>
                </w:rPr>
                <w:t>кодами 2.7.1</w:t>
              </w:r>
            </w:hyperlink>
            <w:r w:rsidRPr="00C20E2C">
              <w:rPr>
                <w:sz w:val="24"/>
                <w:szCs w:val="24"/>
              </w:rPr>
              <w:t xml:space="preserve">, </w:t>
            </w:r>
            <w:hyperlink w:anchor="sub_1049" w:history="1">
              <w:r w:rsidRPr="00C20E2C">
                <w:rPr>
                  <w:rStyle w:val="affffff3"/>
                  <w:sz w:val="24"/>
                  <w:szCs w:val="24"/>
                </w:rPr>
                <w:t>4.9</w:t>
              </w:r>
            </w:hyperlink>
            <w:r w:rsidRPr="00C20E2C">
              <w:rPr>
                <w:sz w:val="24"/>
                <w:szCs w:val="24"/>
              </w:rPr>
              <w:t xml:space="preserve">, </w:t>
            </w:r>
            <w:hyperlink w:anchor="sub_1723" w:history="1">
              <w:r w:rsidRPr="00C20E2C">
                <w:rPr>
                  <w:rStyle w:val="affffff3"/>
                  <w:sz w:val="24"/>
                  <w:szCs w:val="24"/>
                </w:rPr>
                <w:t>7.2.3</w:t>
              </w:r>
            </w:hyperlink>
            <w:r w:rsidRPr="00C20E2C">
              <w:rPr>
                <w:sz w:val="24"/>
                <w:szCs w:val="24"/>
              </w:rPr>
              <w:t>, а также некапитальных сооружений, предназначенных для охраны транспортных средств</w:t>
            </w:r>
          </w:p>
        </w:tc>
        <w:tc>
          <w:tcPr>
            <w:tcW w:w="1020" w:type="dxa"/>
          </w:tcPr>
          <w:p w:rsidR="0080070A" w:rsidRPr="00C20E2C" w:rsidRDefault="0080070A" w:rsidP="007B1343">
            <w:pPr>
              <w:pStyle w:val="affffff8"/>
              <w:ind w:firstLine="0"/>
              <w:jc w:val="center"/>
              <w:rPr>
                <w:sz w:val="24"/>
                <w:szCs w:val="24"/>
              </w:rPr>
            </w:pPr>
            <w:r w:rsidRPr="00C20E2C">
              <w:rPr>
                <w:sz w:val="24"/>
                <w:szCs w:val="24"/>
              </w:rPr>
              <w:t>12.0.1</w:t>
            </w:r>
          </w:p>
        </w:tc>
        <w:tc>
          <w:tcPr>
            <w:tcW w:w="2835" w:type="dxa"/>
          </w:tcPr>
          <w:p w:rsidR="0080070A" w:rsidRPr="00C20E2C" w:rsidRDefault="0080070A" w:rsidP="007B1343">
            <w:pPr>
              <w:ind w:firstLine="0"/>
              <w:rPr>
                <w:sz w:val="24"/>
                <w:szCs w:val="24"/>
              </w:rPr>
            </w:pPr>
            <w:r w:rsidRPr="00C20E2C">
              <w:rPr>
                <w:sz w:val="24"/>
                <w:szCs w:val="24"/>
              </w:rPr>
              <w:t xml:space="preserve">Улично-дорожная сеть, автомобильные дороги, пешеходные тротуары, подъезды, проезды </w:t>
            </w:r>
          </w:p>
          <w:p w:rsidR="0080070A" w:rsidRPr="00C20E2C" w:rsidRDefault="0080070A" w:rsidP="007B1343">
            <w:pPr>
              <w:ind w:firstLine="0"/>
              <w:rPr>
                <w:sz w:val="24"/>
                <w:szCs w:val="24"/>
              </w:rPr>
            </w:pPr>
          </w:p>
        </w:tc>
        <w:tc>
          <w:tcPr>
            <w:tcW w:w="11339" w:type="dxa"/>
          </w:tcPr>
          <w:p w:rsidR="0080070A" w:rsidRPr="00C20E2C" w:rsidRDefault="0080070A" w:rsidP="007B1343">
            <w:pPr>
              <w:pStyle w:val="ab"/>
              <w:tabs>
                <w:tab w:val="left" w:pos="429"/>
              </w:tabs>
              <w:suppressAutoHyphens w:val="0"/>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80070A" w:rsidRPr="00C20E2C" w:rsidRDefault="0080070A" w:rsidP="007B1343">
            <w:pPr>
              <w:pStyle w:val="ab"/>
              <w:tabs>
                <w:tab w:val="left" w:pos="429"/>
              </w:tabs>
              <w:suppressAutoHyphens w:val="0"/>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80070A" w:rsidRPr="00C20E2C" w:rsidRDefault="0080070A" w:rsidP="007B1343">
            <w:pPr>
              <w:pStyle w:val="ab"/>
              <w:tabs>
                <w:tab w:val="left" w:pos="429"/>
              </w:tabs>
              <w:suppressAutoHyphens w:val="0"/>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80070A" w:rsidRPr="00C20E2C" w:rsidRDefault="0080070A" w:rsidP="007B1343">
            <w:pPr>
              <w:pStyle w:val="ab"/>
              <w:tabs>
                <w:tab w:val="left" w:pos="429"/>
              </w:tabs>
              <w:suppressAutoHyphens w:val="0"/>
              <w:ind w:left="0" w:firstLine="0"/>
              <w:rPr>
                <w:sz w:val="24"/>
                <w:szCs w:val="24"/>
              </w:rPr>
            </w:pPr>
            <w:r w:rsidRPr="00C20E2C">
              <w:rPr>
                <w:iCs/>
                <w:sz w:val="24"/>
                <w:szCs w:val="24"/>
              </w:rPr>
              <w:t>Максимальный процент застройки – не нормируется</w:t>
            </w:r>
            <w:r w:rsidRPr="00C20E2C">
              <w:rPr>
                <w:sz w:val="24"/>
                <w:szCs w:val="24"/>
              </w:rPr>
              <w:t xml:space="preserve">. </w:t>
            </w:r>
          </w:p>
          <w:p w:rsidR="0080070A" w:rsidRPr="00C20E2C" w:rsidRDefault="0080070A" w:rsidP="007B1343">
            <w:pPr>
              <w:pStyle w:val="ab"/>
              <w:tabs>
                <w:tab w:val="left" w:pos="429"/>
              </w:tabs>
              <w:suppressAutoHyphens w:val="0"/>
              <w:ind w:left="0" w:firstLine="0"/>
              <w:rPr>
                <w:sz w:val="24"/>
                <w:szCs w:val="24"/>
              </w:rPr>
            </w:pPr>
            <w:r w:rsidRPr="00C20E2C">
              <w:rPr>
                <w:sz w:val="24"/>
                <w:szCs w:val="24"/>
              </w:rPr>
              <w:t xml:space="preserve">Количество въездов на территорию индивидуальной жилой застройки должно быть не менее двух. К каждому участку индивидуальной жилой застройки необходимо проектировать проезды с твердым покрытием шириной не менее </w:t>
            </w:r>
            <w:r w:rsidRPr="00C20E2C">
              <w:rPr>
                <w:b/>
                <w:sz w:val="24"/>
                <w:szCs w:val="24"/>
              </w:rPr>
              <w:t>3,5 м</w:t>
            </w:r>
            <w:r w:rsidRPr="00C20E2C">
              <w:rPr>
                <w:sz w:val="24"/>
                <w:szCs w:val="24"/>
              </w:rPr>
              <w:t xml:space="preserve"> с устройством в случае необходимости разъездных карманов. Расстояние от края основной проезжей части улиц и проездов до линии застройки следует принимать не более </w:t>
            </w:r>
            <w:r w:rsidRPr="00C20E2C">
              <w:rPr>
                <w:b/>
                <w:sz w:val="24"/>
                <w:szCs w:val="24"/>
              </w:rPr>
              <w:t>25 м</w:t>
            </w:r>
            <w:r w:rsidRPr="00C20E2C">
              <w:rPr>
                <w:sz w:val="24"/>
                <w:szCs w:val="24"/>
              </w:rPr>
              <w:t xml:space="preserve">. На земельных участках площадью более </w:t>
            </w:r>
            <w:r w:rsidRPr="00C20E2C">
              <w:rPr>
                <w:b/>
                <w:sz w:val="24"/>
                <w:szCs w:val="24"/>
              </w:rPr>
              <w:t>0,5 га</w:t>
            </w:r>
            <w:r w:rsidRPr="00C20E2C">
              <w:rPr>
                <w:sz w:val="24"/>
                <w:szCs w:val="24"/>
              </w:rPr>
              <w:t xml:space="preserve"> должны быть предусмотрены проезды с твердым покрытием к каждому зданию или сооружению, расположенному на участке.</w:t>
            </w:r>
          </w:p>
          <w:p w:rsidR="0080070A" w:rsidRPr="00C20E2C" w:rsidRDefault="0080070A" w:rsidP="007B1343">
            <w:pPr>
              <w:pStyle w:val="ab"/>
              <w:tabs>
                <w:tab w:val="left" w:pos="429"/>
              </w:tabs>
              <w:suppressAutoHyphens w:val="0"/>
              <w:ind w:left="0" w:firstLine="0"/>
              <w:rPr>
                <w:sz w:val="24"/>
                <w:szCs w:val="24"/>
              </w:rPr>
            </w:pPr>
            <w:r w:rsidRPr="00C20E2C">
              <w:rPr>
                <w:sz w:val="24"/>
                <w:szCs w:val="24"/>
              </w:rPr>
              <w:t xml:space="preserve">Тупиковые проезды должны заканчиваться разворотными площадками размером </w:t>
            </w:r>
            <w:r w:rsidRPr="00C20E2C">
              <w:rPr>
                <w:sz w:val="24"/>
                <w:szCs w:val="24"/>
              </w:rPr>
              <w:br/>
            </w:r>
            <w:r w:rsidRPr="00C20E2C">
              <w:rPr>
                <w:b/>
                <w:sz w:val="24"/>
                <w:szCs w:val="24"/>
              </w:rPr>
              <w:t>12x12 м</w:t>
            </w:r>
            <w:r w:rsidRPr="00C20E2C">
              <w:rPr>
                <w:sz w:val="24"/>
                <w:szCs w:val="24"/>
              </w:rPr>
              <w:t>.</w:t>
            </w:r>
          </w:p>
          <w:p w:rsidR="0080070A" w:rsidRPr="00C20E2C" w:rsidRDefault="0080070A" w:rsidP="007B1343">
            <w:pPr>
              <w:pStyle w:val="ab"/>
              <w:tabs>
                <w:tab w:val="left" w:pos="429"/>
              </w:tabs>
              <w:suppressAutoHyphens w:val="0"/>
              <w:ind w:left="0" w:firstLine="0"/>
              <w:rPr>
                <w:sz w:val="24"/>
                <w:szCs w:val="24"/>
              </w:rPr>
            </w:pPr>
            <w:r w:rsidRPr="00C20E2C">
              <w:rPr>
                <w:sz w:val="24"/>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80070A" w:rsidRPr="00C20E2C" w:rsidTr="0080070A">
        <w:trPr>
          <w:trHeight w:val="20"/>
        </w:trPr>
        <w:tc>
          <w:tcPr>
            <w:tcW w:w="2835" w:type="dxa"/>
          </w:tcPr>
          <w:p w:rsidR="0080070A" w:rsidRPr="00C20E2C" w:rsidRDefault="0080070A" w:rsidP="007B1343">
            <w:pPr>
              <w:pStyle w:val="affffffa"/>
              <w:ind w:firstLine="0"/>
              <w:rPr>
                <w:rFonts w:ascii="Times New Roman" w:hAnsi="Times New Roman" w:cs="Times New Roman"/>
                <w:sz w:val="24"/>
                <w:szCs w:val="24"/>
              </w:rPr>
            </w:pPr>
            <w:r w:rsidRPr="00C20E2C">
              <w:rPr>
                <w:rFonts w:ascii="Times New Roman" w:hAnsi="Times New Roman" w:cs="Times New Roman"/>
                <w:sz w:val="24"/>
                <w:szCs w:val="24"/>
              </w:rPr>
              <w:t>Благоустройство территории</w:t>
            </w:r>
          </w:p>
        </w:tc>
        <w:tc>
          <w:tcPr>
            <w:tcW w:w="3969" w:type="dxa"/>
          </w:tcPr>
          <w:p w:rsidR="0080070A" w:rsidRPr="00C20E2C" w:rsidRDefault="0080070A" w:rsidP="007B1343">
            <w:pPr>
              <w:pStyle w:val="affffff8"/>
              <w:ind w:firstLine="0"/>
              <w:rPr>
                <w:sz w:val="24"/>
                <w:szCs w:val="24"/>
              </w:rPr>
            </w:pPr>
            <w:r w:rsidRPr="00C20E2C">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020" w:type="dxa"/>
          </w:tcPr>
          <w:p w:rsidR="0080070A" w:rsidRPr="00C20E2C" w:rsidRDefault="0080070A" w:rsidP="007B1343">
            <w:pPr>
              <w:pStyle w:val="affffff8"/>
              <w:ind w:firstLine="0"/>
              <w:jc w:val="center"/>
              <w:rPr>
                <w:sz w:val="24"/>
                <w:szCs w:val="24"/>
              </w:rPr>
            </w:pPr>
            <w:r w:rsidRPr="00C20E2C">
              <w:rPr>
                <w:sz w:val="24"/>
                <w:szCs w:val="24"/>
              </w:rPr>
              <w:t>12.0.2</w:t>
            </w:r>
          </w:p>
        </w:tc>
        <w:tc>
          <w:tcPr>
            <w:tcW w:w="2835" w:type="dxa"/>
          </w:tcPr>
          <w:p w:rsidR="0080070A" w:rsidRPr="00C20E2C" w:rsidRDefault="0080070A" w:rsidP="007B1343">
            <w:pPr>
              <w:ind w:firstLine="0"/>
              <w:rPr>
                <w:sz w:val="24"/>
                <w:szCs w:val="24"/>
              </w:rPr>
            </w:pPr>
            <w:r w:rsidRPr="00C20E2C">
              <w:rPr>
                <w:sz w:val="24"/>
                <w:szCs w:val="24"/>
              </w:rPr>
              <w:t>Благоустройство и озеленение территории, скверы, бульвары, площади, малые архитектурные формы</w:t>
            </w:r>
          </w:p>
        </w:tc>
        <w:tc>
          <w:tcPr>
            <w:tcW w:w="11339" w:type="dxa"/>
          </w:tcPr>
          <w:p w:rsidR="0080070A" w:rsidRPr="00C20E2C" w:rsidRDefault="0080070A" w:rsidP="007B1343">
            <w:pPr>
              <w:pStyle w:val="ab"/>
              <w:tabs>
                <w:tab w:val="left" w:pos="429"/>
              </w:tabs>
              <w:suppressAutoHyphens w:val="0"/>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80070A" w:rsidRPr="00C20E2C" w:rsidRDefault="0080070A" w:rsidP="007B1343">
            <w:pPr>
              <w:pStyle w:val="ab"/>
              <w:tabs>
                <w:tab w:val="left" w:pos="429"/>
              </w:tabs>
              <w:suppressAutoHyphens w:val="0"/>
              <w:ind w:left="0" w:firstLine="0"/>
              <w:rPr>
                <w:sz w:val="24"/>
                <w:szCs w:val="24"/>
              </w:rPr>
            </w:pPr>
            <w:r w:rsidRPr="00C20E2C">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80070A" w:rsidRPr="00C20E2C" w:rsidRDefault="0080070A" w:rsidP="007B1343">
            <w:pPr>
              <w:pStyle w:val="ab"/>
              <w:tabs>
                <w:tab w:val="left" w:pos="429"/>
              </w:tabs>
              <w:suppressAutoHyphens w:val="0"/>
              <w:ind w:left="0" w:firstLine="0"/>
              <w:rPr>
                <w:sz w:val="24"/>
                <w:szCs w:val="24"/>
              </w:rPr>
            </w:pPr>
            <w:r w:rsidRPr="00C20E2C">
              <w:rPr>
                <w:sz w:val="24"/>
                <w:szCs w:val="24"/>
              </w:rPr>
              <w:t>Предельное количество этажей или предельная высота зданий, строений, сооружений – не нормируется.</w:t>
            </w:r>
          </w:p>
          <w:p w:rsidR="0080070A" w:rsidRPr="00C20E2C" w:rsidRDefault="0080070A" w:rsidP="007B1343">
            <w:pPr>
              <w:pStyle w:val="ab"/>
              <w:tabs>
                <w:tab w:val="left" w:pos="429"/>
              </w:tabs>
              <w:suppressAutoHyphens w:val="0"/>
              <w:ind w:left="0" w:firstLine="0"/>
              <w:rPr>
                <w:sz w:val="24"/>
                <w:szCs w:val="24"/>
              </w:rPr>
            </w:pPr>
            <w:r w:rsidRPr="00C20E2C">
              <w:rPr>
                <w:sz w:val="24"/>
                <w:szCs w:val="24"/>
              </w:rPr>
              <w:t xml:space="preserve">Максимальный процент застройки – </w:t>
            </w:r>
            <w:r w:rsidRPr="00C20E2C">
              <w:rPr>
                <w:b/>
                <w:sz w:val="24"/>
                <w:szCs w:val="24"/>
              </w:rPr>
              <w:t>0 %.</w:t>
            </w:r>
          </w:p>
          <w:p w:rsidR="0080070A" w:rsidRPr="00C20E2C" w:rsidRDefault="0080070A" w:rsidP="007B1343">
            <w:pPr>
              <w:pStyle w:val="ab"/>
              <w:tabs>
                <w:tab w:val="left" w:pos="429"/>
              </w:tabs>
              <w:suppressAutoHyphens w:val="0"/>
              <w:ind w:left="0" w:firstLine="0"/>
              <w:rPr>
                <w:sz w:val="24"/>
                <w:szCs w:val="24"/>
              </w:rPr>
            </w:pPr>
            <w:r w:rsidRPr="00C20E2C">
              <w:rPr>
                <w:sz w:val="24"/>
                <w:szCs w:val="24"/>
              </w:rPr>
              <w:t>Строительство объектов капитального строительства на территориях общего пользования (скверах, бульварах, площадях) запрещено.</w:t>
            </w:r>
          </w:p>
          <w:p w:rsidR="0080070A" w:rsidRPr="00C20E2C" w:rsidRDefault="0080070A" w:rsidP="007B1343">
            <w:pPr>
              <w:pStyle w:val="ab"/>
              <w:tabs>
                <w:tab w:val="left" w:pos="429"/>
              </w:tabs>
              <w:suppressAutoHyphens w:val="0"/>
              <w:ind w:left="0" w:firstLine="0"/>
              <w:rPr>
                <w:sz w:val="24"/>
                <w:szCs w:val="24"/>
              </w:rPr>
            </w:pPr>
            <w:r w:rsidRPr="00C20E2C">
              <w:rPr>
                <w:sz w:val="24"/>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80070A" w:rsidRPr="00C20E2C" w:rsidTr="0080070A">
        <w:trPr>
          <w:trHeight w:val="20"/>
        </w:trPr>
        <w:tc>
          <w:tcPr>
            <w:tcW w:w="21997" w:type="dxa"/>
            <w:gridSpan w:val="5"/>
          </w:tcPr>
          <w:p w:rsidR="0080070A" w:rsidRPr="00C20E2C" w:rsidRDefault="0080070A" w:rsidP="0080070A">
            <w:pPr>
              <w:pStyle w:val="affffffc"/>
            </w:pPr>
            <w:r w:rsidRPr="00C20E2C">
              <w:t>Вспомогательные виды разрешённого использования</w:t>
            </w:r>
          </w:p>
        </w:tc>
      </w:tr>
      <w:tr w:rsidR="0080070A" w:rsidRPr="00C20E2C" w:rsidTr="0080070A">
        <w:trPr>
          <w:trHeight w:val="20"/>
        </w:trPr>
        <w:tc>
          <w:tcPr>
            <w:tcW w:w="2835" w:type="dxa"/>
          </w:tcPr>
          <w:p w:rsidR="0080070A" w:rsidRPr="00C20E2C" w:rsidRDefault="0080070A" w:rsidP="007B1343">
            <w:pPr>
              <w:pStyle w:val="affffff8"/>
              <w:ind w:firstLine="0"/>
              <w:rPr>
                <w:sz w:val="24"/>
                <w:szCs w:val="24"/>
              </w:rPr>
            </w:pPr>
            <w:r w:rsidRPr="00C20E2C">
              <w:rPr>
                <w:sz w:val="24"/>
                <w:szCs w:val="24"/>
              </w:rPr>
              <w:t>Коммунальное обслуживание</w:t>
            </w:r>
          </w:p>
        </w:tc>
        <w:tc>
          <w:tcPr>
            <w:tcW w:w="3969" w:type="dxa"/>
          </w:tcPr>
          <w:p w:rsidR="0080070A" w:rsidRPr="00C20E2C" w:rsidRDefault="0080070A" w:rsidP="007B1343">
            <w:pPr>
              <w:pStyle w:val="affffff8"/>
              <w:ind w:firstLine="0"/>
              <w:rPr>
                <w:sz w:val="24"/>
                <w:szCs w:val="24"/>
              </w:rPr>
            </w:pPr>
            <w:r w:rsidRPr="00C20E2C">
              <w:rPr>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C20E2C">
                <w:rPr>
                  <w:rStyle w:val="affffff3"/>
                  <w:sz w:val="24"/>
                  <w:szCs w:val="24"/>
                </w:rPr>
                <w:t>кодами 3.1.1-3.1.2</w:t>
              </w:r>
            </w:hyperlink>
          </w:p>
        </w:tc>
        <w:tc>
          <w:tcPr>
            <w:tcW w:w="1020" w:type="dxa"/>
          </w:tcPr>
          <w:p w:rsidR="0080070A" w:rsidRPr="00C20E2C" w:rsidRDefault="0080070A" w:rsidP="007B1343">
            <w:pPr>
              <w:pStyle w:val="affffff8"/>
              <w:ind w:firstLine="0"/>
              <w:jc w:val="center"/>
              <w:rPr>
                <w:sz w:val="24"/>
                <w:szCs w:val="24"/>
              </w:rPr>
            </w:pPr>
            <w:r w:rsidRPr="00C20E2C">
              <w:rPr>
                <w:sz w:val="24"/>
                <w:szCs w:val="24"/>
              </w:rPr>
              <w:t>3.1</w:t>
            </w:r>
          </w:p>
        </w:tc>
        <w:tc>
          <w:tcPr>
            <w:tcW w:w="2835" w:type="dxa"/>
          </w:tcPr>
          <w:p w:rsidR="0080070A" w:rsidRPr="00C20E2C" w:rsidRDefault="0080070A" w:rsidP="007B1343">
            <w:pPr>
              <w:ind w:firstLine="0"/>
              <w:rPr>
                <w:sz w:val="24"/>
                <w:szCs w:val="24"/>
              </w:rPr>
            </w:pPr>
            <w:r w:rsidRPr="00C20E2C">
              <w:rPr>
                <w:sz w:val="24"/>
                <w:szCs w:val="24"/>
              </w:rPr>
              <w:t>Площадка с контейнерами для отходов и крупногабаритного мусора</w:t>
            </w:r>
          </w:p>
        </w:tc>
        <w:tc>
          <w:tcPr>
            <w:tcW w:w="11339" w:type="dxa"/>
          </w:tcPr>
          <w:p w:rsidR="0080070A" w:rsidRPr="00C20E2C" w:rsidRDefault="0080070A" w:rsidP="007B1343">
            <w:pPr>
              <w:pStyle w:val="ab"/>
              <w:suppressAutoHyphens w:val="0"/>
              <w:ind w:left="0" w:firstLine="0"/>
              <w:rPr>
                <w:sz w:val="24"/>
                <w:szCs w:val="24"/>
              </w:rPr>
            </w:pPr>
            <w:r w:rsidRPr="00C20E2C">
              <w:rPr>
                <w:sz w:val="24"/>
                <w:szCs w:val="24"/>
              </w:rPr>
              <w:t>Предельные (минимальные и (или) максимальные) размеры земельных участков, в том числе их площадь – не нормируется.</w:t>
            </w:r>
          </w:p>
          <w:p w:rsidR="0080070A" w:rsidRPr="00C20E2C" w:rsidRDefault="0080070A" w:rsidP="007B1343">
            <w:pPr>
              <w:pStyle w:val="ab"/>
              <w:suppressAutoHyphens w:val="0"/>
              <w:ind w:left="0" w:firstLine="0"/>
              <w:rPr>
                <w:sz w:val="24"/>
                <w:szCs w:val="24"/>
              </w:rPr>
            </w:pPr>
            <w:r w:rsidRPr="00C20E2C">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80070A" w:rsidRPr="00C20E2C" w:rsidRDefault="0080070A" w:rsidP="007B1343">
            <w:pPr>
              <w:pStyle w:val="ab"/>
              <w:suppressAutoHyphens w:val="0"/>
              <w:ind w:left="0" w:firstLine="0"/>
              <w:rPr>
                <w:sz w:val="24"/>
                <w:szCs w:val="24"/>
              </w:rPr>
            </w:pPr>
            <w:r w:rsidRPr="00C20E2C">
              <w:rPr>
                <w:sz w:val="24"/>
                <w:szCs w:val="24"/>
              </w:rPr>
              <w:t>Предельное количество этажей или предельная высота зданий, строений, сооружений – не нормируется.</w:t>
            </w:r>
          </w:p>
          <w:p w:rsidR="0080070A" w:rsidRPr="00C20E2C" w:rsidRDefault="0080070A" w:rsidP="007B1343">
            <w:pPr>
              <w:pStyle w:val="ab"/>
              <w:suppressAutoHyphens w:val="0"/>
              <w:ind w:left="0" w:firstLine="0"/>
              <w:rPr>
                <w:sz w:val="24"/>
                <w:szCs w:val="24"/>
              </w:rPr>
            </w:pPr>
            <w:r w:rsidRPr="00C20E2C">
              <w:rPr>
                <w:sz w:val="24"/>
                <w:szCs w:val="24"/>
              </w:rPr>
              <w:t xml:space="preserve">Максимальный процент застройки – </w:t>
            </w:r>
            <w:r w:rsidRPr="00C20E2C">
              <w:rPr>
                <w:b/>
                <w:sz w:val="24"/>
                <w:szCs w:val="24"/>
              </w:rPr>
              <w:t>0%.</w:t>
            </w:r>
          </w:p>
          <w:p w:rsidR="0080070A" w:rsidRPr="00C20E2C" w:rsidRDefault="0080070A" w:rsidP="007B1343">
            <w:pPr>
              <w:pStyle w:val="ab"/>
              <w:suppressAutoHyphens w:val="0"/>
              <w:ind w:left="0" w:firstLine="0"/>
              <w:rPr>
                <w:sz w:val="24"/>
                <w:szCs w:val="24"/>
              </w:rPr>
            </w:pPr>
            <w:r w:rsidRPr="00C20E2C">
              <w:rPr>
                <w:sz w:val="24"/>
                <w:szCs w:val="24"/>
              </w:rPr>
              <w:t>Площадки с контейнерами для отходов и крупногабаритным мусором рекомендуется проектировать на специально выделенных участках из расчета 1 площадка на 20-50 участков жилых домов.</w:t>
            </w:r>
          </w:p>
          <w:p w:rsidR="0080070A" w:rsidRPr="00C20E2C" w:rsidRDefault="0080070A" w:rsidP="007B1343">
            <w:pPr>
              <w:pStyle w:val="ab"/>
              <w:suppressAutoHyphens w:val="0"/>
              <w:ind w:left="0" w:firstLine="0"/>
              <w:rPr>
                <w:sz w:val="24"/>
                <w:szCs w:val="24"/>
              </w:rPr>
            </w:pPr>
            <w:r w:rsidRPr="00C20E2C">
              <w:rPr>
                <w:sz w:val="24"/>
                <w:szCs w:val="24"/>
              </w:rPr>
              <w:t xml:space="preserve">Расстояние от площадок для хозяйственных целей общего пользования до наиболее удаленного участка - </w:t>
            </w:r>
            <w:r w:rsidRPr="00C20E2C">
              <w:rPr>
                <w:b/>
                <w:sz w:val="24"/>
                <w:szCs w:val="24"/>
              </w:rPr>
              <w:t>не более 100 м</w:t>
            </w:r>
            <w:r w:rsidRPr="00C20E2C">
              <w:rPr>
                <w:sz w:val="24"/>
                <w:szCs w:val="24"/>
              </w:rPr>
              <w:t>.</w:t>
            </w:r>
          </w:p>
        </w:tc>
      </w:tr>
      <w:tr w:rsidR="0080070A" w:rsidRPr="00C20E2C" w:rsidTr="0080070A">
        <w:trPr>
          <w:trHeight w:val="20"/>
        </w:trPr>
        <w:tc>
          <w:tcPr>
            <w:tcW w:w="2835" w:type="dxa"/>
            <w:vMerge w:val="restart"/>
          </w:tcPr>
          <w:p w:rsidR="0080070A" w:rsidRPr="00C20E2C" w:rsidRDefault="0080070A" w:rsidP="007B1343">
            <w:pPr>
              <w:pStyle w:val="affffffa"/>
              <w:ind w:firstLine="0"/>
              <w:rPr>
                <w:rFonts w:ascii="Times New Roman" w:hAnsi="Times New Roman" w:cs="Times New Roman"/>
                <w:sz w:val="24"/>
                <w:szCs w:val="24"/>
              </w:rPr>
            </w:pPr>
            <w:r w:rsidRPr="00C20E2C">
              <w:rPr>
                <w:rFonts w:ascii="Times New Roman" w:hAnsi="Times New Roman" w:cs="Times New Roman"/>
                <w:sz w:val="24"/>
                <w:szCs w:val="24"/>
              </w:rPr>
              <w:t>Служебные гаражи</w:t>
            </w:r>
          </w:p>
        </w:tc>
        <w:tc>
          <w:tcPr>
            <w:tcW w:w="3969" w:type="dxa"/>
            <w:vMerge w:val="restart"/>
          </w:tcPr>
          <w:p w:rsidR="0080070A" w:rsidRPr="00C20E2C" w:rsidRDefault="0080070A" w:rsidP="007B1343">
            <w:pPr>
              <w:pStyle w:val="affffff8"/>
              <w:ind w:firstLine="0"/>
              <w:rPr>
                <w:sz w:val="24"/>
                <w:szCs w:val="24"/>
              </w:rPr>
            </w:pPr>
            <w:r w:rsidRPr="00C20E2C">
              <w:rPr>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C20E2C">
                <w:rPr>
                  <w:rStyle w:val="affffff3"/>
                  <w:sz w:val="24"/>
                  <w:szCs w:val="24"/>
                </w:rPr>
                <w:t>кодами 3.0</w:t>
              </w:r>
            </w:hyperlink>
            <w:r w:rsidRPr="00C20E2C">
              <w:rPr>
                <w:sz w:val="24"/>
                <w:szCs w:val="24"/>
              </w:rPr>
              <w:t xml:space="preserve">, </w:t>
            </w:r>
            <w:hyperlink w:anchor="sub_1040" w:history="1">
              <w:r w:rsidRPr="00C20E2C">
                <w:rPr>
                  <w:rStyle w:val="affffff3"/>
                  <w:sz w:val="24"/>
                  <w:szCs w:val="24"/>
                </w:rPr>
                <w:t>4.0</w:t>
              </w:r>
            </w:hyperlink>
            <w:r w:rsidRPr="00C20E2C">
              <w:rPr>
                <w:sz w:val="24"/>
                <w:szCs w:val="24"/>
              </w:rPr>
              <w:t>, а также для стоянки и хранения транспортных средств общего пользования, в том числе в депо</w:t>
            </w:r>
          </w:p>
        </w:tc>
        <w:tc>
          <w:tcPr>
            <w:tcW w:w="1020" w:type="dxa"/>
          </w:tcPr>
          <w:p w:rsidR="0080070A" w:rsidRPr="00C20E2C" w:rsidRDefault="0080070A" w:rsidP="007B1343">
            <w:pPr>
              <w:pStyle w:val="affffff8"/>
              <w:ind w:firstLine="0"/>
              <w:jc w:val="center"/>
              <w:rPr>
                <w:sz w:val="24"/>
                <w:szCs w:val="24"/>
              </w:rPr>
            </w:pPr>
            <w:r w:rsidRPr="00C20E2C">
              <w:rPr>
                <w:sz w:val="24"/>
                <w:szCs w:val="24"/>
              </w:rPr>
              <w:t>4.9</w:t>
            </w:r>
          </w:p>
        </w:tc>
        <w:tc>
          <w:tcPr>
            <w:tcW w:w="2835" w:type="dxa"/>
          </w:tcPr>
          <w:p w:rsidR="0080070A" w:rsidRPr="00C20E2C" w:rsidRDefault="0080070A" w:rsidP="007B1343">
            <w:pPr>
              <w:ind w:firstLine="0"/>
              <w:rPr>
                <w:sz w:val="24"/>
                <w:szCs w:val="24"/>
              </w:rPr>
            </w:pPr>
            <w:r w:rsidRPr="00C20E2C">
              <w:rPr>
                <w:sz w:val="24"/>
                <w:szCs w:val="24"/>
              </w:rPr>
              <w:t>Постоянные и временные гаражи с несколькими стояночными местами</w:t>
            </w:r>
          </w:p>
          <w:p w:rsidR="0080070A" w:rsidRPr="00C20E2C" w:rsidRDefault="0080070A" w:rsidP="007B1343">
            <w:pPr>
              <w:ind w:firstLine="0"/>
              <w:rPr>
                <w:sz w:val="24"/>
                <w:szCs w:val="24"/>
              </w:rPr>
            </w:pPr>
          </w:p>
        </w:tc>
        <w:tc>
          <w:tcPr>
            <w:tcW w:w="11339" w:type="dxa"/>
          </w:tcPr>
          <w:p w:rsidR="0080070A" w:rsidRPr="00C20E2C" w:rsidRDefault="0080070A" w:rsidP="007B1343">
            <w:pPr>
              <w:pStyle w:val="ab"/>
              <w:tabs>
                <w:tab w:val="left" w:pos="1285"/>
              </w:tabs>
              <w:suppressAutoHyphens w:val="0"/>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80070A" w:rsidRPr="00C20E2C" w:rsidRDefault="0080070A" w:rsidP="007B1343">
            <w:pPr>
              <w:pStyle w:val="ab"/>
              <w:tabs>
                <w:tab w:val="left" w:pos="1285"/>
              </w:tabs>
              <w:suppressAutoHyphens w:val="0"/>
              <w:ind w:left="0" w:firstLine="0"/>
              <w:rPr>
                <w:sz w:val="24"/>
                <w:szCs w:val="24"/>
              </w:rPr>
            </w:pPr>
            <w:r w:rsidRPr="00C20E2C">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80070A" w:rsidRPr="00C20E2C" w:rsidRDefault="0080070A" w:rsidP="007B1343">
            <w:pPr>
              <w:pStyle w:val="ab"/>
              <w:tabs>
                <w:tab w:val="left" w:pos="1285"/>
              </w:tabs>
              <w:suppressAutoHyphens w:val="0"/>
              <w:ind w:left="0" w:firstLine="0"/>
              <w:rPr>
                <w:sz w:val="24"/>
                <w:szCs w:val="24"/>
              </w:rPr>
            </w:pPr>
            <w:r w:rsidRPr="00C20E2C">
              <w:rPr>
                <w:sz w:val="24"/>
                <w:szCs w:val="24"/>
              </w:rPr>
              <w:t xml:space="preserve">Максимальное количество этажей – </w:t>
            </w:r>
            <w:r w:rsidRPr="00C20E2C">
              <w:rPr>
                <w:b/>
                <w:sz w:val="24"/>
                <w:szCs w:val="24"/>
              </w:rPr>
              <w:t>1.</w:t>
            </w:r>
          </w:p>
          <w:p w:rsidR="0080070A" w:rsidRPr="00C20E2C" w:rsidRDefault="0080070A" w:rsidP="007B1343">
            <w:pPr>
              <w:pStyle w:val="ab"/>
              <w:tabs>
                <w:tab w:val="left" w:pos="429"/>
              </w:tabs>
              <w:suppressAutoHyphens w:val="0"/>
              <w:ind w:left="0" w:firstLine="0"/>
              <w:rPr>
                <w:sz w:val="24"/>
                <w:szCs w:val="24"/>
              </w:rPr>
            </w:pPr>
            <w:r w:rsidRPr="00C20E2C">
              <w:rPr>
                <w:sz w:val="24"/>
                <w:szCs w:val="24"/>
              </w:rPr>
              <w:t xml:space="preserve">Максимальная высота зданий, строений, сооружений – </w:t>
            </w:r>
            <w:r w:rsidRPr="00C20E2C">
              <w:rPr>
                <w:b/>
                <w:sz w:val="24"/>
                <w:szCs w:val="24"/>
              </w:rPr>
              <w:t>3,5 м</w:t>
            </w:r>
            <w:r w:rsidRPr="00C20E2C">
              <w:rPr>
                <w:sz w:val="24"/>
                <w:szCs w:val="24"/>
              </w:rPr>
              <w:t>.</w:t>
            </w:r>
          </w:p>
          <w:p w:rsidR="0080070A" w:rsidRPr="00C20E2C" w:rsidRDefault="0080070A" w:rsidP="007B1343">
            <w:pPr>
              <w:pStyle w:val="ab"/>
              <w:tabs>
                <w:tab w:val="left" w:pos="1285"/>
              </w:tabs>
              <w:suppressAutoHyphens w:val="0"/>
              <w:ind w:left="0" w:firstLine="0"/>
              <w:rPr>
                <w:sz w:val="24"/>
                <w:szCs w:val="24"/>
              </w:rPr>
            </w:pPr>
            <w:r w:rsidRPr="00C20E2C">
              <w:rPr>
                <w:sz w:val="24"/>
                <w:szCs w:val="24"/>
              </w:rPr>
              <w:t xml:space="preserve">Минимальная высота зданий, строений, сооружений, минимальное количество этажей – не </w:t>
            </w:r>
            <w:r w:rsidRPr="00C20E2C">
              <w:rPr>
                <w:iCs/>
                <w:sz w:val="24"/>
                <w:szCs w:val="24"/>
              </w:rPr>
              <w:t>нормируется.</w:t>
            </w:r>
          </w:p>
          <w:p w:rsidR="0080070A" w:rsidRPr="00C20E2C" w:rsidRDefault="0080070A" w:rsidP="007B1343">
            <w:pPr>
              <w:pStyle w:val="ab"/>
              <w:tabs>
                <w:tab w:val="left" w:pos="1285"/>
              </w:tabs>
              <w:suppressAutoHyphens w:val="0"/>
              <w:ind w:left="0" w:firstLine="0"/>
              <w:rPr>
                <w:sz w:val="24"/>
                <w:szCs w:val="24"/>
              </w:rPr>
            </w:pPr>
            <w:r w:rsidRPr="00C20E2C">
              <w:rPr>
                <w:sz w:val="24"/>
                <w:szCs w:val="24"/>
              </w:rPr>
              <w:t>Максимальный процент застройки – не нормируется.</w:t>
            </w:r>
          </w:p>
          <w:p w:rsidR="0080070A" w:rsidRPr="00C20E2C" w:rsidRDefault="0080070A" w:rsidP="007B1343">
            <w:pPr>
              <w:pStyle w:val="ab"/>
              <w:tabs>
                <w:tab w:val="left" w:pos="1285"/>
              </w:tabs>
              <w:suppressAutoHyphens w:val="0"/>
              <w:ind w:left="0" w:firstLine="0"/>
              <w:rPr>
                <w:sz w:val="24"/>
                <w:szCs w:val="24"/>
              </w:rPr>
            </w:pPr>
            <w:r w:rsidRPr="00C20E2C">
              <w:rPr>
                <w:sz w:val="24"/>
                <w:szCs w:val="24"/>
              </w:rPr>
              <w:t>Подъезды к гаражам-автостоянкам должны быть изолированы от площадок отдыха и игр детей, спортивных площадок.</w:t>
            </w:r>
          </w:p>
        </w:tc>
      </w:tr>
      <w:tr w:rsidR="0080070A" w:rsidRPr="00C20E2C" w:rsidTr="0080070A">
        <w:trPr>
          <w:trHeight w:val="20"/>
        </w:trPr>
        <w:tc>
          <w:tcPr>
            <w:tcW w:w="2835" w:type="dxa"/>
            <w:vMerge/>
          </w:tcPr>
          <w:p w:rsidR="0080070A" w:rsidRPr="00C20E2C" w:rsidRDefault="0080070A" w:rsidP="007B1343">
            <w:pPr>
              <w:widowControl/>
              <w:suppressAutoHyphens w:val="0"/>
              <w:autoSpaceDE/>
              <w:ind w:firstLine="0"/>
              <w:rPr>
                <w:sz w:val="24"/>
                <w:szCs w:val="24"/>
              </w:rPr>
            </w:pPr>
          </w:p>
        </w:tc>
        <w:tc>
          <w:tcPr>
            <w:tcW w:w="3969" w:type="dxa"/>
            <w:vMerge/>
          </w:tcPr>
          <w:p w:rsidR="0080070A" w:rsidRPr="00C20E2C" w:rsidRDefault="0080070A" w:rsidP="007B1343">
            <w:pPr>
              <w:ind w:firstLine="0"/>
              <w:rPr>
                <w:sz w:val="24"/>
                <w:szCs w:val="24"/>
              </w:rPr>
            </w:pPr>
          </w:p>
        </w:tc>
        <w:tc>
          <w:tcPr>
            <w:tcW w:w="1020" w:type="dxa"/>
          </w:tcPr>
          <w:p w:rsidR="0080070A" w:rsidRPr="00C20E2C" w:rsidRDefault="0080070A" w:rsidP="007B1343">
            <w:pPr>
              <w:ind w:firstLine="0"/>
              <w:rPr>
                <w:sz w:val="24"/>
                <w:szCs w:val="24"/>
              </w:rPr>
            </w:pPr>
          </w:p>
        </w:tc>
        <w:tc>
          <w:tcPr>
            <w:tcW w:w="2835" w:type="dxa"/>
          </w:tcPr>
          <w:p w:rsidR="0080070A" w:rsidRPr="00C20E2C" w:rsidRDefault="0080070A" w:rsidP="007B1343">
            <w:pPr>
              <w:ind w:firstLine="0"/>
              <w:rPr>
                <w:sz w:val="24"/>
                <w:szCs w:val="24"/>
              </w:rPr>
            </w:pPr>
            <w:r w:rsidRPr="00C20E2C">
              <w:rPr>
                <w:sz w:val="24"/>
                <w:szCs w:val="24"/>
              </w:rPr>
              <w:t>Стоянка (парковка)</w:t>
            </w:r>
          </w:p>
          <w:p w:rsidR="0080070A" w:rsidRPr="00C20E2C" w:rsidRDefault="0080070A" w:rsidP="007B1343">
            <w:pPr>
              <w:ind w:firstLine="0"/>
              <w:rPr>
                <w:sz w:val="24"/>
                <w:szCs w:val="24"/>
              </w:rPr>
            </w:pPr>
          </w:p>
        </w:tc>
        <w:tc>
          <w:tcPr>
            <w:tcW w:w="11339" w:type="dxa"/>
          </w:tcPr>
          <w:p w:rsidR="0080070A" w:rsidRPr="00C20E2C" w:rsidRDefault="0080070A" w:rsidP="007B1343">
            <w:pPr>
              <w:pStyle w:val="ab"/>
              <w:tabs>
                <w:tab w:val="num" w:pos="1002"/>
              </w:tabs>
              <w:suppressAutoHyphens w:val="0"/>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80070A" w:rsidRPr="00C20E2C" w:rsidRDefault="0080070A" w:rsidP="007B1343">
            <w:pPr>
              <w:pStyle w:val="ab"/>
              <w:tabs>
                <w:tab w:val="num" w:pos="1002"/>
              </w:tabs>
              <w:suppressAutoHyphens w:val="0"/>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80070A" w:rsidRPr="00C20E2C" w:rsidRDefault="0080070A" w:rsidP="007B1343">
            <w:pPr>
              <w:pStyle w:val="ab"/>
              <w:tabs>
                <w:tab w:val="num" w:pos="1002"/>
              </w:tabs>
              <w:suppressAutoHyphens w:val="0"/>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80070A" w:rsidRPr="00C20E2C" w:rsidRDefault="0080070A" w:rsidP="007B1343">
            <w:pPr>
              <w:pStyle w:val="ab"/>
              <w:tabs>
                <w:tab w:val="num" w:pos="1002"/>
              </w:tabs>
              <w:suppressAutoHyphens w:val="0"/>
              <w:ind w:left="0" w:firstLine="0"/>
              <w:rPr>
                <w:sz w:val="24"/>
                <w:szCs w:val="24"/>
              </w:rPr>
            </w:pPr>
            <w:r w:rsidRPr="00C20E2C">
              <w:rPr>
                <w:iCs/>
                <w:sz w:val="24"/>
                <w:szCs w:val="24"/>
              </w:rPr>
              <w:t xml:space="preserve">Максимальный процент застройки </w:t>
            </w:r>
            <w:r w:rsidRPr="00C20E2C">
              <w:rPr>
                <w:sz w:val="24"/>
                <w:szCs w:val="24"/>
              </w:rPr>
              <w:t xml:space="preserve">– </w:t>
            </w:r>
            <w:r w:rsidRPr="00C20E2C">
              <w:rPr>
                <w:b/>
                <w:sz w:val="24"/>
                <w:szCs w:val="24"/>
              </w:rPr>
              <w:t>0 %</w:t>
            </w:r>
            <w:r w:rsidRPr="00C20E2C">
              <w:rPr>
                <w:sz w:val="24"/>
                <w:szCs w:val="24"/>
              </w:rPr>
              <w:t>.</w:t>
            </w:r>
          </w:p>
          <w:p w:rsidR="0080070A" w:rsidRPr="00C20E2C" w:rsidRDefault="0080070A" w:rsidP="007B1343">
            <w:pPr>
              <w:pStyle w:val="ab"/>
              <w:tabs>
                <w:tab w:val="num" w:pos="1002"/>
              </w:tabs>
              <w:suppressAutoHyphens w:val="0"/>
              <w:ind w:left="0" w:firstLine="0"/>
              <w:rPr>
                <w:sz w:val="24"/>
                <w:szCs w:val="24"/>
              </w:rPr>
            </w:pPr>
            <w:r w:rsidRPr="00C20E2C">
              <w:rPr>
                <w:sz w:val="24"/>
                <w:szCs w:val="24"/>
              </w:rPr>
              <w:t xml:space="preserve">Удельный размер территории для размещения гостевых автостоянок для обслуживания жителей жилого микрорайона составляет </w:t>
            </w:r>
            <w:r w:rsidRPr="00C20E2C">
              <w:rPr>
                <w:b/>
                <w:sz w:val="24"/>
                <w:szCs w:val="24"/>
              </w:rPr>
              <w:t>2,0 м</w:t>
            </w:r>
            <w:r w:rsidRPr="00C20E2C">
              <w:rPr>
                <w:b/>
                <w:sz w:val="24"/>
                <w:szCs w:val="24"/>
                <w:vertAlign w:val="superscript"/>
              </w:rPr>
              <w:t>2</w:t>
            </w:r>
            <w:r w:rsidRPr="00C20E2C">
              <w:rPr>
                <w:b/>
                <w:sz w:val="24"/>
                <w:szCs w:val="24"/>
              </w:rPr>
              <w:t>\чел.</w:t>
            </w:r>
          </w:p>
          <w:p w:rsidR="0080070A" w:rsidRPr="00C20E2C" w:rsidRDefault="0080070A" w:rsidP="007B1343">
            <w:pPr>
              <w:pStyle w:val="ab"/>
              <w:tabs>
                <w:tab w:val="num" w:pos="1002"/>
              </w:tabs>
              <w:suppressAutoHyphens w:val="0"/>
              <w:ind w:left="0" w:firstLine="0"/>
              <w:rPr>
                <w:sz w:val="24"/>
                <w:szCs w:val="24"/>
              </w:rPr>
            </w:pPr>
            <w:r w:rsidRPr="00C20E2C">
              <w:rPr>
                <w:sz w:val="24"/>
                <w:szCs w:val="24"/>
              </w:rPr>
              <w:t xml:space="preserve">Площадь участка для стоянки одного легкового автомобиля следует принимать </w:t>
            </w:r>
            <w:r w:rsidRPr="00C20E2C">
              <w:rPr>
                <w:b/>
                <w:sz w:val="24"/>
                <w:szCs w:val="24"/>
              </w:rPr>
              <w:t>25 м</w:t>
            </w:r>
            <w:r w:rsidRPr="00C20E2C">
              <w:rPr>
                <w:b/>
                <w:sz w:val="24"/>
                <w:szCs w:val="24"/>
                <w:vertAlign w:val="superscript"/>
              </w:rPr>
              <w:t>2</w:t>
            </w:r>
            <w:r w:rsidRPr="00C20E2C">
              <w:rPr>
                <w:sz w:val="24"/>
                <w:szCs w:val="24"/>
              </w:rPr>
              <w:t xml:space="preserve">, в случае примыкания стоянки к проезжей части – </w:t>
            </w:r>
            <w:r w:rsidRPr="00C20E2C">
              <w:rPr>
                <w:b/>
                <w:sz w:val="24"/>
                <w:szCs w:val="24"/>
              </w:rPr>
              <w:t>22,5 м</w:t>
            </w:r>
            <w:r w:rsidRPr="00C20E2C">
              <w:rPr>
                <w:b/>
                <w:sz w:val="24"/>
                <w:szCs w:val="24"/>
                <w:vertAlign w:val="superscript"/>
              </w:rPr>
              <w:t>2</w:t>
            </w:r>
            <w:r w:rsidRPr="00C20E2C">
              <w:rPr>
                <w:b/>
                <w:sz w:val="24"/>
                <w:szCs w:val="24"/>
              </w:rPr>
              <w:t>.</w:t>
            </w:r>
          </w:p>
        </w:tc>
      </w:tr>
      <w:tr w:rsidR="0080070A" w:rsidRPr="00C20E2C" w:rsidTr="0080070A">
        <w:trPr>
          <w:trHeight w:val="20"/>
        </w:trPr>
        <w:tc>
          <w:tcPr>
            <w:tcW w:w="2835" w:type="dxa"/>
          </w:tcPr>
          <w:p w:rsidR="0080070A" w:rsidRPr="00C20E2C" w:rsidRDefault="0080070A" w:rsidP="007B1343">
            <w:pPr>
              <w:pStyle w:val="affffff8"/>
              <w:ind w:firstLine="0"/>
              <w:rPr>
                <w:sz w:val="24"/>
                <w:szCs w:val="24"/>
              </w:rPr>
            </w:pPr>
            <w:r w:rsidRPr="00C20E2C">
              <w:rPr>
                <w:sz w:val="24"/>
                <w:szCs w:val="24"/>
              </w:rPr>
              <w:t>Отдых (рекреация)</w:t>
            </w:r>
          </w:p>
        </w:tc>
        <w:tc>
          <w:tcPr>
            <w:tcW w:w="3969" w:type="dxa"/>
          </w:tcPr>
          <w:p w:rsidR="0080070A" w:rsidRPr="00C20E2C" w:rsidRDefault="0080070A" w:rsidP="007B1343">
            <w:pPr>
              <w:pStyle w:val="affffff8"/>
              <w:ind w:firstLine="0"/>
              <w:rPr>
                <w:sz w:val="24"/>
                <w:szCs w:val="24"/>
              </w:rPr>
            </w:pPr>
            <w:r w:rsidRPr="00C20E2C">
              <w:rPr>
                <w:sz w:val="24"/>
                <w:szCs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80070A" w:rsidRPr="00C20E2C" w:rsidRDefault="0080070A" w:rsidP="007B1343">
            <w:pPr>
              <w:pStyle w:val="affffff8"/>
              <w:ind w:firstLine="0"/>
              <w:rPr>
                <w:sz w:val="24"/>
                <w:szCs w:val="24"/>
              </w:rPr>
            </w:pPr>
            <w:r w:rsidRPr="00C20E2C">
              <w:rPr>
                <w:sz w:val="24"/>
                <w:szCs w:val="24"/>
              </w:rPr>
              <w:t>создание и уход за городскими лесами, скверами, прудами, озерами, водохранилищами, пляжами, а также обустройство мест отдыха в них.</w:t>
            </w:r>
          </w:p>
          <w:p w:rsidR="0080070A" w:rsidRPr="00C20E2C" w:rsidRDefault="0080070A" w:rsidP="007B1343">
            <w:pPr>
              <w:pStyle w:val="affffff8"/>
              <w:ind w:firstLine="0"/>
              <w:rPr>
                <w:sz w:val="24"/>
                <w:szCs w:val="24"/>
              </w:rPr>
            </w:pPr>
            <w:r w:rsidRPr="00C20E2C">
              <w:rPr>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sidRPr="00C20E2C">
                <w:rPr>
                  <w:rStyle w:val="affffff3"/>
                  <w:sz w:val="24"/>
                  <w:szCs w:val="24"/>
                </w:rPr>
                <w:t>кодами 5.1 - 5.5</w:t>
              </w:r>
            </w:hyperlink>
          </w:p>
        </w:tc>
        <w:tc>
          <w:tcPr>
            <w:tcW w:w="1020" w:type="dxa"/>
          </w:tcPr>
          <w:p w:rsidR="0080070A" w:rsidRPr="00C20E2C" w:rsidRDefault="0080070A" w:rsidP="007B1343">
            <w:pPr>
              <w:pStyle w:val="affffff8"/>
              <w:ind w:firstLine="0"/>
              <w:jc w:val="center"/>
              <w:rPr>
                <w:sz w:val="24"/>
                <w:szCs w:val="24"/>
              </w:rPr>
            </w:pPr>
            <w:r w:rsidRPr="00C20E2C">
              <w:rPr>
                <w:sz w:val="24"/>
                <w:szCs w:val="24"/>
              </w:rPr>
              <w:t>5.0</w:t>
            </w:r>
          </w:p>
        </w:tc>
        <w:tc>
          <w:tcPr>
            <w:tcW w:w="2835" w:type="dxa"/>
          </w:tcPr>
          <w:p w:rsidR="0080070A" w:rsidRPr="00C20E2C" w:rsidRDefault="0080070A" w:rsidP="007B1343">
            <w:pPr>
              <w:ind w:firstLine="0"/>
              <w:rPr>
                <w:sz w:val="24"/>
                <w:szCs w:val="24"/>
              </w:rPr>
            </w:pPr>
            <w:r w:rsidRPr="00C20E2C">
              <w:rPr>
                <w:sz w:val="24"/>
                <w:szCs w:val="24"/>
              </w:rPr>
              <w:t>Места отдыха</w:t>
            </w:r>
          </w:p>
        </w:tc>
        <w:tc>
          <w:tcPr>
            <w:tcW w:w="11339" w:type="dxa"/>
          </w:tcPr>
          <w:p w:rsidR="0080070A" w:rsidRPr="00C20E2C" w:rsidRDefault="0080070A" w:rsidP="007B1343">
            <w:pPr>
              <w:pStyle w:val="ab"/>
              <w:tabs>
                <w:tab w:val="num" w:pos="435"/>
              </w:tabs>
              <w:suppressAutoHyphens w:val="0"/>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80070A" w:rsidRPr="00C20E2C" w:rsidRDefault="0080070A" w:rsidP="007B1343">
            <w:pPr>
              <w:pStyle w:val="ab"/>
              <w:tabs>
                <w:tab w:val="num" w:pos="435"/>
              </w:tabs>
              <w:suppressAutoHyphens w:val="0"/>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80070A" w:rsidRPr="00C20E2C" w:rsidRDefault="0080070A" w:rsidP="007B1343">
            <w:pPr>
              <w:pStyle w:val="ab"/>
              <w:tabs>
                <w:tab w:val="num" w:pos="435"/>
              </w:tabs>
              <w:suppressAutoHyphens w:val="0"/>
              <w:ind w:left="0" w:firstLine="0"/>
              <w:rPr>
                <w:sz w:val="24"/>
                <w:szCs w:val="24"/>
              </w:rPr>
            </w:pPr>
            <w:r w:rsidRPr="00C20E2C">
              <w:rPr>
                <w:sz w:val="24"/>
                <w:szCs w:val="24"/>
              </w:rPr>
              <w:t xml:space="preserve">Предельное количество этажей или предельная высота зданий, строений, </w:t>
            </w:r>
            <w:r w:rsidRPr="00C20E2C">
              <w:rPr>
                <w:sz w:val="24"/>
                <w:szCs w:val="24"/>
              </w:rPr>
              <w:br/>
              <w:t>сооружений – не нормируется.</w:t>
            </w:r>
          </w:p>
          <w:p w:rsidR="0080070A" w:rsidRPr="00C20E2C" w:rsidRDefault="0080070A" w:rsidP="007B1343">
            <w:pPr>
              <w:pStyle w:val="ab"/>
              <w:tabs>
                <w:tab w:val="num" w:pos="435"/>
              </w:tabs>
              <w:suppressAutoHyphens w:val="0"/>
              <w:ind w:left="0" w:firstLine="0"/>
              <w:rPr>
                <w:sz w:val="24"/>
                <w:szCs w:val="24"/>
              </w:rPr>
            </w:pPr>
            <w:r w:rsidRPr="00C20E2C">
              <w:rPr>
                <w:sz w:val="24"/>
                <w:szCs w:val="24"/>
              </w:rPr>
              <w:t xml:space="preserve">Максимальный процент застройки – </w:t>
            </w:r>
            <w:r w:rsidRPr="00C20E2C">
              <w:rPr>
                <w:b/>
                <w:sz w:val="24"/>
                <w:szCs w:val="24"/>
              </w:rPr>
              <w:t>0%.</w:t>
            </w:r>
          </w:p>
          <w:p w:rsidR="0080070A" w:rsidRPr="00C20E2C" w:rsidRDefault="0080070A" w:rsidP="007B1343">
            <w:pPr>
              <w:pStyle w:val="ab"/>
              <w:tabs>
                <w:tab w:val="num" w:pos="435"/>
              </w:tabs>
              <w:suppressAutoHyphens w:val="0"/>
              <w:ind w:left="0" w:firstLine="0"/>
              <w:rPr>
                <w:sz w:val="24"/>
                <w:szCs w:val="24"/>
              </w:rPr>
            </w:pPr>
            <w:r w:rsidRPr="00C20E2C">
              <w:rPr>
                <w:sz w:val="24"/>
                <w:szCs w:val="24"/>
              </w:rPr>
              <w:t>Площадки для отдыха детей и взрослых:</w:t>
            </w:r>
          </w:p>
          <w:p w:rsidR="0080070A" w:rsidRPr="00C20E2C" w:rsidRDefault="0080070A" w:rsidP="007B1343">
            <w:pPr>
              <w:pStyle w:val="ab"/>
              <w:ind w:left="0" w:firstLine="0"/>
              <w:rPr>
                <w:sz w:val="24"/>
                <w:szCs w:val="24"/>
              </w:rPr>
            </w:pPr>
            <w:r w:rsidRPr="00C20E2C">
              <w:rPr>
                <w:sz w:val="24"/>
                <w:szCs w:val="24"/>
              </w:rPr>
              <w:t xml:space="preserve">Удельные размеры площадок </w:t>
            </w:r>
            <w:r w:rsidRPr="00C20E2C">
              <w:rPr>
                <w:b/>
                <w:sz w:val="24"/>
                <w:szCs w:val="24"/>
              </w:rPr>
              <w:t>0,7 м</w:t>
            </w:r>
            <w:r w:rsidRPr="00C20E2C">
              <w:rPr>
                <w:b/>
                <w:sz w:val="24"/>
                <w:szCs w:val="24"/>
                <w:vertAlign w:val="superscript"/>
              </w:rPr>
              <w:t>2</w:t>
            </w:r>
            <w:r w:rsidRPr="00C20E2C">
              <w:rPr>
                <w:b/>
                <w:sz w:val="24"/>
                <w:szCs w:val="24"/>
              </w:rPr>
              <w:t>/чел.</w:t>
            </w:r>
          </w:p>
          <w:p w:rsidR="0080070A" w:rsidRPr="00C20E2C" w:rsidRDefault="0080070A" w:rsidP="007B1343">
            <w:pPr>
              <w:pStyle w:val="ab"/>
              <w:ind w:left="0" w:firstLine="0"/>
              <w:rPr>
                <w:sz w:val="24"/>
                <w:szCs w:val="24"/>
              </w:rPr>
            </w:pPr>
            <w:r w:rsidRPr="00C20E2C">
              <w:rPr>
                <w:sz w:val="24"/>
                <w:szCs w:val="24"/>
              </w:rPr>
              <w:t xml:space="preserve">Расстояние от окон жилых и общественных зданий – не менее </w:t>
            </w:r>
            <w:r w:rsidRPr="00C20E2C">
              <w:rPr>
                <w:b/>
                <w:sz w:val="24"/>
                <w:szCs w:val="24"/>
              </w:rPr>
              <w:t>12 м.</w:t>
            </w:r>
          </w:p>
          <w:p w:rsidR="0080070A" w:rsidRPr="00C20E2C" w:rsidRDefault="0080070A" w:rsidP="007B1343">
            <w:pPr>
              <w:pStyle w:val="ab"/>
              <w:tabs>
                <w:tab w:val="num" w:pos="435"/>
              </w:tabs>
              <w:suppressAutoHyphens w:val="0"/>
              <w:ind w:left="0" w:firstLine="0"/>
              <w:rPr>
                <w:sz w:val="24"/>
                <w:szCs w:val="24"/>
              </w:rPr>
            </w:pPr>
            <w:r w:rsidRPr="00C20E2C">
              <w:rPr>
                <w:sz w:val="24"/>
                <w:szCs w:val="24"/>
              </w:rPr>
              <w:t>Площадки для отдыха взрослых:</w:t>
            </w:r>
          </w:p>
          <w:p w:rsidR="0080070A" w:rsidRPr="00C20E2C" w:rsidRDefault="0080070A" w:rsidP="007B1343">
            <w:pPr>
              <w:pStyle w:val="ab"/>
              <w:ind w:left="0" w:firstLine="0"/>
              <w:rPr>
                <w:sz w:val="24"/>
                <w:szCs w:val="24"/>
              </w:rPr>
            </w:pPr>
            <w:r w:rsidRPr="00C20E2C">
              <w:rPr>
                <w:sz w:val="24"/>
                <w:szCs w:val="24"/>
              </w:rPr>
              <w:t xml:space="preserve">Удельные размеры площадок </w:t>
            </w:r>
            <w:r w:rsidRPr="00C20E2C">
              <w:rPr>
                <w:b/>
                <w:sz w:val="24"/>
                <w:szCs w:val="24"/>
              </w:rPr>
              <w:t>0,1 м</w:t>
            </w:r>
            <w:r w:rsidRPr="00C20E2C">
              <w:rPr>
                <w:b/>
                <w:sz w:val="24"/>
                <w:szCs w:val="24"/>
                <w:vertAlign w:val="superscript"/>
              </w:rPr>
              <w:t>2</w:t>
            </w:r>
            <w:r w:rsidRPr="00C20E2C">
              <w:rPr>
                <w:b/>
                <w:sz w:val="24"/>
                <w:szCs w:val="24"/>
              </w:rPr>
              <w:t>/чел.</w:t>
            </w:r>
          </w:p>
          <w:p w:rsidR="0080070A" w:rsidRPr="00C20E2C" w:rsidRDefault="0080070A" w:rsidP="007B1343">
            <w:pPr>
              <w:pStyle w:val="ab"/>
              <w:ind w:left="0" w:firstLine="0"/>
              <w:rPr>
                <w:sz w:val="24"/>
                <w:szCs w:val="24"/>
              </w:rPr>
            </w:pPr>
            <w:r w:rsidRPr="00C20E2C">
              <w:rPr>
                <w:sz w:val="24"/>
                <w:szCs w:val="24"/>
              </w:rPr>
              <w:t xml:space="preserve">Расстояние от окон жилых и общественных зданий – не менее </w:t>
            </w:r>
            <w:r w:rsidRPr="00C20E2C">
              <w:rPr>
                <w:b/>
                <w:sz w:val="24"/>
                <w:szCs w:val="24"/>
              </w:rPr>
              <w:t>10 м.</w:t>
            </w:r>
          </w:p>
        </w:tc>
      </w:tr>
      <w:tr w:rsidR="0080070A" w:rsidRPr="00C20E2C" w:rsidTr="0080070A">
        <w:trPr>
          <w:trHeight w:val="20"/>
        </w:trPr>
        <w:tc>
          <w:tcPr>
            <w:tcW w:w="21997" w:type="dxa"/>
            <w:gridSpan w:val="5"/>
          </w:tcPr>
          <w:p w:rsidR="0080070A" w:rsidRPr="00C20E2C" w:rsidRDefault="0080070A" w:rsidP="0080070A">
            <w:pPr>
              <w:pStyle w:val="affffffc"/>
            </w:pPr>
            <w:r w:rsidRPr="00C20E2C">
              <w:t>Условно разрешённые виды разрешённого использования</w:t>
            </w:r>
          </w:p>
        </w:tc>
      </w:tr>
      <w:tr w:rsidR="0080070A" w:rsidRPr="00C20E2C" w:rsidTr="0080070A">
        <w:trPr>
          <w:trHeight w:val="20"/>
        </w:trPr>
        <w:tc>
          <w:tcPr>
            <w:tcW w:w="2835" w:type="dxa"/>
            <w:vMerge w:val="restart"/>
          </w:tcPr>
          <w:p w:rsidR="0080070A" w:rsidRPr="00C20E2C" w:rsidRDefault="0080070A" w:rsidP="00A44387">
            <w:pPr>
              <w:pStyle w:val="affffff8"/>
              <w:ind w:firstLine="0"/>
              <w:rPr>
                <w:sz w:val="24"/>
                <w:szCs w:val="24"/>
              </w:rPr>
            </w:pPr>
            <w:r w:rsidRPr="00C20E2C">
              <w:rPr>
                <w:sz w:val="24"/>
                <w:szCs w:val="24"/>
              </w:rPr>
              <w:t>Коммунальное обслуживание</w:t>
            </w:r>
          </w:p>
        </w:tc>
        <w:tc>
          <w:tcPr>
            <w:tcW w:w="3969" w:type="dxa"/>
            <w:vMerge w:val="restart"/>
          </w:tcPr>
          <w:p w:rsidR="0080070A" w:rsidRPr="00C20E2C" w:rsidRDefault="0080070A" w:rsidP="00A44387">
            <w:pPr>
              <w:pStyle w:val="affffff8"/>
              <w:ind w:firstLine="0"/>
              <w:rPr>
                <w:sz w:val="24"/>
                <w:szCs w:val="24"/>
              </w:rPr>
            </w:pPr>
            <w:r w:rsidRPr="00C20E2C">
              <w:rPr>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C20E2C">
                <w:rPr>
                  <w:rStyle w:val="affffff3"/>
                  <w:sz w:val="24"/>
                  <w:szCs w:val="24"/>
                </w:rPr>
                <w:t>кодами 3.1.1-3.1.2</w:t>
              </w:r>
            </w:hyperlink>
          </w:p>
        </w:tc>
        <w:tc>
          <w:tcPr>
            <w:tcW w:w="1020" w:type="dxa"/>
          </w:tcPr>
          <w:p w:rsidR="0080070A" w:rsidRPr="00C20E2C" w:rsidRDefault="0080070A" w:rsidP="00A44387">
            <w:pPr>
              <w:pStyle w:val="affffff8"/>
              <w:ind w:firstLine="0"/>
              <w:jc w:val="center"/>
              <w:rPr>
                <w:sz w:val="24"/>
                <w:szCs w:val="24"/>
              </w:rPr>
            </w:pPr>
            <w:r w:rsidRPr="00C20E2C">
              <w:rPr>
                <w:sz w:val="24"/>
                <w:szCs w:val="24"/>
              </w:rPr>
              <w:t>3.1</w:t>
            </w:r>
          </w:p>
        </w:tc>
        <w:tc>
          <w:tcPr>
            <w:tcW w:w="2835" w:type="dxa"/>
          </w:tcPr>
          <w:p w:rsidR="0080070A" w:rsidRPr="00C20E2C" w:rsidRDefault="0080070A" w:rsidP="007B1343">
            <w:pPr>
              <w:ind w:firstLine="0"/>
              <w:rPr>
                <w:sz w:val="24"/>
                <w:szCs w:val="24"/>
              </w:rPr>
            </w:pPr>
            <w:r w:rsidRPr="00C20E2C">
              <w:rPr>
                <w:sz w:val="24"/>
                <w:szCs w:val="24"/>
              </w:rPr>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11339" w:type="dxa"/>
          </w:tcPr>
          <w:p w:rsidR="0080070A" w:rsidRPr="00C20E2C" w:rsidRDefault="0080070A" w:rsidP="007B1343">
            <w:pPr>
              <w:suppressAutoHyphens w:val="0"/>
              <w:ind w:firstLine="0"/>
              <w:rPr>
                <w:sz w:val="24"/>
                <w:szCs w:val="24"/>
              </w:rPr>
            </w:pPr>
            <w:r w:rsidRPr="00C20E2C">
              <w:rPr>
                <w:sz w:val="24"/>
                <w:szCs w:val="24"/>
              </w:rPr>
              <w:t>Объекты капитального строительства в целях обеспечения населения и организаций коммунальными услугами:</w:t>
            </w:r>
          </w:p>
          <w:p w:rsidR="0080070A" w:rsidRPr="00C20E2C" w:rsidRDefault="0080070A" w:rsidP="007B1343">
            <w:pPr>
              <w:suppressAutoHyphens w:val="0"/>
              <w:ind w:firstLine="0"/>
              <w:rPr>
                <w:sz w:val="24"/>
                <w:szCs w:val="24"/>
              </w:rPr>
            </w:pPr>
            <w:r w:rsidRPr="00C20E2C">
              <w:rPr>
                <w:sz w:val="24"/>
                <w:szCs w:val="24"/>
              </w:rPr>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80070A" w:rsidRPr="00C20E2C" w:rsidRDefault="0080070A" w:rsidP="007B1343">
            <w:pPr>
              <w:suppressAutoHyphens w:val="0"/>
              <w:ind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80070A" w:rsidRPr="00C20E2C" w:rsidRDefault="0080070A" w:rsidP="007B1343">
            <w:pPr>
              <w:suppressAutoHyphens w:val="0"/>
              <w:ind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80070A" w:rsidRPr="00C20E2C" w:rsidRDefault="0080070A" w:rsidP="007B1343">
            <w:pPr>
              <w:suppressAutoHyphens w:val="0"/>
              <w:ind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80070A" w:rsidRPr="00C20E2C" w:rsidRDefault="0080070A" w:rsidP="007B1343">
            <w:pPr>
              <w:suppressAutoHyphens w:val="0"/>
              <w:ind w:firstLine="0"/>
              <w:rPr>
                <w:sz w:val="24"/>
                <w:szCs w:val="24"/>
              </w:rPr>
            </w:pPr>
            <w:r w:rsidRPr="00C20E2C">
              <w:rPr>
                <w:iCs/>
                <w:sz w:val="24"/>
                <w:szCs w:val="24"/>
              </w:rPr>
              <w:t xml:space="preserve">Максимальный процент застройки </w:t>
            </w:r>
            <w:r w:rsidRPr="00C20E2C">
              <w:rPr>
                <w:sz w:val="24"/>
                <w:szCs w:val="24"/>
              </w:rPr>
              <w:t xml:space="preserve">– </w:t>
            </w:r>
            <w:r w:rsidRPr="00C20E2C">
              <w:rPr>
                <w:b/>
                <w:sz w:val="24"/>
                <w:szCs w:val="24"/>
              </w:rPr>
              <w:t>80%.</w:t>
            </w:r>
          </w:p>
        </w:tc>
      </w:tr>
      <w:tr w:rsidR="0080070A" w:rsidRPr="00C20E2C" w:rsidTr="0080070A">
        <w:trPr>
          <w:trHeight w:val="20"/>
        </w:trPr>
        <w:tc>
          <w:tcPr>
            <w:tcW w:w="2835" w:type="dxa"/>
            <w:vMerge/>
          </w:tcPr>
          <w:p w:rsidR="0080070A" w:rsidRPr="00C20E2C" w:rsidRDefault="0080070A" w:rsidP="007B1343">
            <w:pPr>
              <w:widowControl/>
              <w:suppressAutoHyphens w:val="0"/>
              <w:autoSpaceDE/>
              <w:ind w:firstLine="0"/>
              <w:rPr>
                <w:sz w:val="24"/>
                <w:szCs w:val="24"/>
              </w:rPr>
            </w:pPr>
          </w:p>
        </w:tc>
        <w:tc>
          <w:tcPr>
            <w:tcW w:w="3969" w:type="dxa"/>
            <w:vMerge/>
          </w:tcPr>
          <w:p w:rsidR="0080070A" w:rsidRPr="00C20E2C" w:rsidRDefault="0080070A" w:rsidP="007B1343">
            <w:pPr>
              <w:ind w:firstLine="0"/>
              <w:rPr>
                <w:sz w:val="24"/>
                <w:szCs w:val="24"/>
              </w:rPr>
            </w:pPr>
          </w:p>
        </w:tc>
        <w:tc>
          <w:tcPr>
            <w:tcW w:w="1020" w:type="dxa"/>
          </w:tcPr>
          <w:p w:rsidR="0080070A" w:rsidRPr="00C20E2C" w:rsidRDefault="0080070A" w:rsidP="007B1343">
            <w:pPr>
              <w:ind w:firstLine="0"/>
              <w:rPr>
                <w:sz w:val="24"/>
                <w:szCs w:val="24"/>
              </w:rPr>
            </w:pPr>
          </w:p>
        </w:tc>
        <w:tc>
          <w:tcPr>
            <w:tcW w:w="2835" w:type="dxa"/>
          </w:tcPr>
          <w:p w:rsidR="0080070A" w:rsidRPr="00C20E2C" w:rsidRDefault="0080070A" w:rsidP="007B1343">
            <w:pPr>
              <w:ind w:firstLine="0"/>
              <w:rPr>
                <w:sz w:val="24"/>
                <w:szCs w:val="24"/>
              </w:rPr>
            </w:pPr>
            <w:r w:rsidRPr="00C20E2C">
              <w:rPr>
                <w:sz w:val="24"/>
                <w:szCs w:val="24"/>
              </w:rPr>
              <w:t>Здания и помещения, предназначенные для приема населения и организаций в связи с предоставлением услуг</w:t>
            </w:r>
          </w:p>
        </w:tc>
        <w:tc>
          <w:tcPr>
            <w:tcW w:w="11339" w:type="dxa"/>
          </w:tcPr>
          <w:p w:rsidR="0080070A" w:rsidRPr="00C20E2C" w:rsidRDefault="0080070A" w:rsidP="007B1343">
            <w:pPr>
              <w:pStyle w:val="ab"/>
              <w:tabs>
                <w:tab w:val="left" w:pos="1144"/>
              </w:tabs>
              <w:suppressAutoHyphens w:val="0"/>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80070A" w:rsidRPr="00C20E2C" w:rsidRDefault="0080070A" w:rsidP="007B1343">
            <w:pPr>
              <w:pStyle w:val="ab"/>
              <w:tabs>
                <w:tab w:val="left" w:pos="1144"/>
              </w:tabs>
              <w:suppressAutoHyphens w:val="0"/>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80070A" w:rsidRPr="00C20E2C" w:rsidRDefault="0080070A" w:rsidP="007B1343">
            <w:pPr>
              <w:pStyle w:val="ab"/>
              <w:tabs>
                <w:tab w:val="left" w:pos="1144"/>
              </w:tabs>
              <w:suppressAutoHyphens w:val="0"/>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80070A" w:rsidRPr="00C20E2C" w:rsidRDefault="0080070A" w:rsidP="007B1343">
            <w:pPr>
              <w:pStyle w:val="ab"/>
              <w:tabs>
                <w:tab w:val="left" w:pos="1144"/>
              </w:tabs>
              <w:suppressAutoHyphens w:val="0"/>
              <w:ind w:left="0" w:firstLine="0"/>
              <w:rPr>
                <w:sz w:val="24"/>
                <w:szCs w:val="24"/>
              </w:rPr>
            </w:pPr>
            <w:r w:rsidRPr="00C20E2C">
              <w:rPr>
                <w:iCs/>
                <w:sz w:val="24"/>
                <w:szCs w:val="24"/>
              </w:rPr>
              <w:t xml:space="preserve">Максимальный процент застройки – </w:t>
            </w:r>
            <w:r w:rsidRPr="00C20E2C">
              <w:rPr>
                <w:b/>
                <w:sz w:val="24"/>
                <w:szCs w:val="24"/>
              </w:rPr>
              <w:t>80%.</w:t>
            </w:r>
          </w:p>
          <w:p w:rsidR="0080070A" w:rsidRPr="00C20E2C" w:rsidRDefault="0080070A" w:rsidP="007B1343">
            <w:pPr>
              <w:pStyle w:val="ab"/>
              <w:tabs>
                <w:tab w:val="left" w:pos="1144"/>
              </w:tabs>
              <w:suppressAutoHyphens w:val="0"/>
              <w:ind w:left="0" w:firstLine="0"/>
              <w:rPr>
                <w:sz w:val="24"/>
                <w:szCs w:val="24"/>
              </w:rPr>
            </w:pPr>
            <w:r w:rsidRPr="00C20E2C">
              <w:rPr>
                <w:sz w:val="24"/>
                <w:szCs w:val="24"/>
              </w:rPr>
              <w:t>В жилой зоне допускается размещать объекты коммунального обслуживания населения, не имеющие санитарно-защитной зоны, преимущественно встроенные и встроенно-пристроенные.</w:t>
            </w:r>
          </w:p>
        </w:tc>
      </w:tr>
    </w:tbl>
    <w:p w:rsidR="001D7A2B" w:rsidRPr="00C20E2C" w:rsidRDefault="001D7A2B" w:rsidP="00BD715D">
      <w:pPr>
        <w:rPr>
          <w:b/>
          <w:sz w:val="24"/>
          <w:szCs w:val="24"/>
        </w:rPr>
      </w:pPr>
    </w:p>
    <w:p w:rsidR="00E97D4D" w:rsidRPr="00C20E2C" w:rsidRDefault="00E97D4D" w:rsidP="0062473F">
      <w:pPr>
        <w:pStyle w:val="40"/>
      </w:pPr>
      <w:r w:rsidRPr="00C20E2C">
        <w:t>2. О</w:t>
      </w:r>
      <w:r w:rsidR="00900DB4" w:rsidRPr="00C20E2C">
        <w:t>С</w:t>
      </w:r>
      <w:r w:rsidR="001D7A2B" w:rsidRPr="00C20E2C">
        <w:t>-1</w:t>
      </w:r>
      <w:r w:rsidRPr="00C20E2C">
        <w:t xml:space="preserve"> - </w:t>
      </w:r>
      <w:r w:rsidR="00E6658E" w:rsidRPr="00C20E2C">
        <w:t>Зона здравоохранения</w:t>
      </w:r>
      <w:r w:rsidRPr="00C20E2C">
        <w:t>.</w:t>
      </w:r>
    </w:p>
    <w:p w:rsidR="00E6658E" w:rsidRPr="00C20E2C" w:rsidRDefault="00E6658E" w:rsidP="00E6658E">
      <w:pPr>
        <w:ind w:firstLine="567"/>
        <w:rPr>
          <w:sz w:val="24"/>
          <w:szCs w:val="24"/>
        </w:rPr>
      </w:pPr>
      <w:r w:rsidRPr="00C20E2C">
        <w:rPr>
          <w:sz w:val="24"/>
          <w:szCs w:val="24"/>
        </w:rPr>
        <w:t xml:space="preserve">Территориальная зона выделена для размещения </w:t>
      </w:r>
      <w:r w:rsidRPr="00C20E2C">
        <w:rPr>
          <w:bCs/>
          <w:sz w:val="24"/>
          <w:szCs w:val="24"/>
        </w:rPr>
        <w:t>объектов здравоохранения и</w:t>
      </w:r>
      <w:r w:rsidRPr="00C20E2C">
        <w:rPr>
          <w:sz w:val="24"/>
          <w:szCs w:val="24"/>
        </w:rPr>
        <w:t xml:space="preserve"> обеспечения правовых условий использования земельных участков и расположенных (или вновь возводимых) на них объектов капитального строительства: учреждений здравоохранения, а также объектов обслуживающей и вспомогательной инфраструктуры.</w:t>
      </w:r>
    </w:p>
    <w:tbl>
      <w:tblPr>
        <w:tblW w:w="2199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3969"/>
        <w:gridCol w:w="1020"/>
        <w:gridCol w:w="2835"/>
        <w:gridCol w:w="11339"/>
      </w:tblGrid>
      <w:tr w:rsidR="00E6658E" w:rsidRPr="00C20E2C" w:rsidTr="0080070A">
        <w:trPr>
          <w:trHeight w:val="20"/>
          <w:tblHeader/>
        </w:trPr>
        <w:tc>
          <w:tcPr>
            <w:tcW w:w="2835" w:type="dxa"/>
            <w:vAlign w:val="center"/>
          </w:tcPr>
          <w:p w:rsidR="00E6658E" w:rsidRPr="00C20E2C" w:rsidRDefault="00E6658E" w:rsidP="00A44387">
            <w:pPr>
              <w:ind w:firstLine="0"/>
              <w:jc w:val="center"/>
              <w:rPr>
                <w:b/>
                <w:sz w:val="24"/>
                <w:szCs w:val="24"/>
              </w:rPr>
            </w:pPr>
            <w:r w:rsidRPr="00C20E2C">
              <w:rPr>
                <w:b/>
                <w:sz w:val="24"/>
                <w:szCs w:val="24"/>
              </w:rPr>
              <w:t>Наименование вида разрешенного использования</w:t>
            </w:r>
          </w:p>
        </w:tc>
        <w:tc>
          <w:tcPr>
            <w:tcW w:w="3969" w:type="dxa"/>
            <w:vAlign w:val="center"/>
          </w:tcPr>
          <w:p w:rsidR="00E6658E" w:rsidRPr="00C20E2C" w:rsidRDefault="00E6658E" w:rsidP="00A44387">
            <w:pPr>
              <w:ind w:firstLine="0"/>
              <w:jc w:val="center"/>
              <w:rPr>
                <w:b/>
                <w:sz w:val="24"/>
                <w:szCs w:val="24"/>
              </w:rPr>
            </w:pPr>
            <w:r w:rsidRPr="00C20E2C">
              <w:rPr>
                <w:b/>
                <w:sz w:val="24"/>
                <w:szCs w:val="24"/>
              </w:rPr>
              <w:t>Описание вида разрешенного использования</w:t>
            </w:r>
          </w:p>
        </w:tc>
        <w:tc>
          <w:tcPr>
            <w:tcW w:w="1020" w:type="dxa"/>
            <w:vAlign w:val="center"/>
          </w:tcPr>
          <w:p w:rsidR="00E6658E" w:rsidRPr="00C20E2C" w:rsidRDefault="00E6658E" w:rsidP="00A44387">
            <w:pPr>
              <w:ind w:firstLine="0"/>
              <w:jc w:val="center"/>
              <w:rPr>
                <w:b/>
                <w:sz w:val="24"/>
                <w:szCs w:val="24"/>
              </w:rPr>
            </w:pPr>
            <w:r w:rsidRPr="00C20E2C">
              <w:rPr>
                <w:b/>
                <w:sz w:val="24"/>
                <w:szCs w:val="24"/>
              </w:rPr>
              <w:t>Код</w:t>
            </w:r>
          </w:p>
        </w:tc>
        <w:tc>
          <w:tcPr>
            <w:tcW w:w="2835" w:type="dxa"/>
            <w:vAlign w:val="center"/>
          </w:tcPr>
          <w:p w:rsidR="00E6658E" w:rsidRPr="00C20E2C" w:rsidRDefault="00E6658E" w:rsidP="00A44387">
            <w:pPr>
              <w:ind w:firstLine="0"/>
              <w:jc w:val="center"/>
              <w:rPr>
                <w:b/>
                <w:sz w:val="24"/>
                <w:szCs w:val="24"/>
              </w:rPr>
            </w:pPr>
            <w:r w:rsidRPr="00C20E2C">
              <w:rPr>
                <w:b/>
                <w:sz w:val="24"/>
                <w:szCs w:val="24"/>
              </w:rPr>
              <w:t>Размещаемые объекты</w:t>
            </w:r>
          </w:p>
        </w:tc>
        <w:tc>
          <w:tcPr>
            <w:tcW w:w="11339" w:type="dxa"/>
            <w:vAlign w:val="center"/>
          </w:tcPr>
          <w:p w:rsidR="00E6658E" w:rsidRPr="00C20E2C" w:rsidRDefault="00E6658E" w:rsidP="00A44387">
            <w:pPr>
              <w:ind w:firstLine="0"/>
              <w:jc w:val="center"/>
              <w:rPr>
                <w:b/>
                <w:sz w:val="24"/>
                <w:szCs w:val="24"/>
              </w:rPr>
            </w:pPr>
            <w:r w:rsidRPr="00C20E2C">
              <w:rPr>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0070A" w:rsidRPr="00C20E2C" w:rsidTr="0080070A">
        <w:trPr>
          <w:trHeight w:val="20"/>
        </w:trPr>
        <w:tc>
          <w:tcPr>
            <w:tcW w:w="21998" w:type="dxa"/>
            <w:gridSpan w:val="5"/>
            <w:vAlign w:val="center"/>
          </w:tcPr>
          <w:p w:rsidR="0080070A" w:rsidRPr="00C20E2C" w:rsidRDefault="0080070A" w:rsidP="0080070A">
            <w:pPr>
              <w:pStyle w:val="affffffc"/>
              <w:rPr>
                <w:iCs/>
              </w:rPr>
            </w:pPr>
            <w:r w:rsidRPr="00C20E2C">
              <w:t>Основные виды разрешённого использования</w:t>
            </w:r>
          </w:p>
        </w:tc>
      </w:tr>
      <w:tr w:rsidR="0080070A" w:rsidRPr="00C20E2C" w:rsidTr="0080070A">
        <w:trPr>
          <w:trHeight w:val="20"/>
        </w:trPr>
        <w:tc>
          <w:tcPr>
            <w:tcW w:w="2835" w:type="dxa"/>
            <w:vMerge w:val="restart"/>
          </w:tcPr>
          <w:p w:rsidR="0080070A" w:rsidRPr="00C20E2C" w:rsidRDefault="0080070A" w:rsidP="00A44387">
            <w:pPr>
              <w:pStyle w:val="affffff8"/>
              <w:ind w:firstLine="0"/>
              <w:rPr>
                <w:sz w:val="24"/>
                <w:szCs w:val="24"/>
              </w:rPr>
            </w:pPr>
            <w:r w:rsidRPr="00C20E2C">
              <w:rPr>
                <w:sz w:val="24"/>
                <w:szCs w:val="24"/>
              </w:rPr>
              <w:t>Амбулаторно-поликлиническое обслуживание</w:t>
            </w:r>
          </w:p>
        </w:tc>
        <w:tc>
          <w:tcPr>
            <w:tcW w:w="3969" w:type="dxa"/>
            <w:vMerge w:val="restart"/>
          </w:tcPr>
          <w:p w:rsidR="0080070A" w:rsidRPr="00C20E2C" w:rsidRDefault="0080070A" w:rsidP="00A44387">
            <w:pPr>
              <w:pStyle w:val="affffff8"/>
              <w:ind w:firstLine="0"/>
              <w:rPr>
                <w:sz w:val="24"/>
                <w:szCs w:val="24"/>
              </w:rPr>
            </w:pPr>
            <w:r w:rsidRPr="00C20E2C">
              <w:rPr>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020" w:type="dxa"/>
            <w:vMerge w:val="restart"/>
          </w:tcPr>
          <w:p w:rsidR="0080070A" w:rsidRPr="00C20E2C" w:rsidRDefault="0080070A" w:rsidP="00A44387">
            <w:pPr>
              <w:pStyle w:val="affffff8"/>
              <w:ind w:firstLine="0"/>
              <w:jc w:val="center"/>
              <w:rPr>
                <w:sz w:val="24"/>
                <w:szCs w:val="24"/>
              </w:rPr>
            </w:pPr>
            <w:r w:rsidRPr="00C20E2C">
              <w:rPr>
                <w:sz w:val="24"/>
                <w:szCs w:val="24"/>
              </w:rPr>
              <w:t>3.4.1</w:t>
            </w:r>
          </w:p>
        </w:tc>
        <w:tc>
          <w:tcPr>
            <w:tcW w:w="2835" w:type="dxa"/>
          </w:tcPr>
          <w:p w:rsidR="0080070A" w:rsidRPr="00C20E2C" w:rsidRDefault="0080070A" w:rsidP="00A44387">
            <w:pPr>
              <w:ind w:firstLine="0"/>
              <w:rPr>
                <w:sz w:val="24"/>
                <w:szCs w:val="24"/>
              </w:rPr>
            </w:pPr>
            <w:r w:rsidRPr="00C20E2C">
              <w:rPr>
                <w:sz w:val="24"/>
                <w:szCs w:val="24"/>
              </w:rPr>
              <w:t>Поликлиника</w:t>
            </w:r>
          </w:p>
        </w:tc>
        <w:tc>
          <w:tcPr>
            <w:tcW w:w="11339" w:type="dxa"/>
          </w:tcPr>
          <w:p w:rsidR="0080070A" w:rsidRPr="00C20E2C" w:rsidRDefault="0080070A" w:rsidP="00A44387">
            <w:pPr>
              <w:pStyle w:val="ab"/>
              <w:widowControl/>
              <w:numPr>
                <w:ilvl w:val="0"/>
                <w:numId w:val="63"/>
              </w:numPr>
              <w:suppressAutoHyphens w:val="0"/>
              <w:autoSpaceDE/>
              <w:ind w:left="0" w:firstLine="0"/>
              <w:rPr>
                <w:sz w:val="24"/>
                <w:szCs w:val="24"/>
              </w:rPr>
            </w:pPr>
            <w:r w:rsidRPr="00C20E2C">
              <w:rPr>
                <w:sz w:val="24"/>
                <w:szCs w:val="24"/>
              </w:rPr>
              <w:t xml:space="preserve">Предельные (минимальные и (или) максимальные) размеры земельных участков – </w:t>
            </w:r>
            <w:r w:rsidRPr="00C20E2C">
              <w:rPr>
                <w:sz w:val="24"/>
                <w:szCs w:val="24"/>
              </w:rPr>
              <w:br/>
              <w:t>не нормируется.</w:t>
            </w:r>
          </w:p>
          <w:p w:rsidR="0080070A" w:rsidRPr="00C20E2C" w:rsidRDefault="0080070A" w:rsidP="00A44387">
            <w:pPr>
              <w:pStyle w:val="ab"/>
              <w:widowControl/>
              <w:numPr>
                <w:ilvl w:val="0"/>
                <w:numId w:val="63"/>
              </w:numPr>
              <w:suppressAutoHyphens w:val="0"/>
              <w:autoSpaceDE/>
              <w:ind w:left="0" w:firstLine="0"/>
              <w:rPr>
                <w:sz w:val="24"/>
                <w:szCs w:val="24"/>
              </w:rPr>
            </w:pPr>
            <w:r w:rsidRPr="00C20E2C">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80070A" w:rsidRPr="00C20E2C" w:rsidRDefault="0080070A" w:rsidP="00A44387">
            <w:pPr>
              <w:pStyle w:val="ab"/>
              <w:widowControl/>
              <w:numPr>
                <w:ilvl w:val="0"/>
                <w:numId w:val="63"/>
              </w:numPr>
              <w:suppressAutoHyphens w:val="0"/>
              <w:autoSpaceDE/>
              <w:ind w:left="0" w:firstLine="0"/>
              <w:rPr>
                <w:sz w:val="24"/>
                <w:szCs w:val="24"/>
              </w:rPr>
            </w:pPr>
            <w:r w:rsidRPr="00C20E2C">
              <w:rPr>
                <w:sz w:val="24"/>
                <w:szCs w:val="24"/>
              </w:rPr>
              <w:t>Предельная высота зданий, строений, сооружений – не нормируется.</w:t>
            </w:r>
          </w:p>
          <w:p w:rsidR="0080070A" w:rsidRPr="00C20E2C" w:rsidRDefault="0080070A" w:rsidP="00A44387">
            <w:pPr>
              <w:pStyle w:val="ab"/>
              <w:widowControl/>
              <w:numPr>
                <w:ilvl w:val="0"/>
                <w:numId w:val="63"/>
              </w:numPr>
              <w:suppressAutoHyphens w:val="0"/>
              <w:autoSpaceDE/>
              <w:ind w:left="0" w:firstLine="0"/>
              <w:rPr>
                <w:sz w:val="24"/>
                <w:szCs w:val="24"/>
              </w:rPr>
            </w:pPr>
            <w:r w:rsidRPr="00C20E2C">
              <w:rPr>
                <w:sz w:val="24"/>
                <w:szCs w:val="24"/>
              </w:rPr>
              <w:t xml:space="preserve">Максимальное количество этажей – </w:t>
            </w:r>
            <w:r w:rsidRPr="00C20E2C">
              <w:rPr>
                <w:b/>
                <w:sz w:val="24"/>
                <w:szCs w:val="24"/>
              </w:rPr>
              <w:t>3.</w:t>
            </w:r>
          </w:p>
          <w:p w:rsidR="0080070A" w:rsidRPr="00C20E2C" w:rsidRDefault="0080070A" w:rsidP="00A44387">
            <w:pPr>
              <w:pStyle w:val="ab"/>
              <w:widowControl/>
              <w:numPr>
                <w:ilvl w:val="0"/>
                <w:numId w:val="63"/>
              </w:numPr>
              <w:suppressAutoHyphens w:val="0"/>
              <w:autoSpaceDE/>
              <w:ind w:left="0" w:firstLine="0"/>
              <w:rPr>
                <w:sz w:val="24"/>
                <w:szCs w:val="24"/>
              </w:rPr>
            </w:pPr>
            <w:r w:rsidRPr="00C20E2C">
              <w:rPr>
                <w:sz w:val="24"/>
                <w:szCs w:val="24"/>
              </w:rPr>
              <w:t xml:space="preserve">Минимальное количество этажей – </w:t>
            </w:r>
            <w:r w:rsidRPr="00C20E2C">
              <w:rPr>
                <w:b/>
                <w:sz w:val="24"/>
                <w:szCs w:val="24"/>
              </w:rPr>
              <w:t>1.</w:t>
            </w:r>
          </w:p>
          <w:p w:rsidR="0080070A" w:rsidRPr="00C20E2C" w:rsidRDefault="0080070A" w:rsidP="00A44387">
            <w:pPr>
              <w:pStyle w:val="ab"/>
              <w:widowControl/>
              <w:numPr>
                <w:ilvl w:val="0"/>
                <w:numId w:val="63"/>
              </w:numPr>
              <w:suppressAutoHyphens w:val="0"/>
              <w:autoSpaceDE/>
              <w:ind w:left="0" w:firstLine="0"/>
              <w:rPr>
                <w:sz w:val="24"/>
                <w:szCs w:val="24"/>
              </w:rPr>
            </w:pPr>
            <w:r w:rsidRPr="00C20E2C">
              <w:rPr>
                <w:sz w:val="24"/>
                <w:szCs w:val="24"/>
              </w:rPr>
              <w:t xml:space="preserve">Максимальный процент застройки – </w:t>
            </w:r>
            <w:r w:rsidRPr="00C20E2C">
              <w:rPr>
                <w:b/>
                <w:sz w:val="24"/>
                <w:szCs w:val="24"/>
              </w:rPr>
              <w:t>80%.</w:t>
            </w:r>
          </w:p>
          <w:p w:rsidR="0080070A" w:rsidRPr="00C20E2C" w:rsidRDefault="0080070A" w:rsidP="00A44387">
            <w:pPr>
              <w:pStyle w:val="ab"/>
              <w:widowControl/>
              <w:numPr>
                <w:ilvl w:val="0"/>
                <w:numId w:val="63"/>
              </w:numPr>
              <w:suppressAutoHyphens w:val="0"/>
              <w:autoSpaceDE/>
              <w:ind w:left="0" w:firstLine="0"/>
              <w:rPr>
                <w:sz w:val="24"/>
                <w:szCs w:val="24"/>
              </w:rPr>
            </w:pPr>
            <w:r w:rsidRPr="00C20E2C">
              <w:rPr>
                <w:sz w:val="24"/>
                <w:szCs w:val="24"/>
              </w:rPr>
              <w:t>Территория лечебных учреждений должна быть благоустроена, озеленена и ограждена.</w:t>
            </w:r>
          </w:p>
          <w:p w:rsidR="0080070A" w:rsidRPr="00C20E2C" w:rsidRDefault="0080070A" w:rsidP="00A44387">
            <w:pPr>
              <w:pStyle w:val="ab"/>
              <w:widowControl/>
              <w:numPr>
                <w:ilvl w:val="0"/>
                <w:numId w:val="63"/>
              </w:numPr>
              <w:suppressAutoHyphens w:val="0"/>
              <w:autoSpaceDE/>
              <w:ind w:left="0" w:firstLine="0"/>
              <w:rPr>
                <w:sz w:val="24"/>
                <w:szCs w:val="24"/>
              </w:rPr>
            </w:pPr>
            <w:r w:rsidRPr="00C20E2C">
              <w:rPr>
                <w:sz w:val="24"/>
                <w:szCs w:val="24"/>
              </w:rPr>
              <w:t xml:space="preserve">Площадь зеленых насаждений и газонов должна составлять не менее </w:t>
            </w:r>
            <w:r w:rsidRPr="00C20E2C">
              <w:rPr>
                <w:b/>
                <w:sz w:val="24"/>
                <w:szCs w:val="24"/>
              </w:rPr>
              <w:t>60%</w:t>
            </w:r>
            <w:r w:rsidRPr="00C20E2C">
              <w:rPr>
                <w:sz w:val="24"/>
                <w:szCs w:val="24"/>
              </w:rPr>
              <w:t xml:space="preserve"> общей площади участка. Деревья должны размещаться на расстоянии не менее </w:t>
            </w:r>
            <w:r w:rsidRPr="00C20E2C">
              <w:rPr>
                <w:b/>
                <w:sz w:val="24"/>
                <w:szCs w:val="24"/>
              </w:rPr>
              <w:t>15 метров</w:t>
            </w:r>
            <w:r w:rsidRPr="00C20E2C">
              <w:rPr>
                <w:sz w:val="24"/>
                <w:szCs w:val="24"/>
              </w:rPr>
              <w:t xml:space="preserve"> от здания, кустарник – не менее </w:t>
            </w:r>
            <w:r w:rsidRPr="00C20E2C">
              <w:rPr>
                <w:b/>
                <w:sz w:val="24"/>
                <w:szCs w:val="24"/>
              </w:rPr>
              <w:t>5 метров.</w:t>
            </w:r>
          </w:p>
        </w:tc>
      </w:tr>
      <w:tr w:rsidR="0080070A" w:rsidRPr="00C20E2C" w:rsidTr="0080070A">
        <w:trPr>
          <w:trHeight w:val="20"/>
        </w:trPr>
        <w:tc>
          <w:tcPr>
            <w:tcW w:w="2835" w:type="dxa"/>
            <w:vMerge/>
          </w:tcPr>
          <w:p w:rsidR="0080070A" w:rsidRPr="00C20E2C" w:rsidRDefault="0080070A" w:rsidP="00A44387">
            <w:pPr>
              <w:pStyle w:val="affffff8"/>
              <w:ind w:firstLine="0"/>
              <w:rPr>
                <w:sz w:val="24"/>
                <w:szCs w:val="24"/>
              </w:rPr>
            </w:pPr>
          </w:p>
        </w:tc>
        <w:tc>
          <w:tcPr>
            <w:tcW w:w="3969" w:type="dxa"/>
            <w:vMerge/>
          </w:tcPr>
          <w:p w:rsidR="0080070A" w:rsidRPr="00C20E2C" w:rsidRDefault="0080070A" w:rsidP="00A44387">
            <w:pPr>
              <w:pStyle w:val="affffff8"/>
              <w:ind w:firstLine="0"/>
              <w:rPr>
                <w:sz w:val="24"/>
                <w:szCs w:val="24"/>
              </w:rPr>
            </w:pPr>
          </w:p>
        </w:tc>
        <w:tc>
          <w:tcPr>
            <w:tcW w:w="1020" w:type="dxa"/>
            <w:vMerge/>
          </w:tcPr>
          <w:p w:rsidR="0080070A" w:rsidRPr="00C20E2C" w:rsidRDefault="0080070A" w:rsidP="00A44387">
            <w:pPr>
              <w:pStyle w:val="affffff8"/>
              <w:ind w:firstLine="0"/>
              <w:jc w:val="center"/>
              <w:rPr>
                <w:sz w:val="24"/>
                <w:szCs w:val="24"/>
              </w:rPr>
            </w:pPr>
          </w:p>
        </w:tc>
        <w:tc>
          <w:tcPr>
            <w:tcW w:w="2835" w:type="dxa"/>
          </w:tcPr>
          <w:p w:rsidR="0080070A" w:rsidRPr="00C20E2C" w:rsidRDefault="0080070A" w:rsidP="00A44387">
            <w:pPr>
              <w:ind w:firstLine="0"/>
              <w:rPr>
                <w:sz w:val="24"/>
                <w:szCs w:val="24"/>
              </w:rPr>
            </w:pPr>
            <w:r w:rsidRPr="00C20E2C">
              <w:rPr>
                <w:sz w:val="24"/>
                <w:szCs w:val="24"/>
              </w:rPr>
              <w:t>Фельдшерский пункт</w:t>
            </w:r>
          </w:p>
          <w:p w:rsidR="0080070A" w:rsidRPr="00C20E2C" w:rsidRDefault="0080070A" w:rsidP="00A44387">
            <w:pPr>
              <w:ind w:firstLine="0"/>
              <w:rPr>
                <w:sz w:val="24"/>
                <w:szCs w:val="24"/>
              </w:rPr>
            </w:pPr>
          </w:p>
        </w:tc>
        <w:tc>
          <w:tcPr>
            <w:tcW w:w="11339" w:type="dxa"/>
          </w:tcPr>
          <w:p w:rsidR="0080070A" w:rsidRPr="00C20E2C" w:rsidRDefault="0080070A" w:rsidP="00A44387">
            <w:pPr>
              <w:widowControl/>
              <w:numPr>
                <w:ilvl w:val="0"/>
                <w:numId w:val="64"/>
              </w:numPr>
              <w:tabs>
                <w:tab w:val="clear" w:pos="720"/>
                <w:tab w:val="num" w:pos="860"/>
              </w:tabs>
              <w:suppressAutoHyphens w:val="0"/>
              <w:autoSpaceDE/>
              <w:ind w:left="0" w:firstLine="0"/>
              <w:contextualSpacing w:val="0"/>
              <w:rPr>
                <w:sz w:val="24"/>
                <w:szCs w:val="24"/>
              </w:rPr>
            </w:pPr>
            <w:r w:rsidRPr="00C20E2C">
              <w:rPr>
                <w:sz w:val="24"/>
                <w:szCs w:val="24"/>
              </w:rPr>
              <w:t xml:space="preserve">Максимальный размер земельного участка – </w:t>
            </w:r>
            <w:r w:rsidRPr="00C20E2C">
              <w:rPr>
                <w:b/>
                <w:sz w:val="24"/>
                <w:szCs w:val="24"/>
              </w:rPr>
              <w:t>0,2 га.</w:t>
            </w:r>
          </w:p>
          <w:p w:rsidR="0080070A" w:rsidRPr="00C20E2C" w:rsidRDefault="0080070A" w:rsidP="00A44387">
            <w:pPr>
              <w:widowControl/>
              <w:numPr>
                <w:ilvl w:val="0"/>
                <w:numId w:val="64"/>
              </w:numPr>
              <w:tabs>
                <w:tab w:val="clear" w:pos="720"/>
                <w:tab w:val="num" w:pos="860"/>
              </w:tabs>
              <w:suppressAutoHyphens w:val="0"/>
              <w:autoSpaceDE/>
              <w:ind w:left="0" w:firstLine="0"/>
              <w:contextualSpacing w:val="0"/>
              <w:rPr>
                <w:sz w:val="24"/>
                <w:szCs w:val="24"/>
              </w:rPr>
            </w:pPr>
            <w:r w:rsidRPr="00C20E2C">
              <w:rPr>
                <w:sz w:val="24"/>
                <w:szCs w:val="24"/>
              </w:rPr>
              <w:t>Минимальный размер земельного участка – не нормируется.</w:t>
            </w:r>
          </w:p>
          <w:p w:rsidR="0080070A" w:rsidRPr="00C20E2C" w:rsidRDefault="0080070A" w:rsidP="00A44387">
            <w:pPr>
              <w:widowControl/>
              <w:numPr>
                <w:ilvl w:val="0"/>
                <w:numId w:val="64"/>
              </w:numPr>
              <w:tabs>
                <w:tab w:val="clear" w:pos="720"/>
                <w:tab w:val="num" w:pos="860"/>
              </w:tabs>
              <w:suppressAutoHyphens w:val="0"/>
              <w:autoSpaceDE/>
              <w:ind w:left="0" w:firstLine="0"/>
              <w:contextualSpacing w:val="0"/>
              <w:rPr>
                <w:sz w:val="24"/>
                <w:szCs w:val="24"/>
              </w:rPr>
            </w:pPr>
            <w:r w:rsidRPr="00C20E2C">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80070A" w:rsidRPr="00C20E2C" w:rsidRDefault="0080070A" w:rsidP="00A44387">
            <w:pPr>
              <w:widowControl/>
              <w:numPr>
                <w:ilvl w:val="0"/>
                <w:numId w:val="64"/>
              </w:numPr>
              <w:tabs>
                <w:tab w:val="clear" w:pos="720"/>
                <w:tab w:val="num" w:pos="860"/>
              </w:tabs>
              <w:suppressAutoHyphens w:val="0"/>
              <w:autoSpaceDE/>
              <w:ind w:left="0" w:firstLine="0"/>
              <w:contextualSpacing w:val="0"/>
              <w:rPr>
                <w:sz w:val="24"/>
                <w:szCs w:val="24"/>
              </w:rPr>
            </w:pPr>
            <w:r w:rsidRPr="00C20E2C">
              <w:rPr>
                <w:sz w:val="24"/>
                <w:szCs w:val="24"/>
              </w:rPr>
              <w:t>Предельная высота зданий, строений, сооружений – не нормируется.</w:t>
            </w:r>
          </w:p>
          <w:p w:rsidR="0080070A" w:rsidRPr="00C20E2C" w:rsidRDefault="0080070A" w:rsidP="00A44387">
            <w:pPr>
              <w:widowControl/>
              <w:numPr>
                <w:ilvl w:val="0"/>
                <w:numId w:val="64"/>
              </w:numPr>
              <w:tabs>
                <w:tab w:val="clear" w:pos="720"/>
                <w:tab w:val="num" w:pos="860"/>
              </w:tabs>
              <w:suppressAutoHyphens w:val="0"/>
              <w:autoSpaceDE/>
              <w:ind w:left="0" w:firstLine="0"/>
              <w:contextualSpacing w:val="0"/>
              <w:rPr>
                <w:sz w:val="24"/>
                <w:szCs w:val="24"/>
              </w:rPr>
            </w:pPr>
            <w:r w:rsidRPr="00C20E2C">
              <w:rPr>
                <w:sz w:val="24"/>
                <w:szCs w:val="24"/>
              </w:rPr>
              <w:t xml:space="preserve">Максимальное количество этажей– </w:t>
            </w:r>
            <w:r w:rsidRPr="00C20E2C">
              <w:rPr>
                <w:b/>
                <w:sz w:val="24"/>
                <w:szCs w:val="24"/>
              </w:rPr>
              <w:t>3</w:t>
            </w:r>
            <w:r w:rsidRPr="00C20E2C">
              <w:rPr>
                <w:sz w:val="24"/>
                <w:szCs w:val="24"/>
              </w:rPr>
              <w:t>.</w:t>
            </w:r>
          </w:p>
          <w:p w:rsidR="0080070A" w:rsidRPr="00C20E2C" w:rsidRDefault="0080070A" w:rsidP="00A44387">
            <w:pPr>
              <w:widowControl/>
              <w:numPr>
                <w:ilvl w:val="0"/>
                <w:numId w:val="64"/>
              </w:numPr>
              <w:tabs>
                <w:tab w:val="clear" w:pos="720"/>
                <w:tab w:val="num" w:pos="860"/>
              </w:tabs>
              <w:suppressAutoHyphens w:val="0"/>
              <w:autoSpaceDE/>
              <w:ind w:left="0" w:firstLine="0"/>
              <w:contextualSpacing w:val="0"/>
              <w:rPr>
                <w:sz w:val="24"/>
                <w:szCs w:val="24"/>
              </w:rPr>
            </w:pPr>
            <w:r w:rsidRPr="00C20E2C">
              <w:rPr>
                <w:sz w:val="24"/>
                <w:szCs w:val="24"/>
              </w:rPr>
              <w:t xml:space="preserve">Минимальное количество этажей – </w:t>
            </w:r>
            <w:r w:rsidRPr="00C20E2C">
              <w:rPr>
                <w:b/>
                <w:sz w:val="24"/>
                <w:szCs w:val="24"/>
              </w:rPr>
              <w:t>1.</w:t>
            </w:r>
          </w:p>
          <w:p w:rsidR="0080070A" w:rsidRPr="00C20E2C" w:rsidRDefault="0080070A" w:rsidP="00A44387">
            <w:pPr>
              <w:widowControl/>
              <w:numPr>
                <w:ilvl w:val="0"/>
                <w:numId w:val="64"/>
              </w:numPr>
              <w:tabs>
                <w:tab w:val="clear" w:pos="720"/>
                <w:tab w:val="num" w:pos="860"/>
              </w:tabs>
              <w:suppressAutoHyphens w:val="0"/>
              <w:autoSpaceDE/>
              <w:ind w:left="0" w:firstLine="0"/>
              <w:contextualSpacing w:val="0"/>
              <w:rPr>
                <w:sz w:val="24"/>
                <w:szCs w:val="24"/>
              </w:rPr>
            </w:pPr>
            <w:r w:rsidRPr="00C20E2C">
              <w:rPr>
                <w:sz w:val="24"/>
                <w:szCs w:val="24"/>
              </w:rPr>
              <w:t xml:space="preserve">Максимальный процент застройки – </w:t>
            </w:r>
            <w:r w:rsidRPr="00C20E2C">
              <w:rPr>
                <w:b/>
                <w:sz w:val="24"/>
                <w:szCs w:val="24"/>
              </w:rPr>
              <w:t>80 %.</w:t>
            </w:r>
          </w:p>
        </w:tc>
      </w:tr>
      <w:tr w:rsidR="0080070A" w:rsidRPr="00C20E2C" w:rsidTr="0080070A">
        <w:trPr>
          <w:trHeight w:val="20"/>
        </w:trPr>
        <w:tc>
          <w:tcPr>
            <w:tcW w:w="2835" w:type="dxa"/>
            <w:vMerge/>
          </w:tcPr>
          <w:p w:rsidR="0080070A" w:rsidRPr="00C20E2C" w:rsidRDefault="0080070A" w:rsidP="00A44387">
            <w:pPr>
              <w:pStyle w:val="affffff8"/>
              <w:ind w:firstLine="0"/>
              <w:rPr>
                <w:sz w:val="24"/>
                <w:szCs w:val="24"/>
              </w:rPr>
            </w:pPr>
          </w:p>
        </w:tc>
        <w:tc>
          <w:tcPr>
            <w:tcW w:w="3969" w:type="dxa"/>
            <w:vMerge/>
          </w:tcPr>
          <w:p w:rsidR="0080070A" w:rsidRPr="00C20E2C" w:rsidRDefault="0080070A" w:rsidP="00A44387">
            <w:pPr>
              <w:pStyle w:val="affffff8"/>
              <w:ind w:firstLine="0"/>
              <w:rPr>
                <w:sz w:val="24"/>
                <w:szCs w:val="24"/>
              </w:rPr>
            </w:pPr>
          </w:p>
        </w:tc>
        <w:tc>
          <w:tcPr>
            <w:tcW w:w="1020" w:type="dxa"/>
            <w:vMerge/>
          </w:tcPr>
          <w:p w:rsidR="0080070A" w:rsidRPr="00C20E2C" w:rsidRDefault="0080070A" w:rsidP="00A44387">
            <w:pPr>
              <w:pStyle w:val="affffff8"/>
              <w:ind w:firstLine="0"/>
              <w:jc w:val="center"/>
              <w:rPr>
                <w:sz w:val="24"/>
                <w:szCs w:val="24"/>
              </w:rPr>
            </w:pPr>
          </w:p>
        </w:tc>
        <w:tc>
          <w:tcPr>
            <w:tcW w:w="2835" w:type="dxa"/>
          </w:tcPr>
          <w:p w:rsidR="0080070A" w:rsidRPr="00C20E2C" w:rsidRDefault="0080070A" w:rsidP="00A44387">
            <w:pPr>
              <w:ind w:firstLine="0"/>
              <w:rPr>
                <w:sz w:val="24"/>
                <w:szCs w:val="24"/>
              </w:rPr>
            </w:pPr>
            <w:r w:rsidRPr="00C20E2C">
              <w:rPr>
                <w:sz w:val="24"/>
                <w:szCs w:val="24"/>
              </w:rPr>
              <w:t>Пункт здравоохранения</w:t>
            </w:r>
          </w:p>
          <w:p w:rsidR="0080070A" w:rsidRPr="00C20E2C" w:rsidRDefault="0080070A" w:rsidP="00A44387">
            <w:pPr>
              <w:ind w:firstLine="0"/>
              <w:rPr>
                <w:sz w:val="24"/>
                <w:szCs w:val="24"/>
              </w:rPr>
            </w:pPr>
          </w:p>
        </w:tc>
        <w:tc>
          <w:tcPr>
            <w:tcW w:w="11339" w:type="dxa"/>
          </w:tcPr>
          <w:p w:rsidR="0080070A" w:rsidRPr="00C20E2C" w:rsidRDefault="0080070A" w:rsidP="00A44387">
            <w:pPr>
              <w:widowControl/>
              <w:numPr>
                <w:ilvl w:val="3"/>
                <w:numId w:val="62"/>
              </w:numPr>
              <w:suppressAutoHyphens w:val="0"/>
              <w:autoSpaceDE/>
              <w:ind w:left="0" w:firstLine="0"/>
              <w:contextualSpacing w:val="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80070A" w:rsidRPr="00C20E2C" w:rsidRDefault="0080070A" w:rsidP="00A44387">
            <w:pPr>
              <w:widowControl/>
              <w:numPr>
                <w:ilvl w:val="3"/>
                <w:numId w:val="62"/>
              </w:numPr>
              <w:suppressAutoHyphens w:val="0"/>
              <w:autoSpaceDE/>
              <w:ind w:left="0" w:firstLine="0"/>
              <w:contextualSpacing w:val="0"/>
              <w:rPr>
                <w:sz w:val="24"/>
                <w:szCs w:val="24"/>
              </w:rPr>
            </w:pPr>
            <w:r w:rsidRPr="00C20E2C">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80070A" w:rsidRPr="00C20E2C" w:rsidRDefault="0080070A" w:rsidP="00A44387">
            <w:pPr>
              <w:widowControl/>
              <w:numPr>
                <w:ilvl w:val="3"/>
                <w:numId w:val="62"/>
              </w:numPr>
              <w:suppressAutoHyphens w:val="0"/>
              <w:autoSpaceDE/>
              <w:ind w:left="0" w:firstLine="0"/>
              <w:contextualSpacing w:val="0"/>
              <w:rPr>
                <w:sz w:val="24"/>
                <w:szCs w:val="24"/>
              </w:rPr>
            </w:pPr>
            <w:r w:rsidRPr="00C20E2C">
              <w:rPr>
                <w:sz w:val="24"/>
                <w:szCs w:val="24"/>
              </w:rPr>
              <w:t>Предельная высота зданий, строений, сооружений – не нормируется.</w:t>
            </w:r>
          </w:p>
          <w:p w:rsidR="0080070A" w:rsidRPr="00C20E2C" w:rsidRDefault="0080070A" w:rsidP="00A44387">
            <w:pPr>
              <w:widowControl/>
              <w:numPr>
                <w:ilvl w:val="3"/>
                <w:numId w:val="62"/>
              </w:numPr>
              <w:suppressAutoHyphens w:val="0"/>
              <w:autoSpaceDE/>
              <w:ind w:left="0" w:firstLine="0"/>
              <w:contextualSpacing w:val="0"/>
              <w:rPr>
                <w:sz w:val="24"/>
                <w:szCs w:val="24"/>
              </w:rPr>
            </w:pPr>
            <w:r w:rsidRPr="00C20E2C">
              <w:rPr>
                <w:sz w:val="24"/>
                <w:szCs w:val="24"/>
              </w:rPr>
              <w:t xml:space="preserve">Максимальное количество этажей – </w:t>
            </w:r>
            <w:r w:rsidRPr="00C20E2C">
              <w:rPr>
                <w:b/>
                <w:sz w:val="24"/>
                <w:szCs w:val="24"/>
              </w:rPr>
              <w:t>3.</w:t>
            </w:r>
          </w:p>
          <w:p w:rsidR="0080070A" w:rsidRPr="00C20E2C" w:rsidRDefault="0080070A" w:rsidP="00A44387">
            <w:pPr>
              <w:widowControl/>
              <w:numPr>
                <w:ilvl w:val="3"/>
                <w:numId w:val="62"/>
              </w:numPr>
              <w:suppressAutoHyphens w:val="0"/>
              <w:autoSpaceDE/>
              <w:ind w:left="0" w:firstLine="0"/>
              <w:contextualSpacing w:val="0"/>
              <w:rPr>
                <w:sz w:val="24"/>
                <w:szCs w:val="24"/>
              </w:rPr>
            </w:pPr>
            <w:r w:rsidRPr="00C20E2C">
              <w:rPr>
                <w:sz w:val="24"/>
                <w:szCs w:val="24"/>
              </w:rPr>
              <w:t>Минимальное количество этажей</w:t>
            </w:r>
            <w:r w:rsidRPr="00C20E2C">
              <w:rPr>
                <w:b/>
                <w:sz w:val="24"/>
                <w:szCs w:val="24"/>
              </w:rPr>
              <w:t xml:space="preserve"> – 1.</w:t>
            </w:r>
          </w:p>
          <w:p w:rsidR="0080070A" w:rsidRPr="00C20E2C" w:rsidRDefault="0080070A" w:rsidP="00A44387">
            <w:pPr>
              <w:widowControl/>
              <w:numPr>
                <w:ilvl w:val="3"/>
                <w:numId w:val="62"/>
              </w:numPr>
              <w:suppressAutoHyphens w:val="0"/>
              <w:autoSpaceDE/>
              <w:ind w:left="0" w:firstLine="0"/>
              <w:contextualSpacing w:val="0"/>
              <w:rPr>
                <w:sz w:val="24"/>
                <w:szCs w:val="24"/>
              </w:rPr>
            </w:pPr>
            <w:r w:rsidRPr="00C20E2C">
              <w:rPr>
                <w:sz w:val="24"/>
                <w:szCs w:val="24"/>
              </w:rPr>
              <w:t xml:space="preserve">Максимальный процент застройки – </w:t>
            </w:r>
            <w:r w:rsidRPr="00C20E2C">
              <w:rPr>
                <w:b/>
                <w:sz w:val="24"/>
                <w:szCs w:val="24"/>
              </w:rPr>
              <w:t>80%.</w:t>
            </w:r>
          </w:p>
        </w:tc>
      </w:tr>
      <w:tr w:rsidR="0080070A" w:rsidRPr="00C20E2C" w:rsidTr="0080070A">
        <w:trPr>
          <w:trHeight w:val="20"/>
        </w:trPr>
        <w:tc>
          <w:tcPr>
            <w:tcW w:w="2835" w:type="dxa"/>
            <w:vMerge/>
          </w:tcPr>
          <w:p w:rsidR="0080070A" w:rsidRPr="00C20E2C" w:rsidRDefault="0080070A" w:rsidP="00A44387">
            <w:pPr>
              <w:pStyle w:val="affffff8"/>
              <w:ind w:firstLine="0"/>
              <w:rPr>
                <w:sz w:val="24"/>
                <w:szCs w:val="24"/>
              </w:rPr>
            </w:pPr>
          </w:p>
        </w:tc>
        <w:tc>
          <w:tcPr>
            <w:tcW w:w="3969" w:type="dxa"/>
            <w:vMerge/>
          </w:tcPr>
          <w:p w:rsidR="0080070A" w:rsidRPr="00C20E2C" w:rsidRDefault="0080070A" w:rsidP="00A44387">
            <w:pPr>
              <w:pStyle w:val="affffff8"/>
              <w:ind w:firstLine="0"/>
              <w:rPr>
                <w:sz w:val="24"/>
                <w:szCs w:val="24"/>
              </w:rPr>
            </w:pPr>
          </w:p>
        </w:tc>
        <w:tc>
          <w:tcPr>
            <w:tcW w:w="1020" w:type="dxa"/>
            <w:vMerge/>
          </w:tcPr>
          <w:p w:rsidR="0080070A" w:rsidRPr="00C20E2C" w:rsidRDefault="0080070A" w:rsidP="00A44387">
            <w:pPr>
              <w:pStyle w:val="affffff8"/>
              <w:ind w:firstLine="0"/>
              <w:jc w:val="center"/>
              <w:rPr>
                <w:sz w:val="24"/>
                <w:szCs w:val="24"/>
              </w:rPr>
            </w:pPr>
          </w:p>
        </w:tc>
        <w:tc>
          <w:tcPr>
            <w:tcW w:w="2835" w:type="dxa"/>
          </w:tcPr>
          <w:p w:rsidR="0080070A" w:rsidRPr="00C20E2C" w:rsidRDefault="0080070A" w:rsidP="00A44387">
            <w:pPr>
              <w:ind w:firstLine="0"/>
              <w:rPr>
                <w:sz w:val="24"/>
                <w:szCs w:val="24"/>
              </w:rPr>
            </w:pPr>
            <w:r w:rsidRPr="00C20E2C">
              <w:rPr>
                <w:sz w:val="24"/>
                <w:szCs w:val="24"/>
              </w:rPr>
              <w:t>Аптека</w:t>
            </w:r>
          </w:p>
          <w:p w:rsidR="0080070A" w:rsidRPr="00C20E2C" w:rsidRDefault="0080070A" w:rsidP="00A44387">
            <w:pPr>
              <w:ind w:firstLine="0"/>
              <w:rPr>
                <w:sz w:val="24"/>
                <w:szCs w:val="24"/>
              </w:rPr>
            </w:pPr>
          </w:p>
        </w:tc>
        <w:tc>
          <w:tcPr>
            <w:tcW w:w="11339" w:type="dxa"/>
          </w:tcPr>
          <w:p w:rsidR="0080070A" w:rsidRPr="00C20E2C" w:rsidRDefault="0080070A" w:rsidP="00A44387">
            <w:pPr>
              <w:pStyle w:val="ab"/>
              <w:widowControl/>
              <w:numPr>
                <w:ilvl w:val="0"/>
                <w:numId w:val="65"/>
              </w:numPr>
              <w:suppressAutoHyphens w:val="0"/>
              <w:autoSpaceDE/>
              <w:ind w:left="0" w:firstLine="0"/>
              <w:rPr>
                <w:sz w:val="24"/>
                <w:szCs w:val="24"/>
              </w:rPr>
            </w:pPr>
            <w:r w:rsidRPr="00C20E2C">
              <w:rPr>
                <w:sz w:val="24"/>
                <w:szCs w:val="24"/>
              </w:rPr>
              <w:t xml:space="preserve">Максимальный размер земельных участков – </w:t>
            </w:r>
            <w:r w:rsidRPr="00C20E2C">
              <w:rPr>
                <w:b/>
                <w:sz w:val="24"/>
                <w:szCs w:val="24"/>
              </w:rPr>
              <w:t>0,04 га.</w:t>
            </w:r>
          </w:p>
          <w:p w:rsidR="0080070A" w:rsidRPr="00C20E2C" w:rsidRDefault="0080070A" w:rsidP="00A44387">
            <w:pPr>
              <w:pStyle w:val="ab"/>
              <w:widowControl/>
              <w:numPr>
                <w:ilvl w:val="0"/>
                <w:numId w:val="65"/>
              </w:numPr>
              <w:suppressAutoHyphens w:val="0"/>
              <w:autoSpaceDE/>
              <w:ind w:left="0" w:firstLine="0"/>
              <w:rPr>
                <w:sz w:val="24"/>
                <w:szCs w:val="24"/>
              </w:rPr>
            </w:pPr>
            <w:r w:rsidRPr="00C20E2C">
              <w:rPr>
                <w:sz w:val="24"/>
                <w:szCs w:val="24"/>
              </w:rPr>
              <w:t>Минимальный размер земельного участка - не нормируется.</w:t>
            </w:r>
          </w:p>
          <w:p w:rsidR="0080070A" w:rsidRPr="00C20E2C" w:rsidRDefault="0080070A" w:rsidP="00A44387">
            <w:pPr>
              <w:pStyle w:val="ab"/>
              <w:widowControl/>
              <w:numPr>
                <w:ilvl w:val="0"/>
                <w:numId w:val="65"/>
              </w:numPr>
              <w:suppressAutoHyphens w:val="0"/>
              <w:autoSpaceDE/>
              <w:ind w:left="0" w:firstLine="0"/>
              <w:rPr>
                <w:sz w:val="24"/>
                <w:szCs w:val="24"/>
              </w:rPr>
            </w:pPr>
            <w:r w:rsidRPr="00C20E2C">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80070A" w:rsidRPr="00C20E2C" w:rsidRDefault="0080070A" w:rsidP="00A44387">
            <w:pPr>
              <w:pStyle w:val="ab"/>
              <w:widowControl/>
              <w:numPr>
                <w:ilvl w:val="0"/>
                <w:numId w:val="65"/>
              </w:numPr>
              <w:suppressAutoHyphens w:val="0"/>
              <w:autoSpaceDE/>
              <w:ind w:left="0" w:firstLine="0"/>
              <w:rPr>
                <w:sz w:val="24"/>
                <w:szCs w:val="24"/>
              </w:rPr>
            </w:pPr>
            <w:r w:rsidRPr="00C20E2C">
              <w:rPr>
                <w:sz w:val="24"/>
                <w:szCs w:val="24"/>
              </w:rPr>
              <w:t>Предельная высота зданий, строений, сооружений – не нормируется.</w:t>
            </w:r>
          </w:p>
          <w:p w:rsidR="0080070A" w:rsidRPr="00C20E2C" w:rsidRDefault="0080070A" w:rsidP="00A44387">
            <w:pPr>
              <w:pStyle w:val="ab"/>
              <w:widowControl/>
              <w:numPr>
                <w:ilvl w:val="0"/>
                <w:numId w:val="65"/>
              </w:numPr>
              <w:suppressAutoHyphens w:val="0"/>
              <w:autoSpaceDE/>
              <w:ind w:left="0" w:firstLine="0"/>
              <w:rPr>
                <w:sz w:val="24"/>
                <w:szCs w:val="24"/>
              </w:rPr>
            </w:pPr>
            <w:r w:rsidRPr="00C20E2C">
              <w:rPr>
                <w:sz w:val="24"/>
                <w:szCs w:val="24"/>
              </w:rPr>
              <w:t xml:space="preserve">Максимальное количество этажей – </w:t>
            </w:r>
            <w:r w:rsidRPr="00C20E2C">
              <w:rPr>
                <w:b/>
                <w:sz w:val="24"/>
                <w:szCs w:val="24"/>
              </w:rPr>
              <w:t>3.</w:t>
            </w:r>
          </w:p>
          <w:p w:rsidR="0080070A" w:rsidRPr="00C20E2C" w:rsidRDefault="0080070A" w:rsidP="00A44387">
            <w:pPr>
              <w:pStyle w:val="ab"/>
              <w:widowControl/>
              <w:numPr>
                <w:ilvl w:val="0"/>
                <w:numId w:val="65"/>
              </w:numPr>
              <w:suppressAutoHyphens w:val="0"/>
              <w:autoSpaceDE/>
              <w:ind w:left="0" w:firstLine="0"/>
              <w:rPr>
                <w:sz w:val="24"/>
                <w:szCs w:val="24"/>
              </w:rPr>
            </w:pPr>
            <w:r w:rsidRPr="00C20E2C">
              <w:rPr>
                <w:sz w:val="24"/>
                <w:szCs w:val="24"/>
              </w:rPr>
              <w:t>Минимальное количество этажей</w:t>
            </w:r>
            <w:r w:rsidRPr="00C20E2C">
              <w:rPr>
                <w:b/>
                <w:sz w:val="24"/>
                <w:szCs w:val="24"/>
              </w:rPr>
              <w:t xml:space="preserve"> – 1.</w:t>
            </w:r>
          </w:p>
          <w:p w:rsidR="0080070A" w:rsidRPr="00C20E2C" w:rsidRDefault="0080070A" w:rsidP="00A44387">
            <w:pPr>
              <w:pStyle w:val="ab"/>
              <w:widowControl/>
              <w:numPr>
                <w:ilvl w:val="0"/>
                <w:numId w:val="65"/>
              </w:numPr>
              <w:suppressAutoHyphens w:val="0"/>
              <w:autoSpaceDE/>
              <w:ind w:left="0" w:firstLine="0"/>
              <w:rPr>
                <w:sz w:val="24"/>
                <w:szCs w:val="24"/>
              </w:rPr>
            </w:pPr>
            <w:r w:rsidRPr="00C20E2C">
              <w:rPr>
                <w:sz w:val="24"/>
                <w:szCs w:val="24"/>
              </w:rPr>
              <w:t xml:space="preserve">Максимальный процент застройки – </w:t>
            </w:r>
            <w:r w:rsidRPr="00C20E2C">
              <w:rPr>
                <w:b/>
                <w:sz w:val="24"/>
                <w:szCs w:val="24"/>
              </w:rPr>
              <w:t>90%.</w:t>
            </w:r>
          </w:p>
          <w:p w:rsidR="0080070A" w:rsidRPr="00C20E2C" w:rsidRDefault="0080070A" w:rsidP="00A44387">
            <w:pPr>
              <w:pStyle w:val="ab"/>
              <w:widowControl/>
              <w:numPr>
                <w:ilvl w:val="0"/>
                <w:numId w:val="65"/>
              </w:numPr>
              <w:suppressAutoHyphens w:val="0"/>
              <w:autoSpaceDE/>
              <w:ind w:left="0" w:firstLine="0"/>
              <w:rPr>
                <w:sz w:val="24"/>
                <w:szCs w:val="24"/>
              </w:rPr>
            </w:pPr>
            <w:r w:rsidRPr="00C20E2C">
              <w:rPr>
                <w:sz w:val="24"/>
                <w:szCs w:val="24"/>
              </w:rPr>
              <w:t>Аптеки могут размещаться в отдельно стоящих малоэтажных зданиях, быть встроенными и встроенно-пристроенными к первым этажам многоквартирных жилых и общественных зданий. Размещение аптек допускается по линии застройки, выходящей на красные линии.</w:t>
            </w:r>
          </w:p>
        </w:tc>
      </w:tr>
      <w:tr w:rsidR="0080070A" w:rsidRPr="00C20E2C" w:rsidTr="0080070A">
        <w:trPr>
          <w:trHeight w:val="20"/>
        </w:trPr>
        <w:tc>
          <w:tcPr>
            <w:tcW w:w="2835" w:type="dxa"/>
            <w:vMerge w:val="restart"/>
          </w:tcPr>
          <w:p w:rsidR="0080070A" w:rsidRPr="00C20E2C" w:rsidRDefault="0080070A" w:rsidP="00A44387">
            <w:pPr>
              <w:pStyle w:val="affffff8"/>
              <w:ind w:firstLine="0"/>
              <w:rPr>
                <w:sz w:val="24"/>
                <w:szCs w:val="24"/>
              </w:rPr>
            </w:pPr>
            <w:bookmarkStart w:id="89" w:name="sub_10342"/>
            <w:r w:rsidRPr="00C20E2C">
              <w:rPr>
                <w:sz w:val="24"/>
                <w:szCs w:val="24"/>
              </w:rPr>
              <w:t>Стационарное медицинское обслуживание</w:t>
            </w:r>
            <w:bookmarkEnd w:id="89"/>
          </w:p>
        </w:tc>
        <w:tc>
          <w:tcPr>
            <w:tcW w:w="3969" w:type="dxa"/>
            <w:vMerge w:val="restart"/>
          </w:tcPr>
          <w:p w:rsidR="0080070A" w:rsidRPr="00C20E2C" w:rsidRDefault="0080070A" w:rsidP="00A44387">
            <w:pPr>
              <w:pStyle w:val="affffff8"/>
              <w:ind w:firstLine="0"/>
              <w:rPr>
                <w:sz w:val="24"/>
                <w:szCs w:val="24"/>
              </w:rPr>
            </w:pPr>
            <w:r w:rsidRPr="00C20E2C">
              <w:rPr>
                <w:sz w:val="24"/>
                <w:szCs w:val="24"/>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80070A" w:rsidRPr="00C20E2C" w:rsidRDefault="0080070A" w:rsidP="00A44387">
            <w:pPr>
              <w:pStyle w:val="affffff8"/>
              <w:ind w:firstLine="0"/>
              <w:rPr>
                <w:sz w:val="24"/>
                <w:szCs w:val="24"/>
              </w:rPr>
            </w:pPr>
            <w:r w:rsidRPr="00C20E2C">
              <w:rPr>
                <w:sz w:val="24"/>
                <w:szCs w:val="24"/>
              </w:rPr>
              <w:t>размещение станций скорой помощи;</w:t>
            </w:r>
          </w:p>
          <w:p w:rsidR="0080070A" w:rsidRPr="00C20E2C" w:rsidRDefault="0080070A" w:rsidP="00A44387">
            <w:pPr>
              <w:pStyle w:val="affffff8"/>
              <w:ind w:firstLine="0"/>
              <w:rPr>
                <w:sz w:val="24"/>
                <w:szCs w:val="24"/>
              </w:rPr>
            </w:pPr>
            <w:bookmarkStart w:id="90" w:name="sub_103104"/>
            <w:r w:rsidRPr="00C20E2C">
              <w:rPr>
                <w:sz w:val="24"/>
                <w:szCs w:val="24"/>
              </w:rPr>
              <w:t>размещение площадок санитарной авиации</w:t>
            </w:r>
            <w:bookmarkEnd w:id="90"/>
          </w:p>
        </w:tc>
        <w:tc>
          <w:tcPr>
            <w:tcW w:w="1020" w:type="dxa"/>
          </w:tcPr>
          <w:p w:rsidR="0080070A" w:rsidRPr="00C20E2C" w:rsidRDefault="0080070A" w:rsidP="00A44387">
            <w:pPr>
              <w:pStyle w:val="affffff8"/>
              <w:ind w:firstLine="0"/>
              <w:jc w:val="center"/>
              <w:rPr>
                <w:sz w:val="24"/>
                <w:szCs w:val="24"/>
              </w:rPr>
            </w:pPr>
            <w:r w:rsidRPr="00C20E2C">
              <w:rPr>
                <w:sz w:val="24"/>
                <w:szCs w:val="24"/>
              </w:rPr>
              <w:t>3.4.2</w:t>
            </w:r>
          </w:p>
        </w:tc>
        <w:tc>
          <w:tcPr>
            <w:tcW w:w="2835" w:type="dxa"/>
          </w:tcPr>
          <w:p w:rsidR="0080070A" w:rsidRPr="00C20E2C" w:rsidRDefault="0080070A" w:rsidP="00A44387">
            <w:pPr>
              <w:ind w:firstLine="0"/>
              <w:rPr>
                <w:sz w:val="24"/>
                <w:szCs w:val="24"/>
              </w:rPr>
            </w:pPr>
            <w:r w:rsidRPr="00C20E2C">
              <w:rPr>
                <w:sz w:val="24"/>
                <w:szCs w:val="24"/>
              </w:rPr>
              <w:t>Больница</w:t>
            </w:r>
          </w:p>
        </w:tc>
        <w:tc>
          <w:tcPr>
            <w:tcW w:w="11339" w:type="dxa"/>
          </w:tcPr>
          <w:p w:rsidR="0080070A" w:rsidRPr="00C20E2C" w:rsidRDefault="0080070A" w:rsidP="00A44387">
            <w:pPr>
              <w:pStyle w:val="ab"/>
              <w:widowControl/>
              <w:numPr>
                <w:ilvl w:val="0"/>
                <w:numId w:val="57"/>
              </w:numPr>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80070A" w:rsidRPr="00C20E2C" w:rsidRDefault="0080070A" w:rsidP="00A44387">
            <w:pPr>
              <w:widowControl/>
              <w:numPr>
                <w:ilvl w:val="0"/>
                <w:numId w:val="57"/>
              </w:numPr>
              <w:suppressAutoHyphens w:val="0"/>
              <w:autoSpaceDE/>
              <w:ind w:left="0" w:firstLine="0"/>
              <w:contextualSpacing w:val="0"/>
              <w:rPr>
                <w:bCs/>
                <w:sz w:val="24"/>
                <w:szCs w:val="24"/>
              </w:rPr>
            </w:pPr>
            <w:r w:rsidRPr="00C20E2C">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80070A" w:rsidRPr="00C20E2C" w:rsidRDefault="0080070A" w:rsidP="00A44387">
            <w:pPr>
              <w:pStyle w:val="ab"/>
              <w:widowControl/>
              <w:numPr>
                <w:ilvl w:val="0"/>
                <w:numId w:val="57"/>
              </w:numPr>
              <w:suppressAutoHyphens w:val="0"/>
              <w:autoSpaceDE/>
              <w:ind w:left="0" w:firstLine="0"/>
              <w:rPr>
                <w:sz w:val="24"/>
                <w:szCs w:val="24"/>
              </w:rPr>
            </w:pPr>
            <w:r w:rsidRPr="00C20E2C">
              <w:rPr>
                <w:sz w:val="24"/>
                <w:szCs w:val="24"/>
              </w:rPr>
              <w:t>Предельная высота зданий, строений, сооружений – не нормируется.</w:t>
            </w:r>
          </w:p>
          <w:p w:rsidR="0080070A" w:rsidRPr="00C20E2C" w:rsidRDefault="0080070A" w:rsidP="00A44387">
            <w:pPr>
              <w:pStyle w:val="ab"/>
              <w:widowControl/>
              <w:numPr>
                <w:ilvl w:val="0"/>
                <w:numId w:val="57"/>
              </w:numPr>
              <w:suppressAutoHyphens w:val="0"/>
              <w:autoSpaceDE/>
              <w:ind w:left="0" w:firstLine="0"/>
              <w:rPr>
                <w:sz w:val="24"/>
                <w:szCs w:val="24"/>
              </w:rPr>
            </w:pPr>
            <w:r w:rsidRPr="00C20E2C">
              <w:rPr>
                <w:sz w:val="24"/>
                <w:szCs w:val="24"/>
              </w:rPr>
              <w:t xml:space="preserve">Максимальное количество этажей– </w:t>
            </w:r>
            <w:r w:rsidRPr="00C20E2C">
              <w:rPr>
                <w:b/>
                <w:sz w:val="24"/>
                <w:szCs w:val="24"/>
              </w:rPr>
              <w:t>5</w:t>
            </w:r>
            <w:r w:rsidRPr="00C20E2C">
              <w:rPr>
                <w:sz w:val="24"/>
                <w:szCs w:val="24"/>
              </w:rPr>
              <w:t>.</w:t>
            </w:r>
          </w:p>
          <w:p w:rsidR="0080070A" w:rsidRPr="00C20E2C" w:rsidRDefault="0080070A" w:rsidP="00A44387">
            <w:pPr>
              <w:pStyle w:val="ab"/>
              <w:widowControl/>
              <w:numPr>
                <w:ilvl w:val="0"/>
                <w:numId w:val="57"/>
              </w:numPr>
              <w:suppressAutoHyphens w:val="0"/>
              <w:autoSpaceDE/>
              <w:ind w:left="0" w:firstLine="0"/>
              <w:rPr>
                <w:b/>
                <w:sz w:val="24"/>
                <w:szCs w:val="24"/>
              </w:rPr>
            </w:pPr>
            <w:r w:rsidRPr="00C20E2C">
              <w:rPr>
                <w:sz w:val="24"/>
                <w:szCs w:val="24"/>
              </w:rPr>
              <w:t xml:space="preserve">Минимальное количество этажей – </w:t>
            </w:r>
            <w:r w:rsidRPr="00C20E2C">
              <w:rPr>
                <w:b/>
                <w:sz w:val="24"/>
                <w:szCs w:val="24"/>
              </w:rPr>
              <w:t>1.</w:t>
            </w:r>
          </w:p>
          <w:p w:rsidR="0080070A" w:rsidRPr="00C20E2C" w:rsidRDefault="0080070A" w:rsidP="00A44387">
            <w:pPr>
              <w:pStyle w:val="ab"/>
              <w:widowControl/>
              <w:numPr>
                <w:ilvl w:val="0"/>
                <w:numId w:val="57"/>
              </w:numPr>
              <w:suppressAutoHyphens w:val="0"/>
              <w:autoSpaceDE/>
              <w:ind w:left="0" w:firstLine="0"/>
              <w:rPr>
                <w:b/>
                <w:sz w:val="24"/>
                <w:szCs w:val="24"/>
              </w:rPr>
            </w:pPr>
            <w:r w:rsidRPr="00C20E2C">
              <w:rPr>
                <w:sz w:val="24"/>
                <w:szCs w:val="24"/>
              </w:rPr>
              <w:t xml:space="preserve">Максимальный процент застройки – </w:t>
            </w:r>
            <w:r w:rsidRPr="00C20E2C">
              <w:rPr>
                <w:b/>
                <w:sz w:val="24"/>
                <w:szCs w:val="24"/>
              </w:rPr>
              <w:t>60 %.</w:t>
            </w:r>
          </w:p>
          <w:p w:rsidR="0080070A" w:rsidRPr="00C20E2C" w:rsidRDefault="0080070A" w:rsidP="00A44387">
            <w:pPr>
              <w:pStyle w:val="ab"/>
              <w:widowControl/>
              <w:numPr>
                <w:ilvl w:val="0"/>
                <w:numId w:val="57"/>
              </w:numPr>
              <w:suppressAutoHyphens w:val="0"/>
              <w:autoSpaceDE/>
              <w:ind w:left="0" w:firstLine="0"/>
              <w:rPr>
                <w:sz w:val="24"/>
                <w:szCs w:val="24"/>
              </w:rPr>
            </w:pPr>
            <w:r w:rsidRPr="00C20E2C">
              <w:rPr>
                <w:sz w:val="24"/>
                <w:szCs w:val="24"/>
              </w:rPr>
              <w:t xml:space="preserve">Отступ от красной линии – </w:t>
            </w:r>
            <w:r w:rsidRPr="00C20E2C">
              <w:rPr>
                <w:b/>
                <w:sz w:val="24"/>
                <w:szCs w:val="24"/>
              </w:rPr>
              <w:t>30 м</w:t>
            </w:r>
            <w:r w:rsidRPr="00C20E2C">
              <w:rPr>
                <w:sz w:val="24"/>
                <w:szCs w:val="24"/>
              </w:rPr>
              <w:t xml:space="preserve">, минимальный отступ от жилых и общественных зданий – не менее </w:t>
            </w:r>
            <w:r w:rsidRPr="00C20E2C">
              <w:rPr>
                <w:b/>
                <w:sz w:val="24"/>
                <w:szCs w:val="24"/>
              </w:rPr>
              <w:t>30</w:t>
            </w:r>
            <w:r w:rsidRPr="00C20E2C">
              <w:rPr>
                <w:sz w:val="24"/>
                <w:szCs w:val="24"/>
              </w:rPr>
              <w:t xml:space="preserve"> </w:t>
            </w:r>
            <w:r w:rsidRPr="00C20E2C">
              <w:rPr>
                <w:b/>
                <w:sz w:val="24"/>
                <w:szCs w:val="24"/>
              </w:rPr>
              <w:t>м</w:t>
            </w:r>
            <w:r w:rsidRPr="00C20E2C">
              <w:rPr>
                <w:sz w:val="24"/>
                <w:szCs w:val="24"/>
              </w:rPr>
              <w:t>.</w:t>
            </w:r>
          </w:p>
          <w:p w:rsidR="0080070A" w:rsidRPr="00C20E2C" w:rsidRDefault="0080070A" w:rsidP="00A44387">
            <w:pPr>
              <w:pStyle w:val="ab"/>
              <w:widowControl/>
              <w:numPr>
                <w:ilvl w:val="0"/>
                <w:numId w:val="57"/>
              </w:numPr>
              <w:suppressAutoHyphens w:val="0"/>
              <w:autoSpaceDE/>
              <w:ind w:left="0" w:firstLine="0"/>
              <w:rPr>
                <w:sz w:val="24"/>
                <w:szCs w:val="24"/>
              </w:rPr>
            </w:pPr>
            <w:r w:rsidRPr="00C20E2C">
              <w:rPr>
                <w:sz w:val="24"/>
                <w:szCs w:val="24"/>
              </w:rPr>
              <w:t xml:space="preserve">Площадь зеленых насаждений и газонов должна составлять не менее </w:t>
            </w:r>
            <w:r w:rsidRPr="00C20E2C">
              <w:rPr>
                <w:b/>
                <w:sz w:val="24"/>
                <w:szCs w:val="24"/>
              </w:rPr>
              <w:t>60%</w:t>
            </w:r>
            <w:r w:rsidRPr="00C20E2C">
              <w:rPr>
                <w:sz w:val="24"/>
                <w:szCs w:val="24"/>
              </w:rPr>
              <w:t xml:space="preserve"> общей площади участка. Деревья должны размещаться на расстоянии не менее </w:t>
            </w:r>
            <w:r w:rsidRPr="00C20E2C">
              <w:rPr>
                <w:b/>
                <w:sz w:val="24"/>
                <w:szCs w:val="24"/>
              </w:rPr>
              <w:t>15 метров</w:t>
            </w:r>
            <w:r w:rsidRPr="00C20E2C">
              <w:rPr>
                <w:sz w:val="24"/>
                <w:szCs w:val="24"/>
              </w:rPr>
              <w:t xml:space="preserve"> от здания, кустарник – не менее </w:t>
            </w:r>
            <w:r w:rsidRPr="00C20E2C">
              <w:rPr>
                <w:b/>
                <w:sz w:val="24"/>
                <w:szCs w:val="24"/>
              </w:rPr>
              <w:t>5 метров.</w:t>
            </w:r>
          </w:p>
        </w:tc>
      </w:tr>
      <w:tr w:rsidR="0080070A" w:rsidRPr="00C20E2C" w:rsidTr="0080070A">
        <w:trPr>
          <w:trHeight w:val="20"/>
        </w:trPr>
        <w:tc>
          <w:tcPr>
            <w:tcW w:w="2835" w:type="dxa"/>
            <w:vMerge/>
          </w:tcPr>
          <w:p w:rsidR="0080070A" w:rsidRPr="00C20E2C" w:rsidRDefault="0080070A" w:rsidP="00A44387">
            <w:pPr>
              <w:widowControl/>
              <w:suppressAutoHyphens w:val="0"/>
              <w:autoSpaceDE/>
              <w:ind w:firstLine="0"/>
              <w:rPr>
                <w:sz w:val="24"/>
                <w:szCs w:val="24"/>
              </w:rPr>
            </w:pPr>
          </w:p>
        </w:tc>
        <w:tc>
          <w:tcPr>
            <w:tcW w:w="3969" w:type="dxa"/>
            <w:vMerge/>
          </w:tcPr>
          <w:p w:rsidR="0080070A" w:rsidRPr="00C20E2C" w:rsidRDefault="0080070A" w:rsidP="00A44387">
            <w:pPr>
              <w:ind w:firstLine="0"/>
              <w:rPr>
                <w:sz w:val="24"/>
                <w:szCs w:val="24"/>
              </w:rPr>
            </w:pPr>
          </w:p>
        </w:tc>
        <w:tc>
          <w:tcPr>
            <w:tcW w:w="1020" w:type="dxa"/>
          </w:tcPr>
          <w:p w:rsidR="0080070A" w:rsidRPr="00C20E2C" w:rsidRDefault="0080070A" w:rsidP="00A44387">
            <w:pPr>
              <w:ind w:firstLine="0"/>
              <w:rPr>
                <w:sz w:val="24"/>
                <w:szCs w:val="24"/>
              </w:rPr>
            </w:pPr>
          </w:p>
        </w:tc>
        <w:tc>
          <w:tcPr>
            <w:tcW w:w="2835" w:type="dxa"/>
          </w:tcPr>
          <w:p w:rsidR="0080070A" w:rsidRPr="00C20E2C" w:rsidRDefault="0080070A" w:rsidP="00A44387">
            <w:pPr>
              <w:ind w:firstLine="0"/>
              <w:rPr>
                <w:sz w:val="24"/>
                <w:szCs w:val="24"/>
              </w:rPr>
            </w:pPr>
            <w:r w:rsidRPr="00C20E2C">
              <w:rPr>
                <w:sz w:val="24"/>
                <w:szCs w:val="24"/>
              </w:rPr>
              <w:t>Пункты оказания первой медицинской помощи</w:t>
            </w:r>
          </w:p>
        </w:tc>
        <w:tc>
          <w:tcPr>
            <w:tcW w:w="11339" w:type="dxa"/>
          </w:tcPr>
          <w:p w:rsidR="0080070A" w:rsidRPr="00C20E2C" w:rsidRDefault="0080070A" w:rsidP="00A44387">
            <w:pPr>
              <w:pStyle w:val="ab"/>
              <w:widowControl/>
              <w:numPr>
                <w:ilvl w:val="0"/>
                <w:numId w:val="59"/>
              </w:numPr>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80070A" w:rsidRPr="00C20E2C" w:rsidRDefault="0080070A" w:rsidP="00A44387">
            <w:pPr>
              <w:pStyle w:val="ab"/>
              <w:widowControl/>
              <w:numPr>
                <w:ilvl w:val="0"/>
                <w:numId w:val="59"/>
              </w:numPr>
              <w:suppressAutoHyphens w:val="0"/>
              <w:autoSpaceDE/>
              <w:ind w:left="0" w:firstLine="0"/>
              <w:rPr>
                <w:sz w:val="24"/>
                <w:szCs w:val="24"/>
              </w:rPr>
            </w:pPr>
            <w:r w:rsidRPr="00C20E2C">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80070A" w:rsidRPr="00C20E2C" w:rsidRDefault="0080070A" w:rsidP="00A44387">
            <w:pPr>
              <w:pStyle w:val="ab"/>
              <w:widowControl/>
              <w:numPr>
                <w:ilvl w:val="0"/>
                <w:numId w:val="59"/>
              </w:numPr>
              <w:suppressAutoHyphens w:val="0"/>
              <w:autoSpaceDE/>
              <w:ind w:left="0" w:firstLine="0"/>
              <w:rPr>
                <w:sz w:val="24"/>
                <w:szCs w:val="24"/>
              </w:rPr>
            </w:pPr>
            <w:r w:rsidRPr="00C20E2C">
              <w:rPr>
                <w:sz w:val="24"/>
                <w:szCs w:val="24"/>
              </w:rPr>
              <w:t>Предельная высота зданий, строений, сооружений – не нормируется.</w:t>
            </w:r>
          </w:p>
          <w:p w:rsidR="0080070A" w:rsidRPr="00C20E2C" w:rsidRDefault="0080070A" w:rsidP="00A44387">
            <w:pPr>
              <w:pStyle w:val="ab"/>
              <w:widowControl/>
              <w:numPr>
                <w:ilvl w:val="0"/>
                <w:numId w:val="59"/>
              </w:numPr>
              <w:suppressAutoHyphens w:val="0"/>
              <w:autoSpaceDE/>
              <w:ind w:left="0" w:firstLine="0"/>
              <w:rPr>
                <w:sz w:val="24"/>
                <w:szCs w:val="24"/>
              </w:rPr>
            </w:pPr>
            <w:r w:rsidRPr="00C20E2C">
              <w:rPr>
                <w:sz w:val="24"/>
                <w:szCs w:val="24"/>
              </w:rPr>
              <w:t xml:space="preserve">Максимальное количество этажей– </w:t>
            </w:r>
            <w:r w:rsidRPr="00C20E2C">
              <w:rPr>
                <w:b/>
                <w:sz w:val="24"/>
                <w:szCs w:val="24"/>
              </w:rPr>
              <w:t>3</w:t>
            </w:r>
            <w:r w:rsidRPr="00C20E2C">
              <w:rPr>
                <w:sz w:val="24"/>
                <w:szCs w:val="24"/>
              </w:rPr>
              <w:t>.</w:t>
            </w:r>
          </w:p>
          <w:p w:rsidR="0080070A" w:rsidRPr="00C20E2C" w:rsidRDefault="0080070A" w:rsidP="00A44387">
            <w:pPr>
              <w:pStyle w:val="ab"/>
              <w:widowControl/>
              <w:numPr>
                <w:ilvl w:val="0"/>
                <w:numId w:val="59"/>
              </w:numPr>
              <w:suppressAutoHyphens w:val="0"/>
              <w:autoSpaceDE/>
              <w:ind w:left="0" w:firstLine="0"/>
              <w:rPr>
                <w:sz w:val="24"/>
                <w:szCs w:val="24"/>
              </w:rPr>
            </w:pPr>
            <w:r w:rsidRPr="00C20E2C">
              <w:rPr>
                <w:sz w:val="24"/>
                <w:szCs w:val="24"/>
              </w:rPr>
              <w:t xml:space="preserve">Минимальное количество этажей – </w:t>
            </w:r>
            <w:r w:rsidRPr="00C20E2C">
              <w:rPr>
                <w:b/>
                <w:sz w:val="24"/>
                <w:szCs w:val="24"/>
              </w:rPr>
              <w:t>1.</w:t>
            </w:r>
          </w:p>
          <w:p w:rsidR="0080070A" w:rsidRPr="00C20E2C" w:rsidRDefault="0080070A" w:rsidP="00A44387">
            <w:pPr>
              <w:pStyle w:val="ab"/>
              <w:widowControl/>
              <w:numPr>
                <w:ilvl w:val="0"/>
                <w:numId w:val="59"/>
              </w:numPr>
              <w:suppressAutoHyphens w:val="0"/>
              <w:autoSpaceDE/>
              <w:ind w:left="0" w:firstLine="0"/>
              <w:rPr>
                <w:sz w:val="24"/>
                <w:szCs w:val="24"/>
              </w:rPr>
            </w:pPr>
            <w:r w:rsidRPr="00C20E2C">
              <w:rPr>
                <w:sz w:val="24"/>
                <w:szCs w:val="24"/>
              </w:rPr>
              <w:t xml:space="preserve">Максимальная площадь застройки – </w:t>
            </w:r>
            <w:r w:rsidRPr="00C20E2C">
              <w:rPr>
                <w:b/>
                <w:sz w:val="24"/>
                <w:szCs w:val="24"/>
              </w:rPr>
              <w:t>80%.</w:t>
            </w:r>
          </w:p>
        </w:tc>
      </w:tr>
      <w:tr w:rsidR="0080070A" w:rsidRPr="00C20E2C" w:rsidTr="0080070A">
        <w:trPr>
          <w:trHeight w:val="20"/>
        </w:trPr>
        <w:tc>
          <w:tcPr>
            <w:tcW w:w="2835" w:type="dxa"/>
            <w:vMerge/>
          </w:tcPr>
          <w:p w:rsidR="0080070A" w:rsidRPr="00C20E2C" w:rsidRDefault="0080070A" w:rsidP="00A44387">
            <w:pPr>
              <w:widowControl/>
              <w:suppressAutoHyphens w:val="0"/>
              <w:autoSpaceDE/>
              <w:ind w:firstLine="0"/>
              <w:rPr>
                <w:sz w:val="24"/>
                <w:szCs w:val="24"/>
              </w:rPr>
            </w:pPr>
          </w:p>
        </w:tc>
        <w:tc>
          <w:tcPr>
            <w:tcW w:w="3969" w:type="dxa"/>
            <w:vMerge/>
          </w:tcPr>
          <w:p w:rsidR="0080070A" w:rsidRPr="00C20E2C" w:rsidRDefault="0080070A" w:rsidP="00A44387">
            <w:pPr>
              <w:ind w:firstLine="0"/>
              <w:rPr>
                <w:sz w:val="24"/>
                <w:szCs w:val="24"/>
              </w:rPr>
            </w:pPr>
          </w:p>
        </w:tc>
        <w:tc>
          <w:tcPr>
            <w:tcW w:w="1020" w:type="dxa"/>
          </w:tcPr>
          <w:p w:rsidR="0080070A" w:rsidRPr="00C20E2C" w:rsidRDefault="0080070A" w:rsidP="00A44387">
            <w:pPr>
              <w:ind w:firstLine="0"/>
              <w:rPr>
                <w:sz w:val="24"/>
                <w:szCs w:val="24"/>
              </w:rPr>
            </w:pPr>
          </w:p>
        </w:tc>
        <w:tc>
          <w:tcPr>
            <w:tcW w:w="2835" w:type="dxa"/>
          </w:tcPr>
          <w:p w:rsidR="0080070A" w:rsidRPr="00C20E2C" w:rsidRDefault="0080070A" w:rsidP="00A44387">
            <w:pPr>
              <w:ind w:firstLine="0"/>
              <w:rPr>
                <w:sz w:val="24"/>
                <w:szCs w:val="24"/>
              </w:rPr>
            </w:pPr>
            <w:r w:rsidRPr="00C20E2C">
              <w:rPr>
                <w:sz w:val="24"/>
                <w:szCs w:val="24"/>
              </w:rPr>
              <w:t>Станции скорой помощи</w:t>
            </w:r>
          </w:p>
        </w:tc>
        <w:tc>
          <w:tcPr>
            <w:tcW w:w="11339" w:type="dxa"/>
          </w:tcPr>
          <w:p w:rsidR="0080070A" w:rsidRPr="00C20E2C" w:rsidRDefault="0080070A" w:rsidP="00A44387">
            <w:pPr>
              <w:pStyle w:val="ConsNormal"/>
              <w:numPr>
                <w:ilvl w:val="0"/>
                <w:numId w:val="60"/>
              </w:numPr>
              <w:ind w:left="0" w:right="0" w:firstLine="0"/>
              <w:jc w:val="both"/>
              <w:rPr>
                <w:rFonts w:ascii="Times New Roman" w:hAnsi="Times New Roman" w:cs="Times New Roman"/>
                <w:sz w:val="24"/>
                <w:szCs w:val="24"/>
              </w:rPr>
            </w:pPr>
            <w:r w:rsidRPr="00C20E2C">
              <w:rPr>
                <w:rFonts w:ascii="Times New Roman" w:hAnsi="Times New Roman" w:cs="Times New Roman"/>
                <w:sz w:val="24"/>
                <w:szCs w:val="24"/>
              </w:rPr>
              <w:t xml:space="preserve">Минимальный размер земельных участков - </w:t>
            </w:r>
            <w:r w:rsidRPr="00C20E2C">
              <w:rPr>
                <w:rFonts w:ascii="Times New Roman" w:hAnsi="Times New Roman" w:cs="Times New Roman"/>
                <w:b/>
                <w:sz w:val="24"/>
                <w:szCs w:val="24"/>
              </w:rPr>
              <w:t>0,1 га.</w:t>
            </w:r>
          </w:p>
          <w:p w:rsidR="0080070A" w:rsidRPr="00C20E2C" w:rsidRDefault="0080070A" w:rsidP="00A44387">
            <w:pPr>
              <w:pStyle w:val="ConsNormal"/>
              <w:numPr>
                <w:ilvl w:val="0"/>
                <w:numId w:val="60"/>
              </w:numPr>
              <w:ind w:left="0" w:right="0" w:firstLine="0"/>
              <w:jc w:val="both"/>
              <w:rPr>
                <w:rFonts w:ascii="Times New Roman" w:hAnsi="Times New Roman" w:cs="Times New Roman"/>
                <w:sz w:val="24"/>
                <w:szCs w:val="24"/>
              </w:rPr>
            </w:pPr>
            <w:r w:rsidRPr="00C20E2C">
              <w:rPr>
                <w:rFonts w:ascii="Times New Roman" w:hAnsi="Times New Roman" w:cs="Times New Roman"/>
                <w:sz w:val="24"/>
                <w:szCs w:val="24"/>
              </w:rPr>
              <w:t>Максимальный размер земельного участка – не нормируется.</w:t>
            </w:r>
          </w:p>
          <w:p w:rsidR="0080070A" w:rsidRPr="00C20E2C" w:rsidRDefault="0080070A" w:rsidP="00A44387">
            <w:pPr>
              <w:pStyle w:val="ab"/>
              <w:widowControl/>
              <w:numPr>
                <w:ilvl w:val="0"/>
                <w:numId w:val="60"/>
              </w:numPr>
              <w:suppressAutoHyphens w:val="0"/>
              <w:autoSpaceDE/>
              <w:ind w:left="0" w:firstLine="0"/>
              <w:rPr>
                <w:sz w:val="24"/>
                <w:szCs w:val="24"/>
              </w:rPr>
            </w:pPr>
            <w:r w:rsidRPr="00C20E2C">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80070A" w:rsidRPr="00C20E2C" w:rsidRDefault="0080070A" w:rsidP="00A44387">
            <w:pPr>
              <w:pStyle w:val="ab"/>
              <w:widowControl/>
              <w:numPr>
                <w:ilvl w:val="0"/>
                <w:numId w:val="60"/>
              </w:numPr>
              <w:suppressAutoHyphens w:val="0"/>
              <w:autoSpaceDE/>
              <w:ind w:left="0" w:firstLine="0"/>
              <w:rPr>
                <w:sz w:val="24"/>
                <w:szCs w:val="24"/>
              </w:rPr>
            </w:pPr>
            <w:r w:rsidRPr="00C20E2C">
              <w:rPr>
                <w:sz w:val="24"/>
                <w:szCs w:val="24"/>
              </w:rPr>
              <w:t>Предельная высота зданий, строений, сооружений – не нормируется.</w:t>
            </w:r>
          </w:p>
          <w:p w:rsidR="0080070A" w:rsidRPr="00C20E2C" w:rsidRDefault="0080070A" w:rsidP="00A44387">
            <w:pPr>
              <w:pStyle w:val="ab"/>
              <w:widowControl/>
              <w:numPr>
                <w:ilvl w:val="0"/>
                <w:numId w:val="60"/>
              </w:numPr>
              <w:suppressAutoHyphens w:val="0"/>
              <w:autoSpaceDE/>
              <w:ind w:left="0" w:firstLine="0"/>
              <w:rPr>
                <w:sz w:val="24"/>
                <w:szCs w:val="24"/>
              </w:rPr>
            </w:pPr>
            <w:r w:rsidRPr="00C20E2C">
              <w:rPr>
                <w:sz w:val="24"/>
                <w:szCs w:val="24"/>
              </w:rPr>
              <w:t xml:space="preserve">Максимальное количество этажей– </w:t>
            </w:r>
            <w:r w:rsidRPr="00C20E2C">
              <w:rPr>
                <w:b/>
                <w:sz w:val="24"/>
                <w:szCs w:val="24"/>
              </w:rPr>
              <w:t>3</w:t>
            </w:r>
            <w:r w:rsidRPr="00C20E2C">
              <w:rPr>
                <w:sz w:val="24"/>
                <w:szCs w:val="24"/>
              </w:rPr>
              <w:t>.</w:t>
            </w:r>
          </w:p>
          <w:p w:rsidR="0080070A" w:rsidRPr="00C20E2C" w:rsidRDefault="0080070A" w:rsidP="00A44387">
            <w:pPr>
              <w:pStyle w:val="ab"/>
              <w:widowControl/>
              <w:numPr>
                <w:ilvl w:val="0"/>
                <w:numId w:val="60"/>
              </w:numPr>
              <w:suppressAutoHyphens w:val="0"/>
              <w:autoSpaceDE/>
              <w:ind w:left="0" w:firstLine="0"/>
              <w:rPr>
                <w:sz w:val="24"/>
                <w:szCs w:val="24"/>
              </w:rPr>
            </w:pPr>
            <w:r w:rsidRPr="00C20E2C">
              <w:rPr>
                <w:sz w:val="24"/>
                <w:szCs w:val="24"/>
              </w:rPr>
              <w:t xml:space="preserve">Минимальное количество этажей – </w:t>
            </w:r>
            <w:r w:rsidRPr="00C20E2C">
              <w:rPr>
                <w:b/>
                <w:sz w:val="24"/>
                <w:szCs w:val="24"/>
              </w:rPr>
              <w:t>1.</w:t>
            </w:r>
          </w:p>
          <w:p w:rsidR="0080070A" w:rsidRPr="00C20E2C" w:rsidRDefault="0080070A" w:rsidP="00A44387">
            <w:pPr>
              <w:pStyle w:val="ab"/>
              <w:widowControl/>
              <w:numPr>
                <w:ilvl w:val="0"/>
                <w:numId w:val="60"/>
              </w:numPr>
              <w:suppressAutoHyphens w:val="0"/>
              <w:autoSpaceDE/>
              <w:ind w:left="0" w:firstLine="0"/>
              <w:rPr>
                <w:sz w:val="24"/>
                <w:szCs w:val="24"/>
              </w:rPr>
            </w:pPr>
            <w:r w:rsidRPr="00C20E2C">
              <w:rPr>
                <w:sz w:val="24"/>
                <w:szCs w:val="24"/>
              </w:rPr>
              <w:t xml:space="preserve">Максимальная площадь застройки – </w:t>
            </w:r>
            <w:r w:rsidRPr="00C20E2C">
              <w:rPr>
                <w:b/>
                <w:sz w:val="24"/>
                <w:szCs w:val="24"/>
              </w:rPr>
              <w:t>80%.</w:t>
            </w:r>
          </w:p>
        </w:tc>
      </w:tr>
      <w:tr w:rsidR="0080070A" w:rsidRPr="00C20E2C" w:rsidTr="0080070A">
        <w:trPr>
          <w:trHeight w:val="20"/>
        </w:trPr>
        <w:tc>
          <w:tcPr>
            <w:tcW w:w="2835" w:type="dxa"/>
          </w:tcPr>
          <w:p w:rsidR="0080070A" w:rsidRPr="00C20E2C" w:rsidRDefault="0080070A" w:rsidP="00A44387">
            <w:pPr>
              <w:pStyle w:val="affffff8"/>
              <w:ind w:firstLine="0"/>
              <w:rPr>
                <w:sz w:val="24"/>
                <w:szCs w:val="24"/>
              </w:rPr>
            </w:pPr>
            <w:r w:rsidRPr="00C20E2C">
              <w:rPr>
                <w:sz w:val="24"/>
                <w:szCs w:val="24"/>
              </w:rPr>
              <w:t>Общественное управление</w:t>
            </w:r>
          </w:p>
        </w:tc>
        <w:tc>
          <w:tcPr>
            <w:tcW w:w="3969" w:type="dxa"/>
          </w:tcPr>
          <w:p w:rsidR="0080070A" w:rsidRPr="00C20E2C" w:rsidRDefault="0080070A" w:rsidP="00A44387">
            <w:pPr>
              <w:pStyle w:val="affffff8"/>
              <w:ind w:firstLine="0"/>
              <w:rPr>
                <w:sz w:val="24"/>
                <w:szCs w:val="24"/>
              </w:rPr>
            </w:pPr>
            <w:r w:rsidRPr="00C20E2C">
              <w:rPr>
                <w:sz w:val="24"/>
                <w:szCs w:val="24"/>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sub_1381" w:history="1">
              <w:r w:rsidRPr="00C20E2C">
                <w:rPr>
                  <w:rStyle w:val="affffff3"/>
                  <w:sz w:val="24"/>
                  <w:szCs w:val="24"/>
                </w:rPr>
                <w:t>кодами 3.8.1-3.8.2</w:t>
              </w:r>
            </w:hyperlink>
          </w:p>
        </w:tc>
        <w:tc>
          <w:tcPr>
            <w:tcW w:w="1020" w:type="dxa"/>
          </w:tcPr>
          <w:p w:rsidR="0080070A" w:rsidRPr="00C20E2C" w:rsidRDefault="0080070A" w:rsidP="00A44387">
            <w:pPr>
              <w:pStyle w:val="affffff8"/>
              <w:ind w:firstLine="0"/>
              <w:jc w:val="center"/>
              <w:rPr>
                <w:sz w:val="24"/>
                <w:szCs w:val="24"/>
              </w:rPr>
            </w:pPr>
            <w:r w:rsidRPr="00C20E2C">
              <w:rPr>
                <w:sz w:val="24"/>
                <w:szCs w:val="24"/>
              </w:rPr>
              <w:t>3.8</w:t>
            </w:r>
          </w:p>
        </w:tc>
        <w:tc>
          <w:tcPr>
            <w:tcW w:w="2835" w:type="dxa"/>
          </w:tcPr>
          <w:p w:rsidR="0080070A" w:rsidRPr="00C20E2C" w:rsidRDefault="0080070A" w:rsidP="00A44387">
            <w:pPr>
              <w:ind w:firstLine="0"/>
              <w:rPr>
                <w:sz w:val="24"/>
                <w:szCs w:val="24"/>
              </w:rPr>
            </w:pPr>
            <w:r w:rsidRPr="00C20E2C">
              <w:rPr>
                <w:sz w:val="24"/>
                <w:szCs w:val="24"/>
              </w:rPr>
              <w:t>Административное здание</w:t>
            </w:r>
          </w:p>
        </w:tc>
        <w:tc>
          <w:tcPr>
            <w:tcW w:w="11339" w:type="dxa"/>
          </w:tcPr>
          <w:p w:rsidR="0080070A" w:rsidRPr="00C20E2C" w:rsidRDefault="0080070A" w:rsidP="00A44387">
            <w:pPr>
              <w:pStyle w:val="ab"/>
              <w:widowControl/>
              <w:numPr>
                <w:ilvl w:val="0"/>
                <w:numId w:val="66"/>
              </w:numPr>
              <w:tabs>
                <w:tab w:val="left" w:pos="718"/>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80070A" w:rsidRPr="00C20E2C" w:rsidRDefault="0080070A" w:rsidP="00A44387">
            <w:pPr>
              <w:pStyle w:val="ab"/>
              <w:widowControl/>
              <w:numPr>
                <w:ilvl w:val="0"/>
                <w:numId w:val="66"/>
              </w:numPr>
              <w:tabs>
                <w:tab w:val="left" w:pos="718"/>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80070A" w:rsidRPr="00C20E2C" w:rsidRDefault="0080070A" w:rsidP="00A44387">
            <w:pPr>
              <w:pStyle w:val="ab"/>
              <w:widowControl/>
              <w:numPr>
                <w:ilvl w:val="0"/>
                <w:numId w:val="66"/>
              </w:numPr>
              <w:tabs>
                <w:tab w:val="left" w:pos="718"/>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80070A" w:rsidRPr="00C20E2C" w:rsidRDefault="0080070A" w:rsidP="00A44387">
            <w:pPr>
              <w:pStyle w:val="ab"/>
              <w:widowControl/>
              <w:numPr>
                <w:ilvl w:val="0"/>
                <w:numId w:val="66"/>
              </w:numPr>
              <w:tabs>
                <w:tab w:val="left" w:pos="718"/>
              </w:tabs>
              <w:suppressAutoHyphens w:val="0"/>
              <w:autoSpaceDE/>
              <w:ind w:left="0" w:firstLine="0"/>
              <w:rPr>
                <w:sz w:val="24"/>
                <w:szCs w:val="24"/>
              </w:rPr>
            </w:pPr>
            <w:r w:rsidRPr="00C20E2C">
              <w:rPr>
                <w:iCs/>
                <w:sz w:val="24"/>
                <w:szCs w:val="24"/>
              </w:rPr>
              <w:t>Максимальный процент застройки</w:t>
            </w:r>
            <w:r w:rsidRPr="00C20E2C">
              <w:rPr>
                <w:sz w:val="24"/>
                <w:szCs w:val="24"/>
              </w:rPr>
              <w:t xml:space="preserve"> – </w:t>
            </w:r>
            <w:r w:rsidRPr="00C20E2C">
              <w:rPr>
                <w:b/>
                <w:sz w:val="24"/>
                <w:szCs w:val="24"/>
              </w:rPr>
              <w:t>80%.</w:t>
            </w:r>
          </w:p>
          <w:p w:rsidR="0080070A" w:rsidRPr="00C20E2C" w:rsidRDefault="0080070A" w:rsidP="00A44387">
            <w:pPr>
              <w:pStyle w:val="ab"/>
              <w:widowControl/>
              <w:numPr>
                <w:ilvl w:val="0"/>
                <w:numId w:val="66"/>
              </w:numPr>
              <w:tabs>
                <w:tab w:val="left" w:pos="718"/>
              </w:tabs>
              <w:suppressAutoHyphens w:val="0"/>
              <w:autoSpaceDE/>
              <w:ind w:left="0" w:firstLine="0"/>
              <w:rPr>
                <w:sz w:val="24"/>
                <w:szCs w:val="24"/>
              </w:rPr>
            </w:pPr>
            <w:r w:rsidRPr="00C20E2C">
              <w:rPr>
                <w:sz w:val="24"/>
                <w:szCs w:val="24"/>
              </w:rPr>
              <w:t xml:space="preserve">Хозяйственные постройки, за исключением гаражей, размещать со стороны улиц не допускается. </w:t>
            </w:r>
          </w:p>
          <w:p w:rsidR="0080070A" w:rsidRPr="00C20E2C" w:rsidRDefault="0080070A" w:rsidP="00A44387">
            <w:pPr>
              <w:pStyle w:val="ab"/>
              <w:widowControl/>
              <w:numPr>
                <w:ilvl w:val="0"/>
                <w:numId w:val="66"/>
              </w:numPr>
              <w:tabs>
                <w:tab w:val="left" w:pos="718"/>
              </w:tabs>
              <w:suppressAutoHyphens w:val="0"/>
              <w:autoSpaceDE/>
              <w:ind w:left="0" w:firstLine="0"/>
              <w:rPr>
                <w:sz w:val="24"/>
                <w:szCs w:val="24"/>
              </w:rPr>
            </w:pPr>
            <w:r w:rsidRPr="00C20E2C">
              <w:rPr>
                <w:sz w:val="24"/>
                <w:szCs w:val="24"/>
              </w:rPr>
              <w:t xml:space="preserve">Высота гаража от уровня земли до верха плоской кровли – не более </w:t>
            </w:r>
            <w:r w:rsidRPr="00C20E2C">
              <w:rPr>
                <w:b/>
                <w:sz w:val="24"/>
                <w:szCs w:val="24"/>
              </w:rPr>
              <w:t>3,2 м</w:t>
            </w:r>
            <w:r w:rsidRPr="00C20E2C">
              <w:rPr>
                <w:sz w:val="24"/>
                <w:szCs w:val="24"/>
              </w:rPr>
              <w:t xml:space="preserve">, до конька скатной кровли – не более </w:t>
            </w:r>
            <w:r w:rsidRPr="00C20E2C">
              <w:rPr>
                <w:b/>
                <w:sz w:val="24"/>
                <w:szCs w:val="24"/>
              </w:rPr>
              <w:t>4,5 м</w:t>
            </w:r>
            <w:r w:rsidRPr="00C20E2C">
              <w:rPr>
                <w:sz w:val="24"/>
                <w:szCs w:val="24"/>
              </w:rPr>
              <w:t xml:space="preserve">, максимальное количество этажей – </w:t>
            </w:r>
            <w:r w:rsidRPr="00C20E2C">
              <w:rPr>
                <w:b/>
                <w:sz w:val="24"/>
                <w:szCs w:val="24"/>
              </w:rPr>
              <w:t>1.</w:t>
            </w:r>
          </w:p>
          <w:p w:rsidR="0080070A" w:rsidRPr="00C20E2C" w:rsidRDefault="0080070A" w:rsidP="00A44387">
            <w:pPr>
              <w:pStyle w:val="ab"/>
              <w:widowControl/>
              <w:numPr>
                <w:ilvl w:val="0"/>
                <w:numId w:val="66"/>
              </w:numPr>
              <w:tabs>
                <w:tab w:val="left" w:pos="718"/>
              </w:tabs>
              <w:suppressAutoHyphens w:val="0"/>
              <w:autoSpaceDE/>
              <w:ind w:left="0" w:firstLine="0"/>
              <w:rPr>
                <w:sz w:val="24"/>
                <w:szCs w:val="24"/>
              </w:rPr>
            </w:pPr>
            <w:r w:rsidRPr="00C20E2C">
              <w:rPr>
                <w:sz w:val="24"/>
                <w:szCs w:val="24"/>
              </w:rPr>
              <w:t xml:space="preserve">Отдельно стоящие хозяйственные постройки высота – не более </w:t>
            </w:r>
            <w:r w:rsidRPr="00C20E2C">
              <w:rPr>
                <w:b/>
                <w:sz w:val="24"/>
                <w:szCs w:val="24"/>
              </w:rPr>
              <w:t>5 м</w:t>
            </w:r>
            <w:r w:rsidRPr="00C20E2C">
              <w:rPr>
                <w:sz w:val="24"/>
                <w:szCs w:val="24"/>
              </w:rPr>
              <w:t xml:space="preserve"> (до конька), максимальное количество этажей – </w:t>
            </w:r>
            <w:r w:rsidRPr="00C20E2C">
              <w:rPr>
                <w:b/>
                <w:sz w:val="24"/>
                <w:szCs w:val="24"/>
              </w:rPr>
              <w:t>1.</w:t>
            </w:r>
          </w:p>
          <w:p w:rsidR="0080070A" w:rsidRPr="00C20E2C" w:rsidRDefault="0080070A" w:rsidP="00A44387">
            <w:pPr>
              <w:pStyle w:val="ab"/>
              <w:widowControl/>
              <w:numPr>
                <w:ilvl w:val="0"/>
                <w:numId w:val="66"/>
              </w:numPr>
              <w:tabs>
                <w:tab w:val="left" w:pos="718"/>
              </w:tabs>
              <w:suppressAutoHyphens w:val="0"/>
              <w:autoSpaceDE/>
              <w:ind w:left="0" w:firstLine="0"/>
              <w:rPr>
                <w:sz w:val="24"/>
                <w:szCs w:val="24"/>
              </w:rPr>
            </w:pPr>
            <w:r w:rsidRPr="00C20E2C">
              <w:rPr>
                <w:sz w:val="24"/>
                <w:szCs w:val="24"/>
              </w:rPr>
              <w:t xml:space="preserve">Расстояние от границ смежного земельного участка до хозяйственных построек – не менее </w:t>
            </w:r>
            <w:r w:rsidRPr="00C20E2C">
              <w:rPr>
                <w:b/>
                <w:sz w:val="24"/>
                <w:szCs w:val="24"/>
              </w:rPr>
              <w:t>1 м.</w:t>
            </w:r>
          </w:p>
          <w:p w:rsidR="0080070A" w:rsidRPr="00C20E2C" w:rsidRDefault="0080070A" w:rsidP="00A44387">
            <w:pPr>
              <w:pStyle w:val="ab"/>
              <w:widowControl/>
              <w:numPr>
                <w:ilvl w:val="0"/>
                <w:numId w:val="66"/>
              </w:numPr>
              <w:tabs>
                <w:tab w:val="left" w:pos="718"/>
              </w:tabs>
              <w:suppressAutoHyphens w:val="0"/>
              <w:autoSpaceDE/>
              <w:ind w:left="0" w:firstLine="0"/>
              <w:rPr>
                <w:sz w:val="24"/>
                <w:szCs w:val="24"/>
              </w:rPr>
            </w:pPr>
            <w:r w:rsidRPr="00C20E2C">
              <w:rPr>
                <w:sz w:val="24"/>
                <w:szCs w:val="24"/>
              </w:rPr>
              <w:t>В пределах участка запрещается размещение автостоянок для грузового транспорта.</w:t>
            </w:r>
          </w:p>
          <w:p w:rsidR="0080070A" w:rsidRPr="00C20E2C" w:rsidRDefault="0080070A" w:rsidP="00A44387">
            <w:pPr>
              <w:pStyle w:val="ab"/>
              <w:widowControl/>
              <w:numPr>
                <w:ilvl w:val="0"/>
                <w:numId w:val="66"/>
              </w:numPr>
              <w:tabs>
                <w:tab w:val="left" w:pos="718"/>
              </w:tabs>
              <w:suppressAutoHyphens w:val="0"/>
              <w:autoSpaceDE/>
              <w:ind w:left="0" w:firstLine="0"/>
              <w:rPr>
                <w:sz w:val="24"/>
                <w:szCs w:val="24"/>
              </w:rPr>
            </w:pPr>
            <w:r w:rsidRPr="00C20E2C">
              <w:rPr>
                <w:sz w:val="24"/>
                <w:szCs w:val="24"/>
              </w:rPr>
              <w:t xml:space="preserve">Ограждение земельных участков со стороны красных линий улиц должно быть единообразным, как минимум, на протяжении одного квартала. </w:t>
            </w:r>
          </w:p>
          <w:p w:rsidR="0080070A" w:rsidRPr="00C20E2C" w:rsidRDefault="0080070A" w:rsidP="00A44387">
            <w:pPr>
              <w:pStyle w:val="ab"/>
              <w:widowControl/>
              <w:numPr>
                <w:ilvl w:val="0"/>
                <w:numId w:val="66"/>
              </w:numPr>
              <w:tabs>
                <w:tab w:val="left" w:pos="718"/>
              </w:tabs>
              <w:suppressAutoHyphens w:val="0"/>
              <w:autoSpaceDE/>
              <w:ind w:left="0" w:firstLine="0"/>
              <w:rPr>
                <w:sz w:val="24"/>
                <w:szCs w:val="24"/>
              </w:rPr>
            </w:pPr>
            <w:r w:rsidRPr="00C20E2C">
              <w:rPr>
                <w:sz w:val="24"/>
                <w:szCs w:val="24"/>
              </w:rPr>
              <w:t>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80070A" w:rsidRPr="00C20E2C" w:rsidTr="0080070A">
        <w:trPr>
          <w:trHeight w:val="20"/>
        </w:trPr>
        <w:tc>
          <w:tcPr>
            <w:tcW w:w="2835" w:type="dxa"/>
            <w:vMerge w:val="restart"/>
          </w:tcPr>
          <w:p w:rsidR="0080070A" w:rsidRPr="00C20E2C" w:rsidRDefault="0080070A" w:rsidP="00A44387">
            <w:pPr>
              <w:pStyle w:val="affffff8"/>
              <w:ind w:firstLine="0"/>
              <w:rPr>
                <w:sz w:val="24"/>
                <w:szCs w:val="24"/>
              </w:rPr>
            </w:pPr>
            <w:r w:rsidRPr="00C20E2C">
              <w:rPr>
                <w:sz w:val="24"/>
                <w:szCs w:val="24"/>
              </w:rPr>
              <w:t>Обеспечение внутреннего правопорядка</w:t>
            </w:r>
          </w:p>
        </w:tc>
        <w:tc>
          <w:tcPr>
            <w:tcW w:w="3969" w:type="dxa"/>
            <w:vMerge w:val="restart"/>
          </w:tcPr>
          <w:p w:rsidR="0080070A" w:rsidRPr="00C20E2C" w:rsidRDefault="0080070A" w:rsidP="00A44387">
            <w:pPr>
              <w:pStyle w:val="affffff8"/>
              <w:ind w:firstLine="0"/>
              <w:rPr>
                <w:sz w:val="24"/>
                <w:szCs w:val="24"/>
              </w:rPr>
            </w:pPr>
            <w:r w:rsidRPr="00C20E2C">
              <w:rPr>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C20E2C">
              <w:rPr>
                <w:sz w:val="24"/>
                <w:szCs w:val="24"/>
              </w:rPr>
              <w:t>Росгвардии</w:t>
            </w:r>
            <w:proofErr w:type="spellEnd"/>
            <w:r w:rsidRPr="00C20E2C">
              <w:rPr>
                <w:sz w:val="24"/>
                <w:szCs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020" w:type="dxa"/>
            <w:vMerge w:val="restart"/>
          </w:tcPr>
          <w:p w:rsidR="0080070A" w:rsidRPr="00C20E2C" w:rsidRDefault="0080070A" w:rsidP="00A44387">
            <w:pPr>
              <w:pStyle w:val="affffff8"/>
              <w:ind w:firstLine="0"/>
              <w:jc w:val="center"/>
              <w:rPr>
                <w:sz w:val="24"/>
                <w:szCs w:val="24"/>
              </w:rPr>
            </w:pPr>
            <w:r w:rsidRPr="00C20E2C">
              <w:rPr>
                <w:sz w:val="24"/>
                <w:szCs w:val="24"/>
              </w:rPr>
              <w:t>8.3</w:t>
            </w:r>
          </w:p>
        </w:tc>
        <w:tc>
          <w:tcPr>
            <w:tcW w:w="2835" w:type="dxa"/>
          </w:tcPr>
          <w:p w:rsidR="0080070A" w:rsidRPr="00C20E2C" w:rsidRDefault="0080070A" w:rsidP="00A44387">
            <w:pPr>
              <w:ind w:firstLine="0"/>
              <w:rPr>
                <w:sz w:val="24"/>
                <w:szCs w:val="24"/>
              </w:rPr>
            </w:pPr>
            <w:r w:rsidRPr="00C20E2C">
              <w:rPr>
                <w:sz w:val="24"/>
                <w:szCs w:val="24"/>
              </w:rPr>
              <w:t>Объекты гражданской обороны</w:t>
            </w:r>
          </w:p>
          <w:p w:rsidR="0080070A" w:rsidRPr="00C20E2C" w:rsidRDefault="0080070A" w:rsidP="00A44387">
            <w:pPr>
              <w:ind w:firstLine="0"/>
              <w:rPr>
                <w:sz w:val="24"/>
                <w:szCs w:val="24"/>
              </w:rPr>
            </w:pPr>
          </w:p>
        </w:tc>
        <w:tc>
          <w:tcPr>
            <w:tcW w:w="11339" w:type="dxa"/>
            <w:vMerge w:val="restart"/>
          </w:tcPr>
          <w:p w:rsidR="0080070A" w:rsidRPr="00C20E2C" w:rsidRDefault="0080070A" w:rsidP="00A44387">
            <w:pPr>
              <w:pStyle w:val="ab"/>
              <w:widowControl/>
              <w:numPr>
                <w:ilvl w:val="0"/>
                <w:numId w:val="69"/>
              </w:numPr>
              <w:tabs>
                <w:tab w:val="left" w:pos="429"/>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80070A" w:rsidRPr="00C20E2C" w:rsidRDefault="0080070A" w:rsidP="00A44387">
            <w:pPr>
              <w:pStyle w:val="ab"/>
              <w:widowControl/>
              <w:numPr>
                <w:ilvl w:val="0"/>
                <w:numId w:val="69"/>
              </w:numPr>
              <w:tabs>
                <w:tab w:val="left" w:pos="429"/>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80070A" w:rsidRPr="00C20E2C" w:rsidRDefault="0080070A" w:rsidP="00A44387">
            <w:pPr>
              <w:pStyle w:val="ab"/>
              <w:widowControl/>
              <w:numPr>
                <w:ilvl w:val="0"/>
                <w:numId w:val="69"/>
              </w:numPr>
              <w:tabs>
                <w:tab w:val="left" w:pos="429"/>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80070A" w:rsidRPr="00C20E2C" w:rsidRDefault="0080070A" w:rsidP="00A44387">
            <w:pPr>
              <w:widowControl/>
              <w:numPr>
                <w:ilvl w:val="0"/>
                <w:numId w:val="69"/>
              </w:numPr>
              <w:suppressAutoHyphens w:val="0"/>
              <w:autoSpaceDE/>
              <w:ind w:left="0" w:firstLine="0"/>
              <w:contextualSpacing w:val="0"/>
              <w:rPr>
                <w:sz w:val="24"/>
                <w:szCs w:val="24"/>
              </w:rPr>
            </w:pPr>
            <w:r w:rsidRPr="00C20E2C">
              <w:rPr>
                <w:iCs/>
                <w:sz w:val="24"/>
                <w:szCs w:val="24"/>
              </w:rPr>
              <w:t>Максимальный процент застройки –</w:t>
            </w:r>
            <w:r w:rsidRPr="00C20E2C">
              <w:rPr>
                <w:sz w:val="24"/>
                <w:szCs w:val="24"/>
              </w:rPr>
              <w:t xml:space="preserve"> </w:t>
            </w:r>
            <w:r w:rsidRPr="00C20E2C">
              <w:rPr>
                <w:b/>
                <w:sz w:val="24"/>
                <w:szCs w:val="24"/>
              </w:rPr>
              <w:t>80%.</w:t>
            </w:r>
          </w:p>
        </w:tc>
      </w:tr>
      <w:tr w:rsidR="0080070A" w:rsidRPr="00C20E2C" w:rsidTr="0080070A">
        <w:trPr>
          <w:trHeight w:val="20"/>
        </w:trPr>
        <w:tc>
          <w:tcPr>
            <w:tcW w:w="2835" w:type="dxa"/>
            <w:vMerge/>
          </w:tcPr>
          <w:p w:rsidR="0080070A" w:rsidRPr="00C20E2C" w:rsidRDefault="0080070A" w:rsidP="00A44387">
            <w:pPr>
              <w:widowControl/>
              <w:suppressAutoHyphens w:val="0"/>
              <w:autoSpaceDE/>
              <w:ind w:firstLine="0"/>
              <w:rPr>
                <w:sz w:val="24"/>
                <w:szCs w:val="24"/>
              </w:rPr>
            </w:pPr>
          </w:p>
        </w:tc>
        <w:tc>
          <w:tcPr>
            <w:tcW w:w="3969" w:type="dxa"/>
            <w:vMerge/>
          </w:tcPr>
          <w:p w:rsidR="0080070A" w:rsidRPr="00C20E2C" w:rsidRDefault="0080070A" w:rsidP="00A44387">
            <w:pPr>
              <w:ind w:firstLine="0"/>
              <w:rPr>
                <w:sz w:val="24"/>
                <w:szCs w:val="24"/>
              </w:rPr>
            </w:pPr>
          </w:p>
        </w:tc>
        <w:tc>
          <w:tcPr>
            <w:tcW w:w="1020" w:type="dxa"/>
            <w:vMerge/>
          </w:tcPr>
          <w:p w:rsidR="0080070A" w:rsidRPr="00C20E2C" w:rsidRDefault="0080070A" w:rsidP="00A44387">
            <w:pPr>
              <w:ind w:firstLine="0"/>
              <w:rPr>
                <w:sz w:val="24"/>
                <w:szCs w:val="24"/>
              </w:rPr>
            </w:pPr>
          </w:p>
        </w:tc>
        <w:tc>
          <w:tcPr>
            <w:tcW w:w="2835" w:type="dxa"/>
          </w:tcPr>
          <w:p w:rsidR="0080070A" w:rsidRPr="00C20E2C" w:rsidRDefault="0080070A" w:rsidP="00A44387">
            <w:pPr>
              <w:ind w:firstLine="0"/>
              <w:rPr>
                <w:sz w:val="24"/>
                <w:szCs w:val="24"/>
              </w:rPr>
            </w:pPr>
            <w:r w:rsidRPr="00C20E2C">
              <w:rPr>
                <w:sz w:val="24"/>
                <w:szCs w:val="24"/>
              </w:rPr>
              <w:t>Здания для размещения подразделений органов внутренних дел</w:t>
            </w:r>
          </w:p>
        </w:tc>
        <w:tc>
          <w:tcPr>
            <w:tcW w:w="11339" w:type="dxa"/>
            <w:vMerge/>
          </w:tcPr>
          <w:p w:rsidR="0080070A" w:rsidRPr="00C20E2C" w:rsidRDefault="0080070A" w:rsidP="00A44387">
            <w:pPr>
              <w:pStyle w:val="ab"/>
              <w:widowControl/>
              <w:numPr>
                <w:ilvl w:val="0"/>
                <w:numId w:val="58"/>
              </w:numPr>
              <w:suppressAutoHyphens w:val="0"/>
              <w:autoSpaceDE/>
              <w:ind w:left="0" w:firstLine="0"/>
              <w:rPr>
                <w:sz w:val="24"/>
                <w:szCs w:val="24"/>
              </w:rPr>
            </w:pPr>
          </w:p>
        </w:tc>
      </w:tr>
      <w:tr w:rsidR="0080070A" w:rsidRPr="00C20E2C" w:rsidTr="0080070A">
        <w:trPr>
          <w:trHeight w:val="20"/>
        </w:trPr>
        <w:tc>
          <w:tcPr>
            <w:tcW w:w="2835" w:type="dxa"/>
          </w:tcPr>
          <w:p w:rsidR="0080070A" w:rsidRPr="00C20E2C" w:rsidRDefault="0080070A" w:rsidP="00A44387">
            <w:pPr>
              <w:pStyle w:val="affffffa"/>
              <w:ind w:firstLine="0"/>
              <w:rPr>
                <w:rFonts w:ascii="Times New Roman" w:hAnsi="Times New Roman" w:cs="Times New Roman"/>
                <w:sz w:val="24"/>
                <w:szCs w:val="24"/>
              </w:rPr>
            </w:pPr>
            <w:r w:rsidRPr="00C20E2C">
              <w:rPr>
                <w:rFonts w:ascii="Times New Roman" w:hAnsi="Times New Roman" w:cs="Times New Roman"/>
                <w:sz w:val="24"/>
                <w:szCs w:val="24"/>
              </w:rPr>
              <w:t>Улично-дорожная сеть</w:t>
            </w:r>
          </w:p>
        </w:tc>
        <w:tc>
          <w:tcPr>
            <w:tcW w:w="3969" w:type="dxa"/>
          </w:tcPr>
          <w:p w:rsidR="0080070A" w:rsidRPr="00C20E2C" w:rsidRDefault="0080070A" w:rsidP="00A44387">
            <w:pPr>
              <w:pStyle w:val="affffff8"/>
              <w:ind w:firstLine="0"/>
              <w:rPr>
                <w:sz w:val="24"/>
                <w:szCs w:val="24"/>
              </w:rPr>
            </w:pPr>
            <w:r w:rsidRPr="00C20E2C">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C20E2C">
              <w:rPr>
                <w:sz w:val="24"/>
                <w:szCs w:val="24"/>
              </w:rPr>
              <w:t>велотранспортной</w:t>
            </w:r>
            <w:proofErr w:type="spellEnd"/>
            <w:r w:rsidRPr="00C20E2C">
              <w:rPr>
                <w:sz w:val="24"/>
                <w:szCs w:val="24"/>
              </w:rPr>
              <w:t xml:space="preserve"> и инженерной инфраструктуры;</w:t>
            </w:r>
          </w:p>
          <w:p w:rsidR="0080070A" w:rsidRPr="00C20E2C" w:rsidRDefault="0080070A" w:rsidP="00A44387">
            <w:pPr>
              <w:pStyle w:val="affffff8"/>
              <w:ind w:firstLine="0"/>
              <w:rPr>
                <w:sz w:val="24"/>
                <w:szCs w:val="24"/>
              </w:rPr>
            </w:pPr>
            <w:r w:rsidRPr="00C20E2C">
              <w:rPr>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C20E2C">
                <w:rPr>
                  <w:rStyle w:val="affffff3"/>
                  <w:sz w:val="24"/>
                  <w:szCs w:val="24"/>
                </w:rPr>
                <w:t>кодами 2.7.1</w:t>
              </w:r>
            </w:hyperlink>
            <w:r w:rsidRPr="00C20E2C">
              <w:rPr>
                <w:sz w:val="24"/>
                <w:szCs w:val="24"/>
              </w:rPr>
              <w:t xml:space="preserve">, </w:t>
            </w:r>
            <w:hyperlink w:anchor="sub_1049" w:history="1">
              <w:r w:rsidRPr="00C20E2C">
                <w:rPr>
                  <w:rStyle w:val="affffff3"/>
                  <w:sz w:val="24"/>
                  <w:szCs w:val="24"/>
                </w:rPr>
                <w:t>4.9</w:t>
              </w:r>
            </w:hyperlink>
            <w:r w:rsidRPr="00C20E2C">
              <w:rPr>
                <w:sz w:val="24"/>
                <w:szCs w:val="24"/>
              </w:rPr>
              <w:t xml:space="preserve">, </w:t>
            </w:r>
            <w:hyperlink w:anchor="sub_1723" w:history="1">
              <w:r w:rsidRPr="00C20E2C">
                <w:rPr>
                  <w:rStyle w:val="affffff3"/>
                  <w:sz w:val="24"/>
                  <w:szCs w:val="24"/>
                </w:rPr>
                <w:t>7.2.3</w:t>
              </w:r>
            </w:hyperlink>
            <w:r w:rsidRPr="00C20E2C">
              <w:rPr>
                <w:sz w:val="24"/>
                <w:szCs w:val="24"/>
              </w:rPr>
              <w:t>, а также некапитальных сооружений, предназначенных для охраны транспортных средств</w:t>
            </w:r>
          </w:p>
        </w:tc>
        <w:tc>
          <w:tcPr>
            <w:tcW w:w="1020" w:type="dxa"/>
          </w:tcPr>
          <w:p w:rsidR="0080070A" w:rsidRPr="00C20E2C" w:rsidRDefault="0080070A" w:rsidP="00A44387">
            <w:pPr>
              <w:pStyle w:val="affffff8"/>
              <w:ind w:firstLine="0"/>
              <w:jc w:val="center"/>
              <w:rPr>
                <w:sz w:val="24"/>
                <w:szCs w:val="24"/>
              </w:rPr>
            </w:pPr>
            <w:r w:rsidRPr="00C20E2C">
              <w:rPr>
                <w:sz w:val="24"/>
                <w:szCs w:val="24"/>
              </w:rPr>
              <w:t>12.0.1</w:t>
            </w:r>
          </w:p>
        </w:tc>
        <w:tc>
          <w:tcPr>
            <w:tcW w:w="2835" w:type="dxa"/>
          </w:tcPr>
          <w:p w:rsidR="0080070A" w:rsidRPr="00C20E2C" w:rsidRDefault="0080070A" w:rsidP="00A44387">
            <w:pPr>
              <w:ind w:firstLine="0"/>
              <w:rPr>
                <w:sz w:val="24"/>
                <w:szCs w:val="24"/>
              </w:rPr>
            </w:pPr>
            <w:r w:rsidRPr="00C20E2C">
              <w:rPr>
                <w:sz w:val="24"/>
                <w:szCs w:val="24"/>
              </w:rPr>
              <w:t xml:space="preserve">Улично-дорожная сеть, автомобильные дороги, пешеходные тротуары, подъезды, проезды </w:t>
            </w:r>
          </w:p>
          <w:p w:rsidR="0080070A" w:rsidRPr="00C20E2C" w:rsidRDefault="0080070A" w:rsidP="00A44387">
            <w:pPr>
              <w:ind w:firstLine="0"/>
              <w:rPr>
                <w:sz w:val="24"/>
                <w:szCs w:val="24"/>
              </w:rPr>
            </w:pPr>
          </w:p>
        </w:tc>
        <w:tc>
          <w:tcPr>
            <w:tcW w:w="11339" w:type="dxa"/>
          </w:tcPr>
          <w:p w:rsidR="0080070A" w:rsidRPr="00C20E2C" w:rsidRDefault="0080070A" w:rsidP="00A44387">
            <w:pPr>
              <w:pStyle w:val="ab"/>
              <w:widowControl/>
              <w:numPr>
                <w:ilvl w:val="0"/>
                <w:numId w:val="68"/>
              </w:numPr>
              <w:tabs>
                <w:tab w:val="left" w:pos="1569"/>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80070A" w:rsidRPr="00C20E2C" w:rsidRDefault="0080070A" w:rsidP="00A44387">
            <w:pPr>
              <w:pStyle w:val="ab"/>
              <w:widowControl/>
              <w:numPr>
                <w:ilvl w:val="0"/>
                <w:numId w:val="68"/>
              </w:numPr>
              <w:tabs>
                <w:tab w:val="left" w:pos="1569"/>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80070A" w:rsidRPr="00C20E2C" w:rsidRDefault="0080070A" w:rsidP="00A44387">
            <w:pPr>
              <w:pStyle w:val="ab"/>
              <w:widowControl/>
              <w:numPr>
                <w:ilvl w:val="0"/>
                <w:numId w:val="68"/>
              </w:numPr>
              <w:tabs>
                <w:tab w:val="left" w:pos="1569"/>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80070A" w:rsidRPr="00C20E2C" w:rsidRDefault="0080070A" w:rsidP="00A44387">
            <w:pPr>
              <w:pStyle w:val="ab"/>
              <w:widowControl/>
              <w:numPr>
                <w:ilvl w:val="0"/>
                <w:numId w:val="68"/>
              </w:numPr>
              <w:tabs>
                <w:tab w:val="left" w:pos="1569"/>
              </w:tabs>
              <w:suppressAutoHyphens w:val="0"/>
              <w:autoSpaceDE/>
              <w:ind w:left="0" w:firstLine="0"/>
              <w:rPr>
                <w:sz w:val="24"/>
                <w:szCs w:val="24"/>
              </w:rPr>
            </w:pPr>
            <w:r w:rsidRPr="00C20E2C">
              <w:rPr>
                <w:iCs/>
                <w:sz w:val="24"/>
                <w:szCs w:val="24"/>
              </w:rPr>
              <w:t>Максимальный процент застройки – не нормируется</w:t>
            </w:r>
            <w:r w:rsidRPr="00C20E2C">
              <w:rPr>
                <w:sz w:val="24"/>
                <w:szCs w:val="24"/>
              </w:rPr>
              <w:t xml:space="preserve">. </w:t>
            </w:r>
          </w:p>
          <w:p w:rsidR="0080070A" w:rsidRPr="00C20E2C" w:rsidRDefault="0080070A" w:rsidP="00A44387">
            <w:pPr>
              <w:pStyle w:val="ab"/>
              <w:widowControl/>
              <w:numPr>
                <w:ilvl w:val="0"/>
                <w:numId w:val="68"/>
              </w:numPr>
              <w:tabs>
                <w:tab w:val="left" w:pos="1569"/>
              </w:tabs>
              <w:suppressAutoHyphens w:val="0"/>
              <w:autoSpaceDE/>
              <w:ind w:left="0" w:firstLine="0"/>
              <w:rPr>
                <w:sz w:val="24"/>
                <w:szCs w:val="24"/>
              </w:rPr>
            </w:pPr>
            <w:r w:rsidRPr="00C20E2C">
              <w:rPr>
                <w:sz w:val="24"/>
                <w:szCs w:val="24"/>
              </w:rPr>
              <w:t xml:space="preserve">Количество въездов на территорию индивидуальной жилой застройки должно быть не менее двух. К каждому участку индивидуальной жилой застройки необходимо проектировать проезды с твердым покрытием шириной не менее </w:t>
            </w:r>
            <w:r w:rsidRPr="00C20E2C">
              <w:rPr>
                <w:b/>
                <w:sz w:val="24"/>
                <w:szCs w:val="24"/>
              </w:rPr>
              <w:t>3,5 м</w:t>
            </w:r>
            <w:r w:rsidRPr="00C20E2C">
              <w:rPr>
                <w:sz w:val="24"/>
                <w:szCs w:val="24"/>
              </w:rPr>
              <w:t xml:space="preserve"> с устройством в случае необходимости разъездных карманов. Расстояние от края основной проезжей части улиц и проездов до линии застройки следует принимать не более </w:t>
            </w:r>
            <w:r w:rsidRPr="00C20E2C">
              <w:rPr>
                <w:b/>
                <w:sz w:val="24"/>
                <w:szCs w:val="24"/>
              </w:rPr>
              <w:t>25 м</w:t>
            </w:r>
            <w:r w:rsidRPr="00C20E2C">
              <w:rPr>
                <w:sz w:val="24"/>
                <w:szCs w:val="24"/>
              </w:rPr>
              <w:t xml:space="preserve">. На земельных участках площадью более </w:t>
            </w:r>
            <w:r w:rsidRPr="00C20E2C">
              <w:rPr>
                <w:b/>
                <w:sz w:val="24"/>
                <w:szCs w:val="24"/>
              </w:rPr>
              <w:t>0,5 га</w:t>
            </w:r>
            <w:r w:rsidRPr="00C20E2C">
              <w:rPr>
                <w:sz w:val="24"/>
                <w:szCs w:val="24"/>
              </w:rPr>
              <w:t xml:space="preserve"> должны быть предусмотрены проезды с твердым покрытием к каждому зданию или сооружению, расположенному на участке.</w:t>
            </w:r>
          </w:p>
          <w:p w:rsidR="0080070A" w:rsidRPr="00C20E2C" w:rsidRDefault="0080070A" w:rsidP="00A44387">
            <w:pPr>
              <w:pStyle w:val="ab"/>
              <w:widowControl/>
              <w:numPr>
                <w:ilvl w:val="0"/>
                <w:numId w:val="68"/>
              </w:numPr>
              <w:tabs>
                <w:tab w:val="left" w:pos="429"/>
              </w:tabs>
              <w:suppressAutoHyphens w:val="0"/>
              <w:autoSpaceDE/>
              <w:ind w:left="0" w:firstLine="0"/>
              <w:rPr>
                <w:sz w:val="24"/>
                <w:szCs w:val="24"/>
              </w:rPr>
            </w:pPr>
            <w:r w:rsidRPr="00C20E2C">
              <w:rPr>
                <w:sz w:val="24"/>
                <w:szCs w:val="24"/>
              </w:rPr>
              <w:t xml:space="preserve">Тупиковые проезды должны заканчиваться разворотными площадками размером </w:t>
            </w:r>
            <w:r w:rsidRPr="00C20E2C">
              <w:rPr>
                <w:sz w:val="24"/>
                <w:szCs w:val="24"/>
              </w:rPr>
              <w:br/>
            </w:r>
            <w:r w:rsidRPr="00C20E2C">
              <w:rPr>
                <w:b/>
                <w:sz w:val="24"/>
                <w:szCs w:val="24"/>
              </w:rPr>
              <w:t>12x12 м</w:t>
            </w:r>
            <w:r w:rsidRPr="00C20E2C">
              <w:rPr>
                <w:sz w:val="24"/>
                <w:szCs w:val="24"/>
              </w:rPr>
              <w:t>.</w:t>
            </w:r>
          </w:p>
          <w:p w:rsidR="0080070A" w:rsidRPr="00C20E2C" w:rsidRDefault="0080070A" w:rsidP="00A44387">
            <w:pPr>
              <w:pStyle w:val="ab"/>
              <w:widowControl/>
              <w:numPr>
                <w:ilvl w:val="0"/>
                <w:numId w:val="68"/>
              </w:numPr>
              <w:tabs>
                <w:tab w:val="left" w:pos="429"/>
              </w:tabs>
              <w:suppressAutoHyphens w:val="0"/>
              <w:autoSpaceDE/>
              <w:ind w:left="0" w:firstLine="0"/>
              <w:rPr>
                <w:sz w:val="24"/>
                <w:szCs w:val="24"/>
              </w:rPr>
            </w:pPr>
            <w:r w:rsidRPr="00C20E2C">
              <w:rPr>
                <w:sz w:val="24"/>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80070A" w:rsidRPr="00C20E2C" w:rsidTr="0080070A">
        <w:trPr>
          <w:trHeight w:val="20"/>
        </w:trPr>
        <w:tc>
          <w:tcPr>
            <w:tcW w:w="2835" w:type="dxa"/>
          </w:tcPr>
          <w:p w:rsidR="0080070A" w:rsidRPr="00C20E2C" w:rsidRDefault="0080070A" w:rsidP="00A44387">
            <w:pPr>
              <w:pStyle w:val="affffffa"/>
              <w:ind w:firstLine="0"/>
              <w:rPr>
                <w:rFonts w:ascii="Times New Roman" w:hAnsi="Times New Roman" w:cs="Times New Roman"/>
                <w:sz w:val="24"/>
                <w:szCs w:val="24"/>
              </w:rPr>
            </w:pPr>
            <w:r w:rsidRPr="00C20E2C">
              <w:rPr>
                <w:rFonts w:ascii="Times New Roman" w:hAnsi="Times New Roman" w:cs="Times New Roman"/>
                <w:sz w:val="24"/>
                <w:szCs w:val="24"/>
              </w:rPr>
              <w:t>Благоустройство территории</w:t>
            </w:r>
          </w:p>
        </w:tc>
        <w:tc>
          <w:tcPr>
            <w:tcW w:w="3969" w:type="dxa"/>
          </w:tcPr>
          <w:p w:rsidR="0080070A" w:rsidRPr="00C20E2C" w:rsidRDefault="0080070A" w:rsidP="00A44387">
            <w:pPr>
              <w:pStyle w:val="affffff8"/>
              <w:ind w:firstLine="0"/>
              <w:rPr>
                <w:sz w:val="24"/>
                <w:szCs w:val="24"/>
              </w:rPr>
            </w:pPr>
            <w:r w:rsidRPr="00C20E2C">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020" w:type="dxa"/>
          </w:tcPr>
          <w:p w:rsidR="0080070A" w:rsidRPr="00C20E2C" w:rsidRDefault="0080070A" w:rsidP="00A44387">
            <w:pPr>
              <w:pStyle w:val="affffff8"/>
              <w:ind w:firstLine="0"/>
              <w:jc w:val="center"/>
              <w:rPr>
                <w:sz w:val="24"/>
                <w:szCs w:val="24"/>
              </w:rPr>
            </w:pPr>
            <w:r w:rsidRPr="00C20E2C">
              <w:rPr>
                <w:sz w:val="24"/>
                <w:szCs w:val="24"/>
              </w:rPr>
              <w:t>12.0.2</w:t>
            </w:r>
          </w:p>
        </w:tc>
        <w:tc>
          <w:tcPr>
            <w:tcW w:w="2835" w:type="dxa"/>
          </w:tcPr>
          <w:p w:rsidR="0080070A" w:rsidRPr="00C20E2C" w:rsidRDefault="0080070A" w:rsidP="00A44387">
            <w:pPr>
              <w:ind w:firstLine="0"/>
              <w:rPr>
                <w:sz w:val="24"/>
                <w:szCs w:val="24"/>
              </w:rPr>
            </w:pPr>
            <w:r w:rsidRPr="00C20E2C">
              <w:rPr>
                <w:sz w:val="24"/>
                <w:szCs w:val="24"/>
              </w:rPr>
              <w:t>Благоустройство и озеленение территории, скверы, бульвары, площади, малые архитектурные формы</w:t>
            </w:r>
          </w:p>
        </w:tc>
        <w:tc>
          <w:tcPr>
            <w:tcW w:w="11339" w:type="dxa"/>
          </w:tcPr>
          <w:p w:rsidR="0080070A" w:rsidRPr="00C20E2C" w:rsidRDefault="0080070A" w:rsidP="00A44387">
            <w:pPr>
              <w:pStyle w:val="ab"/>
              <w:widowControl/>
              <w:numPr>
                <w:ilvl w:val="0"/>
                <w:numId w:val="67"/>
              </w:numPr>
              <w:tabs>
                <w:tab w:val="left" w:pos="860"/>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80070A" w:rsidRPr="00C20E2C" w:rsidRDefault="0080070A" w:rsidP="00A44387">
            <w:pPr>
              <w:pStyle w:val="ab"/>
              <w:widowControl/>
              <w:numPr>
                <w:ilvl w:val="0"/>
                <w:numId w:val="67"/>
              </w:numPr>
              <w:tabs>
                <w:tab w:val="left" w:pos="860"/>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80070A" w:rsidRPr="00C20E2C" w:rsidRDefault="0080070A" w:rsidP="00A44387">
            <w:pPr>
              <w:pStyle w:val="ab"/>
              <w:widowControl/>
              <w:numPr>
                <w:ilvl w:val="0"/>
                <w:numId w:val="67"/>
              </w:numPr>
              <w:tabs>
                <w:tab w:val="left" w:pos="860"/>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80070A" w:rsidRPr="00C20E2C" w:rsidRDefault="0080070A" w:rsidP="00A44387">
            <w:pPr>
              <w:pStyle w:val="ab"/>
              <w:widowControl/>
              <w:numPr>
                <w:ilvl w:val="0"/>
                <w:numId w:val="67"/>
              </w:numPr>
              <w:tabs>
                <w:tab w:val="left" w:pos="860"/>
              </w:tabs>
              <w:suppressAutoHyphens w:val="0"/>
              <w:autoSpaceDE/>
              <w:ind w:left="0" w:firstLine="0"/>
              <w:rPr>
                <w:sz w:val="24"/>
                <w:szCs w:val="24"/>
              </w:rPr>
            </w:pPr>
            <w:r w:rsidRPr="00C20E2C">
              <w:rPr>
                <w:iCs/>
                <w:sz w:val="24"/>
                <w:szCs w:val="24"/>
              </w:rPr>
              <w:t>Максимальный процент застройки –</w:t>
            </w:r>
            <w:r w:rsidRPr="00C20E2C">
              <w:rPr>
                <w:sz w:val="24"/>
                <w:szCs w:val="24"/>
              </w:rPr>
              <w:t xml:space="preserve"> </w:t>
            </w:r>
            <w:r w:rsidRPr="00C20E2C">
              <w:rPr>
                <w:b/>
                <w:sz w:val="24"/>
                <w:szCs w:val="24"/>
              </w:rPr>
              <w:t>0 %.</w:t>
            </w:r>
          </w:p>
          <w:p w:rsidR="0080070A" w:rsidRPr="00C20E2C" w:rsidRDefault="0080070A" w:rsidP="00A44387">
            <w:pPr>
              <w:pStyle w:val="ab"/>
              <w:widowControl/>
              <w:numPr>
                <w:ilvl w:val="0"/>
                <w:numId w:val="67"/>
              </w:numPr>
              <w:tabs>
                <w:tab w:val="left" w:pos="860"/>
              </w:tabs>
              <w:suppressAutoHyphens w:val="0"/>
              <w:autoSpaceDE/>
              <w:ind w:left="0" w:firstLine="0"/>
              <w:rPr>
                <w:sz w:val="24"/>
                <w:szCs w:val="24"/>
              </w:rPr>
            </w:pPr>
            <w:r w:rsidRPr="00C20E2C">
              <w:rPr>
                <w:sz w:val="24"/>
                <w:szCs w:val="24"/>
              </w:rPr>
              <w:t>Строительство объектов капитального строительства на территориях общего пользования (скверах, бульварах, площадях) запрещено.</w:t>
            </w:r>
          </w:p>
          <w:p w:rsidR="0080070A" w:rsidRPr="00C20E2C" w:rsidRDefault="0080070A" w:rsidP="00A44387">
            <w:pPr>
              <w:pStyle w:val="ab"/>
              <w:widowControl/>
              <w:numPr>
                <w:ilvl w:val="0"/>
                <w:numId w:val="67"/>
              </w:numPr>
              <w:tabs>
                <w:tab w:val="left" w:pos="860"/>
              </w:tabs>
              <w:suppressAutoHyphens w:val="0"/>
              <w:autoSpaceDE/>
              <w:ind w:left="0" w:firstLine="0"/>
              <w:rPr>
                <w:sz w:val="24"/>
                <w:szCs w:val="24"/>
              </w:rPr>
            </w:pPr>
            <w:r w:rsidRPr="00C20E2C">
              <w:rPr>
                <w:sz w:val="24"/>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AD1DAB" w:rsidRPr="00C20E2C" w:rsidTr="00143279">
        <w:trPr>
          <w:trHeight w:val="20"/>
        </w:trPr>
        <w:tc>
          <w:tcPr>
            <w:tcW w:w="21998" w:type="dxa"/>
            <w:gridSpan w:val="5"/>
          </w:tcPr>
          <w:p w:rsidR="00AD1DAB" w:rsidRPr="00C20E2C" w:rsidRDefault="00AD1DAB" w:rsidP="00143279">
            <w:pPr>
              <w:pStyle w:val="affffffc"/>
              <w:rPr>
                <w:iCs/>
              </w:rPr>
            </w:pPr>
            <w:r w:rsidRPr="00C20E2C">
              <w:t>Вспомогательные виды разрешённого использования</w:t>
            </w:r>
          </w:p>
        </w:tc>
      </w:tr>
      <w:tr w:rsidR="00AD1DAB" w:rsidRPr="00C20E2C" w:rsidTr="0080070A">
        <w:trPr>
          <w:trHeight w:val="20"/>
        </w:trPr>
        <w:tc>
          <w:tcPr>
            <w:tcW w:w="2835" w:type="dxa"/>
            <w:vMerge w:val="restart"/>
          </w:tcPr>
          <w:p w:rsidR="00AD1DAB" w:rsidRPr="00C20E2C" w:rsidRDefault="00AD1DAB" w:rsidP="00A44387">
            <w:pPr>
              <w:pStyle w:val="affffff8"/>
              <w:ind w:firstLine="0"/>
              <w:rPr>
                <w:sz w:val="24"/>
                <w:szCs w:val="24"/>
              </w:rPr>
            </w:pPr>
            <w:r w:rsidRPr="00C20E2C">
              <w:rPr>
                <w:sz w:val="24"/>
                <w:szCs w:val="24"/>
              </w:rPr>
              <w:t>Коммунальное обслуживание</w:t>
            </w:r>
          </w:p>
        </w:tc>
        <w:tc>
          <w:tcPr>
            <w:tcW w:w="3969" w:type="dxa"/>
            <w:vMerge w:val="restart"/>
          </w:tcPr>
          <w:p w:rsidR="00AD1DAB" w:rsidRPr="00C20E2C" w:rsidRDefault="00AD1DAB" w:rsidP="00A44387">
            <w:pPr>
              <w:pStyle w:val="affffff8"/>
              <w:ind w:firstLine="0"/>
              <w:rPr>
                <w:sz w:val="24"/>
                <w:szCs w:val="24"/>
              </w:rPr>
            </w:pPr>
            <w:r w:rsidRPr="00C20E2C">
              <w:rPr>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C20E2C">
                <w:rPr>
                  <w:rStyle w:val="affffff3"/>
                  <w:sz w:val="24"/>
                  <w:szCs w:val="24"/>
                </w:rPr>
                <w:t>кодами 3.1.1-3.1.2</w:t>
              </w:r>
            </w:hyperlink>
          </w:p>
        </w:tc>
        <w:tc>
          <w:tcPr>
            <w:tcW w:w="1020" w:type="dxa"/>
          </w:tcPr>
          <w:p w:rsidR="00AD1DAB" w:rsidRPr="00C20E2C" w:rsidRDefault="00AD1DAB" w:rsidP="00A44387">
            <w:pPr>
              <w:pStyle w:val="affffff8"/>
              <w:ind w:firstLine="0"/>
              <w:jc w:val="center"/>
              <w:rPr>
                <w:sz w:val="24"/>
                <w:szCs w:val="24"/>
              </w:rPr>
            </w:pPr>
            <w:r w:rsidRPr="00C20E2C">
              <w:rPr>
                <w:sz w:val="24"/>
                <w:szCs w:val="24"/>
              </w:rPr>
              <w:t>3.1</w:t>
            </w:r>
          </w:p>
        </w:tc>
        <w:tc>
          <w:tcPr>
            <w:tcW w:w="2835" w:type="dxa"/>
          </w:tcPr>
          <w:p w:rsidR="00AD1DAB" w:rsidRPr="00C20E2C" w:rsidRDefault="00AD1DAB" w:rsidP="00A44387">
            <w:pPr>
              <w:ind w:firstLine="0"/>
              <w:rPr>
                <w:sz w:val="24"/>
                <w:szCs w:val="24"/>
              </w:rPr>
            </w:pPr>
            <w:r w:rsidRPr="00C20E2C">
              <w:rPr>
                <w:sz w:val="24"/>
                <w:szCs w:val="24"/>
              </w:rPr>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11339" w:type="dxa"/>
          </w:tcPr>
          <w:p w:rsidR="00AD1DAB" w:rsidRPr="00C20E2C" w:rsidRDefault="00AD1DAB" w:rsidP="00A44387">
            <w:pPr>
              <w:widowControl/>
              <w:numPr>
                <w:ilvl w:val="3"/>
                <w:numId w:val="71"/>
              </w:numPr>
              <w:suppressAutoHyphens w:val="0"/>
              <w:autoSpaceDE/>
              <w:ind w:left="0" w:firstLine="0"/>
              <w:rPr>
                <w:sz w:val="24"/>
                <w:szCs w:val="24"/>
              </w:rPr>
            </w:pPr>
            <w:r w:rsidRPr="00C20E2C">
              <w:rPr>
                <w:sz w:val="24"/>
                <w:szCs w:val="24"/>
              </w:rPr>
              <w:t>Объекты капитального строительства в целях обеспечения населения и организаций коммунальными услугами:</w:t>
            </w:r>
          </w:p>
          <w:p w:rsidR="00AD1DAB" w:rsidRPr="00C20E2C" w:rsidRDefault="00AD1DAB" w:rsidP="00A44387">
            <w:pPr>
              <w:ind w:firstLine="0"/>
              <w:rPr>
                <w:sz w:val="24"/>
                <w:szCs w:val="24"/>
              </w:rPr>
            </w:pPr>
            <w:r w:rsidRPr="00C20E2C">
              <w:rPr>
                <w:sz w:val="24"/>
                <w:szCs w:val="24"/>
              </w:rPr>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AD1DAB" w:rsidRPr="00C20E2C" w:rsidRDefault="00AD1DAB" w:rsidP="00A44387">
            <w:pPr>
              <w:pStyle w:val="ab"/>
              <w:widowControl/>
              <w:numPr>
                <w:ilvl w:val="0"/>
                <w:numId w:val="71"/>
              </w:numPr>
              <w:tabs>
                <w:tab w:val="left" w:pos="1285"/>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AD1DAB" w:rsidRPr="00C20E2C" w:rsidRDefault="00AD1DAB" w:rsidP="00A44387">
            <w:pPr>
              <w:pStyle w:val="ab"/>
              <w:widowControl/>
              <w:numPr>
                <w:ilvl w:val="0"/>
                <w:numId w:val="71"/>
              </w:numPr>
              <w:tabs>
                <w:tab w:val="left" w:pos="1285"/>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AD1DAB" w:rsidRPr="00C20E2C" w:rsidRDefault="00AD1DAB" w:rsidP="00A44387">
            <w:pPr>
              <w:pStyle w:val="ab"/>
              <w:widowControl/>
              <w:numPr>
                <w:ilvl w:val="0"/>
                <w:numId w:val="71"/>
              </w:numPr>
              <w:tabs>
                <w:tab w:val="left" w:pos="1285"/>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AD1DAB" w:rsidRPr="00C20E2C" w:rsidRDefault="00AD1DAB" w:rsidP="00A44387">
            <w:pPr>
              <w:pStyle w:val="ab"/>
              <w:widowControl/>
              <w:numPr>
                <w:ilvl w:val="0"/>
                <w:numId w:val="71"/>
              </w:numPr>
              <w:tabs>
                <w:tab w:val="left" w:pos="1285"/>
              </w:tabs>
              <w:suppressAutoHyphens w:val="0"/>
              <w:autoSpaceDE/>
              <w:ind w:left="0" w:firstLine="0"/>
              <w:rPr>
                <w:sz w:val="24"/>
                <w:szCs w:val="24"/>
              </w:rPr>
            </w:pPr>
            <w:r w:rsidRPr="00C20E2C">
              <w:rPr>
                <w:iCs/>
                <w:sz w:val="24"/>
                <w:szCs w:val="24"/>
              </w:rPr>
              <w:t>Максимальный процент застройки</w:t>
            </w:r>
            <w:r w:rsidRPr="00C20E2C">
              <w:rPr>
                <w:sz w:val="24"/>
                <w:szCs w:val="24"/>
              </w:rPr>
              <w:t xml:space="preserve"> – </w:t>
            </w:r>
            <w:r w:rsidRPr="00C20E2C">
              <w:rPr>
                <w:b/>
                <w:sz w:val="24"/>
                <w:szCs w:val="24"/>
              </w:rPr>
              <w:t>80%.</w:t>
            </w:r>
          </w:p>
        </w:tc>
      </w:tr>
      <w:tr w:rsidR="00AD1DAB" w:rsidRPr="00C20E2C" w:rsidTr="0080070A">
        <w:trPr>
          <w:trHeight w:val="20"/>
        </w:trPr>
        <w:tc>
          <w:tcPr>
            <w:tcW w:w="2835" w:type="dxa"/>
            <w:vMerge/>
          </w:tcPr>
          <w:p w:rsidR="00AD1DAB" w:rsidRPr="00C20E2C" w:rsidRDefault="00AD1DAB" w:rsidP="00A44387">
            <w:pPr>
              <w:widowControl/>
              <w:suppressAutoHyphens w:val="0"/>
              <w:autoSpaceDE/>
              <w:ind w:firstLine="0"/>
              <w:rPr>
                <w:sz w:val="24"/>
                <w:szCs w:val="24"/>
              </w:rPr>
            </w:pPr>
          </w:p>
        </w:tc>
        <w:tc>
          <w:tcPr>
            <w:tcW w:w="3969" w:type="dxa"/>
            <w:vMerge/>
          </w:tcPr>
          <w:p w:rsidR="00AD1DAB" w:rsidRPr="00C20E2C" w:rsidRDefault="00AD1DAB" w:rsidP="00A44387">
            <w:pPr>
              <w:ind w:firstLine="0"/>
              <w:rPr>
                <w:sz w:val="24"/>
                <w:szCs w:val="24"/>
              </w:rPr>
            </w:pPr>
          </w:p>
        </w:tc>
        <w:tc>
          <w:tcPr>
            <w:tcW w:w="1020" w:type="dxa"/>
          </w:tcPr>
          <w:p w:rsidR="00AD1DAB" w:rsidRPr="00C20E2C" w:rsidRDefault="00AD1DAB" w:rsidP="00A44387">
            <w:pPr>
              <w:ind w:firstLine="0"/>
              <w:rPr>
                <w:sz w:val="24"/>
                <w:szCs w:val="24"/>
              </w:rPr>
            </w:pPr>
          </w:p>
        </w:tc>
        <w:tc>
          <w:tcPr>
            <w:tcW w:w="2835" w:type="dxa"/>
          </w:tcPr>
          <w:p w:rsidR="00AD1DAB" w:rsidRPr="00C20E2C" w:rsidRDefault="00AD1DAB" w:rsidP="00A44387">
            <w:pPr>
              <w:ind w:firstLine="0"/>
              <w:rPr>
                <w:sz w:val="24"/>
                <w:szCs w:val="24"/>
              </w:rPr>
            </w:pPr>
            <w:r w:rsidRPr="00C20E2C">
              <w:rPr>
                <w:sz w:val="24"/>
                <w:szCs w:val="24"/>
              </w:rPr>
              <w:t>Площадка с контейнерами для отходов и крупногабаритного мусора</w:t>
            </w:r>
          </w:p>
        </w:tc>
        <w:tc>
          <w:tcPr>
            <w:tcW w:w="11339" w:type="dxa"/>
          </w:tcPr>
          <w:p w:rsidR="00AD1DAB" w:rsidRPr="00C20E2C" w:rsidRDefault="00AD1DAB" w:rsidP="00A44387">
            <w:pPr>
              <w:pStyle w:val="ab"/>
              <w:widowControl/>
              <w:numPr>
                <w:ilvl w:val="0"/>
                <w:numId w:val="72"/>
              </w:numPr>
              <w:tabs>
                <w:tab w:val="left" w:pos="429"/>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AD1DAB" w:rsidRPr="00C20E2C" w:rsidRDefault="00AD1DAB" w:rsidP="00A44387">
            <w:pPr>
              <w:pStyle w:val="ab"/>
              <w:widowControl/>
              <w:numPr>
                <w:ilvl w:val="0"/>
                <w:numId w:val="72"/>
              </w:numPr>
              <w:tabs>
                <w:tab w:val="left" w:pos="429"/>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AD1DAB" w:rsidRPr="00C20E2C" w:rsidRDefault="00AD1DAB" w:rsidP="00A44387">
            <w:pPr>
              <w:pStyle w:val="ab"/>
              <w:widowControl/>
              <w:numPr>
                <w:ilvl w:val="0"/>
                <w:numId w:val="72"/>
              </w:numPr>
              <w:tabs>
                <w:tab w:val="left" w:pos="429"/>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AD1DAB" w:rsidRPr="00C20E2C" w:rsidRDefault="00AD1DAB" w:rsidP="00A44387">
            <w:pPr>
              <w:pStyle w:val="ab"/>
              <w:widowControl/>
              <w:numPr>
                <w:ilvl w:val="0"/>
                <w:numId w:val="72"/>
              </w:numPr>
              <w:suppressAutoHyphens w:val="0"/>
              <w:autoSpaceDE/>
              <w:ind w:left="0" w:firstLine="0"/>
              <w:rPr>
                <w:sz w:val="24"/>
                <w:szCs w:val="24"/>
              </w:rPr>
            </w:pPr>
            <w:r w:rsidRPr="00C20E2C">
              <w:rPr>
                <w:iCs/>
                <w:sz w:val="24"/>
                <w:szCs w:val="24"/>
              </w:rPr>
              <w:t xml:space="preserve">Максимальный процент застройки – </w:t>
            </w:r>
            <w:r w:rsidRPr="00C20E2C">
              <w:rPr>
                <w:b/>
                <w:sz w:val="24"/>
                <w:szCs w:val="24"/>
              </w:rPr>
              <w:t>0%.</w:t>
            </w:r>
          </w:p>
          <w:p w:rsidR="00AD1DAB" w:rsidRPr="00C20E2C" w:rsidRDefault="00AD1DAB" w:rsidP="00A44387">
            <w:pPr>
              <w:pStyle w:val="ab"/>
              <w:widowControl/>
              <w:numPr>
                <w:ilvl w:val="0"/>
                <w:numId w:val="72"/>
              </w:numPr>
              <w:suppressAutoHyphens w:val="0"/>
              <w:autoSpaceDE/>
              <w:ind w:left="0" w:firstLine="0"/>
              <w:rPr>
                <w:sz w:val="24"/>
                <w:szCs w:val="24"/>
              </w:rPr>
            </w:pPr>
            <w:r w:rsidRPr="00C20E2C">
              <w:rPr>
                <w:sz w:val="24"/>
                <w:szCs w:val="24"/>
              </w:rPr>
              <w:t xml:space="preserve">Расстояние от площадок для хозяйственных целей общего пользования до наиболее удаленного участка - </w:t>
            </w:r>
            <w:r w:rsidRPr="00C20E2C">
              <w:rPr>
                <w:b/>
                <w:sz w:val="24"/>
                <w:szCs w:val="24"/>
              </w:rPr>
              <w:t>не более 100 м</w:t>
            </w:r>
            <w:r w:rsidRPr="00C20E2C">
              <w:rPr>
                <w:sz w:val="24"/>
                <w:szCs w:val="24"/>
              </w:rPr>
              <w:t xml:space="preserve">. </w:t>
            </w:r>
          </w:p>
        </w:tc>
      </w:tr>
      <w:tr w:rsidR="00AD1DAB" w:rsidRPr="00C20E2C" w:rsidTr="0080070A">
        <w:trPr>
          <w:trHeight w:val="20"/>
        </w:trPr>
        <w:tc>
          <w:tcPr>
            <w:tcW w:w="2835" w:type="dxa"/>
          </w:tcPr>
          <w:p w:rsidR="00AD1DAB" w:rsidRPr="00C20E2C" w:rsidRDefault="00AD1DAB" w:rsidP="00A44387">
            <w:pPr>
              <w:pStyle w:val="affffffa"/>
              <w:ind w:firstLine="0"/>
              <w:rPr>
                <w:rFonts w:ascii="Times New Roman" w:hAnsi="Times New Roman" w:cs="Times New Roman"/>
                <w:sz w:val="24"/>
                <w:szCs w:val="24"/>
              </w:rPr>
            </w:pPr>
            <w:r w:rsidRPr="00C20E2C">
              <w:rPr>
                <w:rFonts w:ascii="Times New Roman" w:hAnsi="Times New Roman" w:cs="Times New Roman"/>
                <w:sz w:val="24"/>
                <w:szCs w:val="24"/>
              </w:rPr>
              <w:t>Служебные гаражи</w:t>
            </w:r>
          </w:p>
        </w:tc>
        <w:tc>
          <w:tcPr>
            <w:tcW w:w="3969" w:type="dxa"/>
          </w:tcPr>
          <w:p w:rsidR="00AD1DAB" w:rsidRPr="00C20E2C" w:rsidRDefault="00AD1DAB" w:rsidP="00A44387">
            <w:pPr>
              <w:pStyle w:val="affffff8"/>
              <w:ind w:firstLine="0"/>
              <w:rPr>
                <w:sz w:val="24"/>
                <w:szCs w:val="24"/>
              </w:rPr>
            </w:pPr>
            <w:r w:rsidRPr="00C20E2C">
              <w:rPr>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C20E2C">
                <w:rPr>
                  <w:rStyle w:val="affffff3"/>
                  <w:sz w:val="24"/>
                  <w:szCs w:val="24"/>
                </w:rPr>
                <w:t>кодами 3.0</w:t>
              </w:r>
            </w:hyperlink>
            <w:r w:rsidRPr="00C20E2C">
              <w:rPr>
                <w:sz w:val="24"/>
                <w:szCs w:val="24"/>
              </w:rPr>
              <w:t xml:space="preserve">, </w:t>
            </w:r>
            <w:hyperlink w:anchor="sub_1040" w:history="1">
              <w:r w:rsidRPr="00C20E2C">
                <w:rPr>
                  <w:rStyle w:val="affffff3"/>
                  <w:sz w:val="24"/>
                  <w:szCs w:val="24"/>
                </w:rPr>
                <w:t>4.0</w:t>
              </w:r>
            </w:hyperlink>
            <w:r w:rsidRPr="00C20E2C">
              <w:rPr>
                <w:sz w:val="24"/>
                <w:szCs w:val="24"/>
              </w:rPr>
              <w:t>, а также для стоянки и хранения транспортных средств общего пользования, в том числе в депо</w:t>
            </w:r>
          </w:p>
        </w:tc>
        <w:tc>
          <w:tcPr>
            <w:tcW w:w="1020" w:type="dxa"/>
          </w:tcPr>
          <w:p w:rsidR="00AD1DAB" w:rsidRPr="00C20E2C" w:rsidRDefault="00AD1DAB" w:rsidP="00A44387">
            <w:pPr>
              <w:pStyle w:val="affffff8"/>
              <w:ind w:firstLine="0"/>
              <w:jc w:val="center"/>
              <w:rPr>
                <w:sz w:val="24"/>
                <w:szCs w:val="24"/>
              </w:rPr>
            </w:pPr>
            <w:r w:rsidRPr="00C20E2C">
              <w:rPr>
                <w:sz w:val="24"/>
                <w:szCs w:val="24"/>
              </w:rPr>
              <w:t>4.9</w:t>
            </w:r>
          </w:p>
        </w:tc>
        <w:tc>
          <w:tcPr>
            <w:tcW w:w="2835" w:type="dxa"/>
          </w:tcPr>
          <w:p w:rsidR="00AD1DAB" w:rsidRPr="00C20E2C" w:rsidRDefault="00AD1DAB" w:rsidP="00A44387">
            <w:pPr>
              <w:ind w:firstLine="0"/>
              <w:rPr>
                <w:sz w:val="24"/>
                <w:szCs w:val="24"/>
              </w:rPr>
            </w:pPr>
            <w:r w:rsidRPr="00C20E2C">
              <w:rPr>
                <w:sz w:val="24"/>
                <w:szCs w:val="24"/>
              </w:rPr>
              <w:t>Стоянка (парковка)</w:t>
            </w:r>
          </w:p>
          <w:p w:rsidR="00AD1DAB" w:rsidRPr="00C20E2C" w:rsidRDefault="00AD1DAB" w:rsidP="00A44387">
            <w:pPr>
              <w:ind w:firstLine="0"/>
              <w:rPr>
                <w:sz w:val="24"/>
                <w:szCs w:val="24"/>
              </w:rPr>
            </w:pPr>
          </w:p>
        </w:tc>
        <w:tc>
          <w:tcPr>
            <w:tcW w:w="11339" w:type="dxa"/>
          </w:tcPr>
          <w:p w:rsidR="00AD1DAB" w:rsidRPr="00C20E2C" w:rsidRDefault="00AD1DAB" w:rsidP="00A44387">
            <w:pPr>
              <w:pStyle w:val="ab"/>
              <w:widowControl/>
              <w:numPr>
                <w:ilvl w:val="0"/>
                <w:numId w:val="61"/>
              </w:numPr>
              <w:tabs>
                <w:tab w:val="left" w:pos="429"/>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AD1DAB" w:rsidRPr="00C20E2C" w:rsidRDefault="00AD1DAB" w:rsidP="00A44387">
            <w:pPr>
              <w:pStyle w:val="ab"/>
              <w:widowControl/>
              <w:numPr>
                <w:ilvl w:val="0"/>
                <w:numId w:val="61"/>
              </w:numPr>
              <w:tabs>
                <w:tab w:val="left" w:pos="429"/>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AD1DAB" w:rsidRPr="00C20E2C" w:rsidRDefault="00AD1DAB" w:rsidP="00A44387">
            <w:pPr>
              <w:pStyle w:val="ab"/>
              <w:widowControl/>
              <w:numPr>
                <w:ilvl w:val="0"/>
                <w:numId w:val="61"/>
              </w:numPr>
              <w:tabs>
                <w:tab w:val="left" w:pos="429"/>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AD1DAB" w:rsidRPr="00C20E2C" w:rsidRDefault="00AD1DAB" w:rsidP="00A44387">
            <w:pPr>
              <w:pStyle w:val="af7"/>
              <w:numPr>
                <w:ilvl w:val="0"/>
                <w:numId w:val="61"/>
              </w:numPr>
              <w:autoSpaceDE/>
              <w:spacing w:before="0" w:beforeAutospacing="0" w:after="0" w:afterAutospacing="0"/>
              <w:ind w:left="0" w:firstLine="0"/>
              <w:contextualSpacing w:val="0"/>
              <w:rPr>
                <w:sz w:val="24"/>
                <w:szCs w:val="24"/>
              </w:rPr>
            </w:pPr>
            <w:r w:rsidRPr="00C20E2C">
              <w:rPr>
                <w:iCs/>
                <w:sz w:val="24"/>
                <w:szCs w:val="24"/>
              </w:rPr>
              <w:t>Максимальный процент застройки</w:t>
            </w:r>
            <w:r w:rsidRPr="00C20E2C">
              <w:rPr>
                <w:sz w:val="24"/>
                <w:szCs w:val="24"/>
              </w:rPr>
              <w:t xml:space="preserve"> – </w:t>
            </w:r>
            <w:r w:rsidRPr="00C20E2C">
              <w:rPr>
                <w:b/>
                <w:sz w:val="24"/>
                <w:szCs w:val="24"/>
              </w:rPr>
              <w:t>0%</w:t>
            </w:r>
            <w:r w:rsidRPr="00C20E2C">
              <w:rPr>
                <w:sz w:val="24"/>
                <w:szCs w:val="24"/>
              </w:rPr>
              <w:t>.</w:t>
            </w:r>
          </w:p>
          <w:p w:rsidR="00AD1DAB" w:rsidRPr="00C20E2C" w:rsidRDefault="00AD1DAB" w:rsidP="00A44387">
            <w:pPr>
              <w:pStyle w:val="af7"/>
              <w:numPr>
                <w:ilvl w:val="0"/>
                <w:numId w:val="61"/>
              </w:numPr>
              <w:autoSpaceDE/>
              <w:spacing w:before="0" w:beforeAutospacing="0" w:after="0" w:afterAutospacing="0"/>
              <w:ind w:left="0" w:firstLine="0"/>
              <w:contextualSpacing w:val="0"/>
              <w:rPr>
                <w:sz w:val="24"/>
                <w:szCs w:val="24"/>
              </w:rPr>
            </w:pPr>
            <w:r w:rsidRPr="00C20E2C">
              <w:rPr>
                <w:sz w:val="24"/>
                <w:szCs w:val="24"/>
              </w:rPr>
              <w:t xml:space="preserve">Площадь участка для стоянки одного легкового автомобиля следует принимать </w:t>
            </w:r>
            <w:r w:rsidRPr="00C20E2C">
              <w:rPr>
                <w:b/>
                <w:sz w:val="24"/>
                <w:szCs w:val="24"/>
              </w:rPr>
              <w:t>25 м</w:t>
            </w:r>
            <w:r w:rsidRPr="00C20E2C">
              <w:rPr>
                <w:b/>
                <w:sz w:val="24"/>
                <w:szCs w:val="24"/>
                <w:vertAlign w:val="superscript"/>
              </w:rPr>
              <w:t>2</w:t>
            </w:r>
            <w:r w:rsidRPr="00C20E2C">
              <w:rPr>
                <w:sz w:val="24"/>
                <w:szCs w:val="24"/>
              </w:rPr>
              <w:t xml:space="preserve">, в случае примыкания стоянки к проезжей части – </w:t>
            </w:r>
            <w:r w:rsidRPr="00C20E2C">
              <w:rPr>
                <w:b/>
                <w:sz w:val="24"/>
                <w:szCs w:val="24"/>
              </w:rPr>
              <w:t>22,5 м</w:t>
            </w:r>
            <w:r w:rsidRPr="00C20E2C">
              <w:rPr>
                <w:b/>
                <w:sz w:val="24"/>
                <w:szCs w:val="24"/>
                <w:vertAlign w:val="superscript"/>
              </w:rPr>
              <w:t>2</w:t>
            </w:r>
            <w:r w:rsidRPr="00C20E2C">
              <w:rPr>
                <w:b/>
                <w:sz w:val="24"/>
                <w:szCs w:val="24"/>
              </w:rPr>
              <w:t>.</w:t>
            </w:r>
          </w:p>
        </w:tc>
      </w:tr>
      <w:tr w:rsidR="00AD1DAB" w:rsidRPr="00C20E2C" w:rsidTr="0080070A">
        <w:trPr>
          <w:trHeight w:val="20"/>
        </w:trPr>
        <w:tc>
          <w:tcPr>
            <w:tcW w:w="2835" w:type="dxa"/>
          </w:tcPr>
          <w:p w:rsidR="00AD1DAB" w:rsidRPr="00C20E2C" w:rsidRDefault="00AD1DAB" w:rsidP="00A44387">
            <w:pPr>
              <w:pStyle w:val="affffff8"/>
              <w:ind w:firstLine="0"/>
              <w:rPr>
                <w:sz w:val="24"/>
                <w:szCs w:val="24"/>
              </w:rPr>
            </w:pPr>
            <w:r w:rsidRPr="00C20E2C">
              <w:rPr>
                <w:sz w:val="24"/>
                <w:szCs w:val="24"/>
              </w:rPr>
              <w:t>Отдых (рекреация)</w:t>
            </w:r>
          </w:p>
        </w:tc>
        <w:tc>
          <w:tcPr>
            <w:tcW w:w="3969" w:type="dxa"/>
          </w:tcPr>
          <w:p w:rsidR="00AD1DAB" w:rsidRPr="00C20E2C" w:rsidRDefault="00AD1DAB" w:rsidP="00A44387">
            <w:pPr>
              <w:pStyle w:val="affffff8"/>
              <w:ind w:firstLine="0"/>
              <w:rPr>
                <w:sz w:val="24"/>
                <w:szCs w:val="24"/>
              </w:rPr>
            </w:pPr>
            <w:r w:rsidRPr="00C20E2C">
              <w:rPr>
                <w:sz w:val="24"/>
                <w:szCs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AD1DAB" w:rsidRPr="00C20E2C" w:rsidRDefault="00AD1DAB" w:rsidP="00A44387">
            <w:pPr>
              <w:pStyle w:val="affffff8"/>
              <w:ind w:firstLine="0"/>
              <w:rPr>
                <w:sz w:val="24"/>
                <w:szCs w:val="24"/>
              </w:rPr>
            </w:pPr>
            <w:r w:rsidRPr="00C20E2C">
              <w:rPr>
                <w:sz w:val="24"/>
                <w:szCs w:val="24"/>
              </w:rPr>
              <w:t>создание и уход за городскими лесами, скверами, прудами, озерами, водохранилищами, пляжами, а также обустройство мест отдыха в них.</w:t>
            </w:r>
          </w:p>
          <w:p w:rsidR="00AD1DAB" w:rsidRPr="00C20E2C" w:rsidRDefault="00AD1DAB" w:rsidP="00A44387">
            <w:pPr>
              <w:pStyle w:val="affffff8"/>
              <w:ind w:firstLine="0"/>
              <w:rPr>
                <w:sz w:val="24"/>
                <w:szCs w:val="24"/>
              </w:rPr>
            </w:pPr>
            <w:r w:rsidRPr="00C20E2C">
              <w:rPr>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sidRPr="00C20E2C">
                <w:rPr>
                  <w:rStyle w:val="affffff3"/>
                  <w:sz w:val="24"/>
                  <w:szCs w:val="24"/>
                </w:rPr>
                <w:t>кодами 5.1 - 5.5</w:t>
              </w:r>
            </w:hyperlink>
          </w:p>
        </w:tc>
        <w:tc>
          <w:tcPr>
            <w:tcW w:w="1020" w:type="dxa"/>
          </w:tcPr>
          <w:p w:rsidR="00AD1DAB" w:rsidRPr="00C20E2C" w:rsidRDefault="00AD1DAB" w:rsidP="00A44387">
            <w:pPr>
              <w:pStyle w:val="affffff8"/>
              <w:ind w:firstLine="0"/>
              <w:jc w:val="center"/>
              <w:rPr>
                <w:sz w:val="24"/>
                <w:szCs w:val="24"/>
              </w:rPr>
            </w:pPr>
            <w:r w:rsidRPr="00C20E2C">
              <w:rPr>
                <w:sz w:val="24"/>
                <w:szCs w:val="24"/>
              </w:rPr>
              <w:t>5.0</w:t>
            </w:r>
          </w:p>
        </w:tc>
        <w:tc>
          <w:tcPr>
            <w:tcW w:w="2835" w:type="dxa"/>
          </w:tcPr>
          <w:p w:rsidR="00AD1DAB" w:rsidRPr="00C20E2C" w:rsidRDefault="00AD1DAB" w:rsidP="00A44387">
            <w:pPr>
              <w:ind w:firstLine="0"/>
              <w:rPr>
                <w:sz w:val="24"/>
                <w:szCs w:val="24"/>
              </w:rPr>
            </w:pPr>
            <w:r w:rsidRPr="00C20E2C">
              <w:rPr>
                <w:sz w:val="24"/>
                <w:szCs w:val="24"/>
              </w:rPr>
              <w:t>Места отдыха</w:t>
            </w:r>
          </w:p>
        </w:tc>
        <w:tc>
          <w:tcPr>
            <w:tcW w:w="11339" w:type="dxa"/>
          </w:tcPr>
          <w:p w:rsidR="00AD1DAB" w:rsidRPr="00C20E2C" w:rsidRDefault="00AD1DAB" w:rsidP="00A44387">
            <w:pPr>
              <w:pStyle w:val="ab"/>
              <w:widowControl/>
              <w:numPr>
                <w:ilvl w:val="0"/>
                <w:numId w:val="70"/>
              </w:numPr>
              <w:tabs>
                <w:tab w:val="left" w:pos="429"/>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AD1DAB" w:rsidRPr="00C20E2C" w:rsidRDefault="00AD1DAB" w:rsidP="00A44387">
            <w:pPr>
              <w:pStyle w:val="ab"/>
              <w:widowControl/>
              <w:numPr>
                <w:ilvl w:val="0"/>
                <w:numId w:val="70"/>
              </w:numPr>
              <w:tabs>
                <w:tab w:val="left" w:pos="429"/>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AD1DAB" w:rsidRPr="00C20E2C" w:rsidRDefault="00AD1DAB" w:rsidP="00A44387">
            <w:pPr>
              <w:pStyle w:val="ab"/>
              <w:widowControl/>
              <w:numPr>
                <w:ilvl w:val="0"/>
                <w:numId w:val="70"/>
              </w:numPr>
              <w:tabs>
                <w:tab w:val="left" w:pos="429"/>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AD1DAB" w:rsidRPr="00C20E2C" w:rsidRDefault="00AD1DAB" w:rsidP="00A44387">
            <w:pPr>
              <w:pStyle w:val="ab"/>
              <w:widowControl/>
              <w:numPr>
                <w:ilvl w:val="0"/>
                <w:numId w:val="70"/>
              </w:numPr>
              <w:tabs>
                <w:tab w:val="left" w:pos="429"/>
              </w:tabs>
              <w:suppressAutoHyphens w:val="0"/>
              <w:autoSpaceDE/>
              <w:ind w:left="0" w:firstLine="0"/>
              <w:rPr>
                <w:sz w:val="24"/>
                <w:szCs w:val="24"/>
              </w:rPr>
            </w:pPr>
            <w:r w:rsidRPr="00C20E2C">
              <w:rPr>
                <w:iCs/>
                <w:sz w:val="24"/>
                <w:szCs w:val="24"/>
              </w:rPr>
              <w:t xml:space="preserve">Максимальный процент застройки – </w:t>
            </w:r>
            <w:r w:rsidRPr="00C20E2C">
              <w:rPr>
                <w:b/>
                <w:sz w:val="24"/>
                <w:szCs w:val="24"/>
              </w:rPr>
              <w:t>0%.</w:t>
            </w:r>
          </w:p>
          <w:p w:rsidR="00AD1DAB" w:rsidRPr="00C20E2C" w:rsidRDefault="00AD1DAB" w:rsidP="00A44387">
            <w:pPr>
              <w:pStyle w:val="ab"/>
              <w:widowControl/>
              <w:numPr>
                <w:ilvl w:val="0"/>
                <w:numId w:val="70"/>
              </w:numPr>
              <w:tabs>
                <w:tab w:val="left" w:pos="429"/>
              </w:tabs>
              <w:suppressAutoHyphens w:val="0"/>
              <w:autoSpaceDE/>
              <w:ind w:left="0" w:firstLine="0"/>
              <w:rPr>
                <w:sz w:val="24"/>
                <w:szCs w:val="24"/>
              </w:rPr>
            </w:pPr>
            <w:r w:rsidRPr="00C20E2C">
              <w:rPr>
                <w:sz w:val="24"/>
                <w:szCs w:val="24"/>
              </w:rPr>
              <w:t>Площадки для отдыха детей и взрослых:</w:t>
            </w:r>
          </w:p>
          <w:p w:rsidR="00AD1DAB" w:rsidRPr="00C20E2C" w:rsidRDefault="00AD1DAB" w:rsidP="00A44387">
            <w:pPr>
              <w:pStyle w:val="ab"/>
              <w:tabs>
                <w:tab w:val="left" w:pos="429"/>
              </w:tabs>
              <w:ind w:left="0" w:firstLine="0"/>
              <w:rPr>
                <w:sz w:val="24"/>
                <w:szCs w:val="24"/>
              </w:rPr>
            </w:pPr>
            <w:r w:rsidRPr="00C20E2C">
              <w:rPr>
                <w:sz w:val="24"/>
                <w:szCs w:val="24"/>
              </w:rPr>
              <w:t xml:space="preserve">Удельные размеры площадок </w:t>
            </w:r>
            <w:r w:rsidRPr="00C20E2C">
              <w:rPr>
                <w:b/>
                <w:sz w:val="24"/>
                <w:szCs w:val="24"/>
              </w:rPr>
              <w:t>0,7 м</w:t>
            </w:r>
            <w:r w:rsidRPr="00C20E2C">
              <w:rPr>
                <w:b/>
                <w:sz w:val="24"/>
                <w:szCs w:val="24"/>
                <w:vertAlign w:val="superscript"/>
              </w:rPr>
              <w:t>2</w:t>
            </w:r>
            <w:r w:rsidRPr="00C20E2C">
              <w:rPr>
                <w:b/>
                <w:sz w:val="24"/>
                <w:szCs w:val="24"/>
              </w:rPr>
              <w:t>/чел.</w:t>
            </w:r>
          </w:p>
          <w:p w:rsidR="00AD1DAB" w:rsidRPr="00C20E2C" w:rsidRDefault="00AD1DAB" w:rsidP="00A44387">
            <w:pPr>
              <w:pStyle w:val="ab"/>
              <w:tabs>
                <w:tab w:val="left" w:pos="429"/>
              </w:tabs>
              <w:ind w:left="0" w:firstLine="0"/>
              <w:rPr>
                <w:sz w:val="24"/>
                <w:szCs w:val="24"/>
              </w:rPr>
            </w:pPr>
            <w:r w:rsidRPr="00C20E2C">
              <w:rPr>
                <w:sz w:val="24"/>
                <w:szCs w:val="24"/>
              </w:rPr>
              <w:t xml:space="preserve">Расстояние от окон жилых и общественных зданий – не менее </w:t>
            </w:r>
            <w:r w:rsidRPr="00C20E2C">
              <w:rPr>
                <w:b/>
                <w:sz w:val="24"/>
                <w:szCs w:val="24"/>
              </w:rPr>
              <w:t>12 м.</w:t>
            </w:r>
          </w:p>
          <w:p w:rsidR="00AD1DAB" w:rsidRPr="00C20E2C" w:rsidRDefault="00AD1DAB" w:rsidP="00A44387">
            <w:pPr>
              <w:pStyle w:val="ab"/>
              <w:widowControl/>
              <w:numPr>
                <w:ilvl w:val="0"/>
                <w:numId w:val="70"/>
              </w:numPr>
              <w:tabs>
                <w:tab w:val="left" w:pos="429"/>
              </w:tabs>
              <w:suppressAutoHyphens w:val="0"/>
              <w:autoSpaceDE/>
              <w:ind w:left="0" w:firstLine="0"/>
              <w:rPr>
                <w:sz w:val="24"/>
                <w:szCs w:val="24"/>
              </w:rPr>
            </w:pPr>
            <w:r w:rsidRPr="00C20E2C">
              <w:rPr>
                <w:sz w:val="24"/>
                <w:szCs w:val="24"/>
              </w:rPr>
              <w:t>Площадки для отдыха взрослых:</w:t>
            </w:r>
          </w:p>
          <w:p w:rsidR="00AD1DAB" w:rsidRPr="00C20E2C" w:rsidRDefault="00AD1DAB" w:rsidP="00A44387">
            <w:pPr>
              <w:pStyle w:val="ab"/>
              <w:tabs>
                <w:tab w:val="left" w:pos="429"/>
              </w:tabs>
              <w:ind w:left="0" w:firstLine="0"/>
              <w:rPr>
                <w:sz w:val="24"/>
                <w:szCs w:val="24"/>
              </w:rPr>
            </w:pPr>
            <w:r w:rsidRPr="00C20E2C">
              <w:rPr>
                <w:sz w:val="24"/>
                <w:szCs w:val="24"/>
              </w:rPr>
              <w:t xml:space="preserve">Удельные размеры площадок </w:t>
            </w:r>
            <w:r w:rsidRPr="00C20E2C">
              <w:rPr>
                <w:b/>
                <w:sz w:val="24"/>
                <w:szCs w:val="24"/>
              </w:rPr>
              <w:t>0,1 м</w:t>
            </w:r>
            <w:r w:rsidRPr="00C20E2C">
              <w:rPr>
                <w:b/>
                <w:sz w:val="24"/>
                <w:szCs w:val="24"/>
                <w:vertAlign w:val="superscript"/>
              </w:rPr>
              <w:t>2</w:t>
            </w:r>
            <w:r w:rsidRPr="00C20E2C">
              <w:rPr>
                <w:b/>
                <w:sz w:val="24"/>
                <w:szCs w:val="24"/>
              </w:rPr>
              <w:t>/чел.</w:t>
            </w:r>
          </w:p>
          <w:p w:rsidR="00AD1DAB" w:rsidRPr="00C20E2C" w:rsidRDefault="00AD1DAB" w:rsidP="00A44387">
            <w:pPr>
              <w:pStyle w:val="ab"/>
              <w:tabs>
                <w:tab w:val="left" w:pos="429"/>
              </w:tabs>
              <w:ind w:left="0" w:firstLine="0"/>
              <w:rPr>
                <w:b/>
                <w:sz w:val="24"/>
                <w:szCs w:val="24"/>
              </w:rPr>
            </w:pPr>
            <w:r w:rsidRPr="00C20E2C">
              <w:rPr>
                <w:sz w:val="24"/>
                <w:szCs w:val="24"/>
              </w:rPr>
              <w:t xml:space="preserve">Расстояние от окон жилых и общественных зданий – не менее </w:t>
            </w:r>
            <w:r w:rsidRPr="00C20E2C">
              <w:rPr>
                <w:b/>
                <w:sz w:val="24"/>
                <w:szCs w:val="24"/>
              </w:rPr>
              <w:t>10 м.</w:t>
            </w:r>
            <w:r w:rsidRPr="00C20E2C">
              <w:rPr>
                <w:sz w:val="24"/>
                <w:szCs w:val="24"/>
              </w:rPr>
              <w:t xml:space="preserve"> </w:t>
            </w:r>
          </w:p>
        </w:tc>
      </w:tr>
      <w:tr w:rsidR="00AD1DAB" w:rsidRPr="00C20E2C" w:rsidTr="00143279">
        <w:trPr>
          <w:trHeight w:val="20"/>
        </w:trPr>
        <w:tc>
          <w:tcPr>
            <w:tcW w:w="21998" w:type="dxa"/>
            <w:gridSpan w:val="5"/>
          </w:tcPr>
          <w:p w:rsidR="00AD1DAB" w:rsidRPr="00C20E2C" w:rsidRDefault="00AD1DAB" w:rsidP="00143279">
            <w:pPr>
              <w:pStyle w:val="affffffc"/>
            </w:pPr>
            <w:r w:rsidRPr="00C20E2C">
              <w:t>Условно разрешённые виды разрешённого использования</w:t>
            </w:r>
          </w:p>
        </w:tc>
      </w:tr>
      <w:tr w:rsidR="00AD1DAB" w:rsidRPr="00C20E2C" w:rsidTr="0080070A">
        <w:trPr>
          <w:trHeight w:val="20"/>
        </w:trPr>
        <w:tc>
          <w:tcPr>
            <w:tcW w:w="2835" w:type="dxa"/>
          </w:tcPr>
          <w:p w:rsidR="00AD1DAB" w:rsidRPr="00C20E2C" w:rsidRDefault="00AD1DAB" w:rsidP="00A44387">
            <w:pPr>
              <w:pStyle w:val="affffff8"/>
              <w:ind w:firstLine="0"/>
              <w:rPr>
                <w:sz w:val="24"/>
                <w:szCs w:val="24"/>
              </w:rPr>
            </w:pPr>
            <w:r w:rsidRPr="00C20E2C">
              <w:rPr>
                <w:sz w:val="24"/>
                <w:szCs w:val="24"/>
              </w:rPr>
              <w:t>Религиозное использование</w:t>
            </w:r>
          </w:p>
        </w:tc>
        <w:tc>
          <w:tcPr>
            <w:tcW w:w="3969" w:type="dxa"/>
          </w:tcPr>
          <w:p w:rsidR="00AD1DAB" w:rsidRPr="00C20E2C" w:rsidRDefault="00AD1DAB" w:rsidP="00A44387">
            <w:pPr>
              <w:pStyle w:val="affffff8"/>
              <w:ind w:firstLine="0"/>
              <w:rPr>
                <w:sz w:val="24"/>
                <w:szCs w:val="24"/>
              </w:rPr>
            </w:pPr>
            <w:r w:rsidRPr="00C20E2C">
              <w:rPr>
                <w:sz w:val="24"/>
                <w:szCs w:val="24"/>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sub_1371" w:history="1">
              <w:r w:rsidRPr="00C20E2C">
                <w:rPr>
                  <w:rStyle w:val="affffff3"/>
                  <w:sz w:val="24"/>
                  <w:szCs w:val="24"/>
                </w:rPr>
                <w:t>кодами 3.7.1-3.7.2</w:t>
              </w:r>
            </w:hyperlink>
          </w:p>
        </w:tc>
        <w:tc>
          <w:tcPr>
            <w:tcW w:w="1020" w:type="dxa"/>
          </w:tcPr>
          <w:p w:rsidR="00AD1DAB" w:rsidRPr="00C20E2C" w:rsidRDefault="00AD1DAB" w:rsidP="00A44387">
            <w:pPr>
              <w:pStyle w:val="affffff8"/>
              <w:ind w:firstLine="0"/>
              <w:jc w:val="center"/>
              <w:rPr>
                <w:sz w:val="24"/>
                <w:szCs w:val="24"/>
              </w:rPr>
            </w:pPr>
            <w:r w:rsidRPr="00C20E2C">
              <w:rPr>
                <w:sz w:val="24"/>
                <w:szCs w:val="24"/>
              </w:rPr>
              <w:t>3.7</w:t>
            </w:r>
          </w:p>
        </w:tc>
        <w:tc>
          <w:tcPr>
            <w:tcW w:w="2835" w:type="dxa"/>
          </w:tcPr>
          <w:p w:rsidR="00AD1DAB" w:rsidRPr="00C20E2C" w:rsidRDefault="00AD1DAB" w:rsidP="00A44387">
            <w:pPr>
              <w:ind w:firstLine="0"/>
              <w:rPr>
                <w:sz w:val="24"/>
                <w:szCs w:val="24"/>
              </w:rPr>
            </w:pPr>
            <w:r w:rsidRPr="00C20E2C">
              <w:rPr>
                <w:sz w:val="24"/>
                <w:szCs w:val="24"/>
              </w:rPr>
              <w:t>Церковь, часовня, мечеть, молельный дом, приход, дома служителей религиозного учреждения</w:t>
            </w:r>
          </w:p>
          <w:p w:rsidR="00AD1DAB" w:rsidRPr="00C20E2C" w:rsidRDefault="00AD1DAB" w:rsidP="00A44387">
            <w:pPr>
              <w:ind w:firstLine="0"/>
              <w:rPr>
                <w:sz w:val="24"/>
                <w:szCs w:val="24"/>
              </w:rPr>
            </w:pPr>
            <w:r w:rsidRPr="00C20E2C">
              <w:rPr>
                <w:sz w:val="24"/>
                <w:szCs w:val="24"/>
              </w:rPr>
              <w:t>Объекты для постоянного местонахождения духовных лиц, паломников и послушников.</w:t>
            </w:r>
          </w:p>
          <w:p w:rsidR="00AD1DAB" w:rsidRPr="00C20E2C" w:rsidRDefault="00AD1DAB" w:rsidP="00A44387">
            <w:pPr>
              <w:ind w:firstLine="0"/>
              <w:rPr>
                <w:sz w:val="24"/>
                <w:szCs w:val="24"/>
              </w:rPr>
            </w:pPr>
            <w:r w:rsidRPr="00C20E2C">
              <w:rPr>
                <w:sz w:val="24"/>
                <w:szCs w:val="24"/>
              </w:rPr>
              <w:t>Объекты для осуществления благотворительной и религиозной образовательной деятельности.</w:t>
            </w:r>
          </w:p>
        </w:tc>
        <w:tc>
          <w:tcPr>
            <w:tcW w:w="11339" w:type="dxa"/>
          </w:tcPr>
          <w:p w:rsidR="00AD1DAB" w:rsidRPr="00C20E2C" w:rsidRDefault="00AD1DAB" w:rsidP="00A44387">
            <w:pPr>
              <w:pStyle w:val="ab"/>
              <w:widowControl/>
              <w:numPr>
                <w:ilvl w:val="0"/>
                <w:numId w:val="73"/>
              </w:numPr>
              <w:tabs>
                <w:tab w:val="left" w:pos="429"/>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AD1DAB" w:rsidRPr="00C20E2C" w:rsidRDefault="00AD1DAB" w:rsidP="00A44387">
            <w:pPr>
              <w:pStyle w:val="ab"/>
              <w:widowControl/>
              <w:numPr>
                <w:ilvl w:val="0"/>
                <w:numId w:val="73"/>
              </w:numPr>
              <w:tabs>
                <w:tab w:val="left" w:pos="429"/>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AD1DAB" w:rsidRPr="00C20E2C" w:rsidRDefault="00AD1DAB" w:rsidP="00A44387">
            <w:pPr>
              <w:pStyle w:val="ab"/>
              <w:widowControl/>
              <w:numPr>
                <w:ilvl w:val="0"/>
                <w:numId w:val="73"/>
              </w:numPr>
              <w:tabs>
                <w:tab w:val="left" w:pos="429"/>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AD1DAB" w:rsidRPr="00C20E2C" w:rsidRDefault="00AD1DAB" w:rsidP="00A44387">
            <w:pPr>
              <w:pStyle w:val="ab"/>
              <w:widowControl/>
              <w:numPr>
                <w:ilvl w:val="0"/>
                <w:numId w:val="73"/>
              </w:numPr>
              <w:suppressAutoHyphens w:val="0"/>
              <w:autoSpaceDE/>
              <w:ind w:left="0" w:firstLine="0"/>
              <w:rPr>
                <w:sz w:val="24"/>
                <w:szCs w:val="24"/>
              </w:rPr>
            </w:pPr>
            <w:r w:rsidRPr="00C20E2C">
              <w:rPr>
                <w:iCs/>
                <w:sz w:val="24"/>
                <w:szCs w:val="24"/>
              </w:rPr>
              <w:t xml:space="preserve">Максимальный процент застройки – </w:t>
            </w:r>
            <w:r w:rsidRPr="00C20E2C">
              <w:rPr>
                <w:b/>
                <w:sz w:val="24"/>
                <w:szCs w:val="24"/>
              </w:rPr>
              <w:t>80%.</w:t>
            </w:r>
          </w:p>
          <w:p w:rsidR="00AD1DAB" w:rsidRPr="00C20E2C" w:rsidRDefault="00AD1DAB" w:rsidP="00A44387">
            <w:pPr>
              <w:pStyle w:val="ab"/>
              <w:widowControl/>
              <w:numPr>
                <w:ilvl w:val="0"/>
                <w:numId w:val="73"/>
              </w:numPr>
              <w:suppressAutoHyphens w:val="0"/>
              <w:autoSpaceDE/>
              <w:ind w:left="0" w:firstLine="0"/>
              <w:rPr>
                <w:sz w:val="24"/>
                <w:szCs w:val="24"/>
              </w:rPr>
            </w:pPr>
            <w:r w:rsidRPr="00C20E2C">
              <w:rPr>
                <w:sz w:val="24"/>
                <w:szCs w:val="24"/>
              </w:rPr>
              <w:t xml:space="preserve">Объекты религиозного назначения следует размещать с отступом от красных линий. </w:t>
            </w:r>
          </w:p>
          <w:p w:rsidR="00AD1DAB" w:rsidRPr="00C20E2C" w:rsidRDefault="00AD1DAB" w:rsidP="00A44387">
            <w:pPr>
              <w:pStyle w:val="ab"/>
              <w:widowControl/>
              <w:numPr>
                <w:ilvl w:val="0"/>
                <w:numId w:val="73"/>
              </w:numPr>
              <w:suppressAutoHyphens w:val="0"/>
              <w:autoSpaceDE/>
              <w:ind w:left="0" w:firstLine="0"/>
              <w:rPr>
                <w:sz w:val="24"/>
                <w:szCs w:val="24"/>
              </w:rPr>
            </w:pPr>
            <w:r w:rsidRPr="00C20E2C">
              <w:rPr>
                <w:sz w:val="24"/>
                <w:szCs w:val="24"/>
              </w:rPr>
              <w:t>Возможно строительство встроенных и встроенно-пристроенных храмов.</w:t>
            </w:r>
          </w:p>
        </w:tc>
      </w:tr>
      <w:tr w:rsidR="00AD1DAB" w:rsidRPr="00C20E2C" w:rsidTr="0080070A">
        <w:trPr>
          <w:trHeight w:val="20"/>
        </w:trPr>
        <w:tc>
          <w:tcPr>
            <w:tcW w:w="2835" w:type="dxa"/>
            <w:tcBorders>
              <w:top w:val="single" w:sz="4" w:space="0" w:color="auto"/>
              <w:left w:val="single" w:sz="4" w:space="0" w:color="auto"/>
              <w:bottom w:val="single" w:sz="4" w:space="0" w:color="auto"/>
              <w:right w:val="single" w:sz="4" w:space="0" w:color="auto"/>
            </w:tcBorders>
          </w:tcPr>
          <w:p w:rsidR="00AD1DAB" w:rsidRPr="00C20E2C" w:rsidRDefault="00AD1DAB" w:rsidP="00A44387">
            <w:pPr>
              <w:pStyle w:val="affffff8"/>
              <w:ind w:firstLine="0"/>
              <w:rPr>
                <w:sz w:val="24"/>
                <w:szCs w:val="24"/>
              </w:rPr>
            </w:pPr>
            <w:r w:rsidRPr="00C20E2C">
              <w:rPr>
                <w:sz w:val="24"/>
                <w:szCs w:val="24"/>
              </w:rPr>
              <w:t>Магазины</w:t>
            </w:r>
          </w:p>
        </w:tc>
        <w:tc>
          <w:tcPr>
            <w:tcW w:w="3969" w:type="dxa"/>
            <w:tcBorders>
              <w:top w:val="single" w:sz="4" w:space="0" w:color="auto"/>
              <w:left w:val="single" w:sz="4" w:space="0" w:color="auto"/>
              <w:bottom w:val="single" w:sz="4" w:space="0" w:color="auto"/>
              <w:right w:val="single" w:sz="4" w:space="0" w:color="auto"/>
            </w:tcBorders>
          </w:tcPr>
          <w:p w:rsidR="00AD1DAB" w:rsidRPr="00C20E2C" w:rsidRDefault="00AD1DAB" w:rsidP="00A44387">
            <w:pPr>
              <w:pStyle w:val="affffff8"/>
              <w:ind w:firstLine="0"/>
              <w:rPr>
                <w:sz w:val="24"/>
                <w:szCs w:val="24"/>
              </w:rPr>
            </w:pPr>
            <w:r w:rsidRPr="00C20E2C">
              <w:rPr>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020" w:type="dxa"/>
            <w:tcBorders>
              <w:top w:val="single" w:sz="4" w:space="0" w:color="auto"/>
              <w:left w:val="single" w:sz="4" w:space="0" w:color="auto"/>
              <w:bottom w:val="single" w:sz="4" w:space="0" w:color="auto"/>
              <w:right w:val="single" w:sz="4" w:space="0" w:color="auto"/>
            </w:tcBorders>
          </w:tcPr>
          <w:p w:rsidR="00AD1DAB" w:rsidRPr="00C20E2C" w:rsidRDefault="00AD1DAB" w:rsidP="00A44387">
            <w:pPr>
              <w:pStyle w:val="affffff8"/>
              <w:ind w:firstLine="0"/>
              <w:jc w:val="center"/>
              <w:rPr>
                <w:sz w:val="24"/>
                <w:szCs w:val="24"/>
              </w:rPr>
            </w:pPr>
            <w:r w:rsidRPr="00C20E2C">
              <w:rPr>
                <w:sz w:val="24"/>
                <w:szCs w:val="24"/>
              </w:rPr>
              <w:t>4.4</w:t>
            </w:r>
          </w:p>
        </w:tc>
        <w:tc>
          <w:tcPr>
            <w:tcW w:w="2835" w:type="dxa"/>
            <w:tcBorders>
              <w:top w:val="single" w:sz="4" w:space="0" w:color="auto"/>
              <w:left w:val="single" w:sz="4" w:space="0" w:color="auto"/>
              <w:bottom w:val="single" w:sz="4" w:space="0" w:color="auto"/>
              <w:right w:val="single" w:sz="4" w:space="0" w:color="auto"/>
            </w:tcBorders>
          </w:tcPr>
          <w:p w:rsidR="00AD1DAB" w:rsidRPr="00C20E2C" w:rsidRDefault="00AD1DAB" w:rsidP="00A44387">
            <w:pPr>
              <w:ind w:firstLine="0"/>
              <w:rPr>
                <w:sz w:val="24"/>
                <w:szCs w:val="24"/>
              </w:rPr>
            </w:pPr>
            <w:r w:rsidRPr="00C20E2C">
              <w:rPr>
                <w:sz w:val="24"/>
                <w:szCs w:val="24"/>
              </w:rPr>
              <w:t xml:space="preserve">Магазин </w:t>
            </w:r>
          </w:p>
        </w:tc>
        <w:tc>
          <w:tcPr>
            <w:tcW w:w="11339" w:type="dxa"/>
            <w:tcBorders>
              <w:top w:val="single" w:sz="4" w:space="0" w:color="auto"/>
              <w:left w:val="single" w:sz="4" w:space="0" w:color="auto"/>
              <w:bottom w:val="single" w:sz="4" w:space="0" w:color="auto"/>
              <w:right w:val="single" w:sz="4" w:space="0" w:color="auto"/>
            </w:tcBorders>
          </w:tcPr>
          <w:p w:rsidR="00AD1DAB" w:rsidRPr="00C20E2C" w:rsidRDefault="00AD1DAB" w:rsidP="00A44387">
            <w:pPr>
              <w:pStyle w:val="ab"/>
              <w:widowControl/>
              <w:numPr>
                <w:ilvl w:val="0"/>
                <w:numId w:val="74"/>
              </w:numPr>
              <w:suppressAutoHyphens w:val="0"/>
              <w:autoSpaceDE/>
              <w:ind w:left="0" w:firstLine="0"/>
              <w:rPr>
                <w:iCs/>
                <w:sz w:val="24"/>
                <w:szCs w:val="24"/>
              </w:rPr>
            </w:pPr>
            <w:r w:rsidRPr="00C20E2C">
              <w:rPr>
                <w:iCs/>
                <w:sz w:val="24"/>
                <w:szCs w:val="24"/>
              </w:rPr>
              <w:t>Максимальный размер земельного участка – 0,1 га.</w:t>
            </w:r>
          </w:p>
          <w:p w:rsidR="00AD1DAB" w:rsidRPr="00C20E2C" w:rsidRDefault="00AD1DAB" w:rsidP="00A44387">
            <w:pPr>
              <w:pStyle w:val="ab"/>
              <w:widowControl/>
              <w:numPr>
                <w:ilvl w:val="0"/>
                <w:numId w:val="74"/>
              </w:numPr>
              <w:suppressAutoHyphens w:val="0"/>
              <w:autoSpaceDE/>
              <w:ind w:left="0" w:firstLine="0"/>
              <w:rPr>
                <w:iCs/>
                <w:sz w:val="24"/>
                <w:szCs w:val="24"/>
              </w:rPr>
            </w:pPr>
            <w:r w:rsidRPr="00C20E2C">
              <w:rPr>
                <w:iCs/>
                <w:sz w:val="24"/>
                <w:szCs w:val="24"/>
              </w:rPr>
              <w:t>Минимальный размер земельного участка – не нормируется.</w:t>
            </w:r>
          </w:p>
          <w:p w:rsidR="00AD1DAB" w:rsidRPr="00C20E2C" w:rsidRDefault="00AD1DAB" w:rsidP="00A44387">
            <w:pPr>
              <w:pStyle w:val="ab"/>
              <w:widowControl/>
              <w:numPr>
                <w:ilvl w:val="0"/>
                <w:numId w:val="74"/>
              </w:numPr>
              <w:suppressAutoHyphens w:val="0"/>
              <w:autoSpaceDE/>
              <w:ind w:left="0" w:firstLine="0"/>
              <w:rPr>
                <w:iCs/>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AD1DAB" w:rsidRPr="00C20E2C" w:rsidRDefault="00AD1DAB" w:rsidP="00A44387">
            <w:pPr>
              <w:pStyle w:val="ab"/>
              <w:widowControl/>
              <w:numPr>
                <w:ilvl w:val="0"/>
                <w:numId w:val="74"/>
              </w:numPr>
              <w:suppressAutoHyphens w:val="0"/>
              <w:autoSpaceDE/>
              <w:ind w:left="0" w:firstLine="0"/>
              <w:rPr>
                <w:iCs/>
                <w:sz w:val="24"/>
                <w:szCs w:val="24"/>
              </w:rPr>
            </w:pPr>
            <w:r w:rsidRPr="00C20E2C">
              <w:rPr>
                <w:iCs/>
                <w:sz w:val="24"/>
                <w:szCs w:val="24"/>
              </w:rPr>
              <w:t>Предельная высота зданий, строений, сооружений – не нормируется.</w:t>
            </w:r>
          </w:p>
          <w:p w:rsidR="00AD1DAB" w:rsidRPr="00C20E2C" w:rsidRDefault="00AD1DAB" w:rsidP="00A44387">
            <w:pPr>
              <w:pStyle w:val="ab"/>
              <w:widowControl/>
              <w:numPr>
                <w:ilvl w:val="0"/>
                <w:numId w:val="74"/>
              </w:numPr>
              <w:suppressAutoHyphens w:val="0"/>
              <w:autoSpaceDE/>
              <w:ind w:left="0" w:firstLine="0"/>
              <w:rPr>
                <w:iCs/>
                <w:sz w:val="24"/>
                <w:szCs w:val="24"/>
              </w:rPr>
            </w:pPr>
            <w:r w:rsidRPr="00C20E2C">
              <w:rPr>
                <w:iCs/>
                <w:sz w:val="24"/>
                <w:szCs w:val="24"/>
              </w:rPr>
              <w:t>Максимальное количество этажей – 3.</w:t>
            </w:r>
          </w:p>
          <w:p w:rsidR="00AD1DAB" w:rsidRPr="00C20E2C" w:rsidRDefault="00AD1DAB" w:rsidP="00A44387">
            <w:pPr>
              <w:pStyle w:val="ab"/>
              <w:widowControl/>
              <w:numPr>
                <w:ilvl w:val="0"/>
                <w:numId w:val="74"/>
              </w:numPr>
              <w:suppressAutoHyphens w:val="0"/>
              <w:autoSpaceDE/>
              <w:ind w:left="0" w:firstLine="0"/>
              <w:rPr>
                <w:iCs/>
                <w:sz w:val="24"/>
                <w:szCs w:val="24"/>
              </w:rPr>
            </w:pPr>
            <w:r w:rsidRPr="00C20E2C">
              <w:rPr>
                <w:iCs/>
                <w:sz w:val="24"/>
                <w:szCs w:val="24"/>
              </w:rPr>
              <w:t>Минимальное количество этажей – 1.</w:t>
            </w:r>
          </w:p>
          <w:p w:rsidR="00AD1DAB" w:rsidRPr="00C20E2C" w:rsidRDefault="00AD1DAB" w:rsidP="00A44387">
            <w:pPr>
              <w:pStyle w:val="ab"/>
              <w:widowControl/>
              <w:numPr>
                <w:ilvl w:val="0"/>
                <w:numId w:val="74"/>
              </w:numPr>
              <w:suppressAutoHyphens w:val="0"/>
              <w:autoSpaceDE/>
              <w:ind w:left="0" w:firstLine="0"/>
              <w:rPr>
                <w:iCs/>
                <w:sz w:val="24"/>
                <w:szCs w:val="24"/>
              </w:rPr>
            </w:pPr>
            <w:r w:rsidRPr="00C20E2C">
              <w:rPr>
                <w:iCs/>
                <w:sz w:val="24"/>
                <w:szCs w:val="24"/>
              </w:rPr>
              <w:t>Максимальный процент застройки земельных участков объектов розничной торговли – 80%.</w:t>
            </w:r>
          </w:p>
          <w:p w:rsidR="00AD1DAB" w:rsidRPr="00C20E2C" w:rsidRDefault="00AD1DAB" w:rsidP="00A44387">
            <w:pPr>
              <w:pStyle w:val="ab"/>
              <w:widowControl/>
              <w:numPr>
                <w:ilvl w:val="0"/>
                <w:numId w:val="74"/>
              </w:numPr>
              <w:suppressAutoHyphens w:val="0"/>
              <w:autoSpaceDE/>
              <w:ind w:left="0" w:firstLine="0"/>
              <w:rPr>
                <w:iCs/>
                <w:sz w:val="24"/>
                <w:szCs w:val="24"/>
              </w:rPr>
            </w:pPr>
            <w:r w:rsidRPr="00C20E2C">
              <w:rPr>
                <w:iCs/>
                <w:sz w:val="24"/>
                <w:szCs w:val="24"/>
              </w:rPr>
              <w:t>Отдельно стоящие объекты торговли рекомендуется размещать с минимальным отступом от красной линии 5 м и 50 м до жилых зданий. торговли рекомендуется размещать с минимальным отступом от красной линии 5 м.</w:t>
            </w:r>
          </w:p>
        </w:tc>
      </w:tr>
    </w:tbl>
    <w:p w:rsidR="001D7A2B" w:rsidRPr="00C20E2C" w:rsidRDefault="001D7A2B" w:rsidP="00BD715D">
      <w:pPr>
        <w:rPr>
          <w:sz w:val="24"/>
          <w:szCs w:val="24"/>
        </w:rPr>
      </w:pPr>
    </w:p>
    <w:p w:rsidR="001D7A2B" w:rsidRPr="00C20E2C" w:rsidRDefault="001D7A2B" w:rsidP="001D7A2B">
      <w:pPr>
        <w:pStyle w:val="40"/>
      </w:pPr>
      <w:r w:rsidRPr="00C20E2C">
        <w:t xml:space="preserve">3. ОС-2 - </w:t>
      </w:r>
      <w:r w:rsidR="00435D65" w:rsidRPr="00C20E2C">
        <w:t>Зона учебно-образовательного назначения</w:t>
      </w:r>
      <w:r w:rsidRPr="00C20E2C">
        <w:t>.</w:t>
      </w:r>
    </w:p>
    <w:p w:rsidR="00A44387" w:rsidRPr="00C20E2C" w:rsidRDefault="00A44387" w:rsidP="00A44387">
      <w:pPr>
        <w:rPr>
          <w:sz w:val="24"/>
          <w:szCs w:val="24"/>
        </w:rPr>
      </w:pPr>
      <w:r w:rsidRPr="00C20E2C">
        <w:rPr>
          <w:sz w:val="24"/>
          <w:szCs w:val="24"/>
        </w:rPr>
        <w:t>Территориальная зона выделена для размещения дошкольных, общеобразовательных учреждений, среднее и высшее профессиональное образование, а также обслуживающих объектов, вспомогательных по отношению к основному назначению зоны.</w:t>
      </w:r>
    </w:p>
    <w:tbl>
      <w:tblPr>
        <w:tblW w:w="2199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3969"/>
        <w:gridCol w:w="1020"/>
        <w:gridCol w:w="2835"/>
        <w:gridCol w:w="11339"/>
      </w:tblGrid>
      <w:tr w:rsidR="00A44387" w:rsidRPr="00C20E2C" w:rsidTr="00AD1DAB">
        <w:trPr>
          <w:tblHeader/>
        </w:trPr>
        <w:tc>
          <w:tcPr>
            <w:tcW w:w="2835" w:type="dxa"/>
            <w:vAlign w:val="center"/>
          </w:tcPr>
          <w:p w:rsidR="00A44387" w:rsidRPr="00C20E2C" w:rsidRDefault="00A44387" w:rsidP="005B73CC">
            <w:pPr>
              <w:ind w:firstLine="0"/>
              <w:jc w:val="center"/>
              <w:rPr>
                <w:b/>
                <w:sz w:val="24"/>
                <w:szCs w:val="24"/>
              </w:rPr>
            </w:pPr>
            <w:r w:rsidRPr="00C20E2C">
              <w:rPr>
                <w:b/>
                <w:sz w:val="24"/>
                <w:szCs w:val="24"/>
              </w:rPr>
              <w:t>Наименование вида разрешенного использования</w:t>
            </w:r>
          </w:p>
        </w:tc>
        <w:tc>
          <w:tcPr>
            <w:tcW w:w="3969" w:type="dxa"/>
            <w:vAlign w:val="center"/>
          </w:tcPr>
          <w:p w:rsidR="00A44387" w:rsidRPr="00C20E2C" w:rsidRDefault="00A44387" w:rsidP="005B73CC">
            <w:pPr>
              <w:ind w:firstLine="0"/>
              <w:jc w:val="center"/>
              <w:rPr>
                <w:b/>
                <w:sz w:val="24"/>
                <w:szCs w:val="24"/>
              </w:rPr>
            </w:pPr>
            <w:r w:rsidRPr="00C20E2C">
              <w:rPr>
                <w:b/>
                <w:sz w:val="24"/>
                <w:szCs w:val="24"/>
              </w:rPr>
              <w:t>Описание вида разрешенного использования</w:t>
            </w:r>
          </w:p>
        </w:tc>
        <w:tc>
          <w:tcPr>
            <w:tcW w:w="1020" w:type="dxa"/>
            <w:vAlign w:val="center"/>
          </w:tcPr>
          <w:p w:rsidR="00A44387" w:rsidRPr="00C20E2C" w:rsidRDefault="00A44387" w:rsidP="005B73CC">
            <w:pPr>
              <w:ind w:firstLine="0"/>
              <w:jc w:val="center"/>
              <w:rPr>
                <w:b/>
                <w:sz w:val="24"/>
                <w:szCs w:val="24"/>
              </w:rPr>
            </w:pPr>
            <w:r w:rsidRPr="00C20E2C">
              <w:rPr>
                <w:b/>
                <w:sz w:val="24"/>
                <w:szCs w:val="24"/>
              </w:rPr>
              <w:t>Код</w:t>
            </w:r>
          </w:p>
        </w:tc>
        <w:tc>
          <w:tcPr>
            <w:tcW w:w="2835" w:type="dxa"/>
            <w:vAlign w:val="center"/>
          </w:tcPr>
          <w:p w:rsidR="00A44387" w:rsidRPr="00C20E2C" w:rsidRDefault="00A44387" w:rsidP="005B73CC">
            <w:pPr>
              <w:ind w:firstLine="0"/>
              <w:jc w:val="center"/>
              <w:rPr>
                <w:b/>
                <w:sz w:val="24"/>
                <w:szCs w:val="24"/>
              </w:rPr>
            </w:pPr>
            <w:r w:rsidRPr="00C20E2C">
              <w:rPr>
                <w:b/>
                <w:sz w:val="24"/>
                <w:szCs w:val="24"/>
              </w:rPr>
              <w:t>Размещаемые объекты</w:t>
            </w:r>
          </w:p>
        </w:tc>
        <w:tc>
          <w:tcPr>
            <w:tcW w:w="11339" w:type="dxa"/>
            <w:vAlign w:val="center"/>
          </w:tcPr>
          <w:p w:rsidR="00A44387" w:rsidRPr="00C20E2C" w:rsidRDefault="00A44387" w:rsidP="005B73CC">
            <w:pPr>
              <w:ind w:firstLine="0"/>
              <w:jc w:val="center"/>
              <w:rPr>
                <w:b/>
                <w:sz w:val="24"/>
                <w:szCs w:val="24"/>
              </w:rPr>
            </w:pPr>
            <w:r w:rsidRPr="00C20E2C">
              <w:rPr>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1DAB" w:rsidRPr="00C20E2C" w:rsidTr="00143279">
        <w:trPr>
          <w:trHeight w:val="101"/>
        </w:trPr>
        <w:tc>
          <w:tcPr>
            <w:tcW w:w="21998" w:type="dxa"/>
            <w:gridSpan w:val="5"/>
          </w:tcPr>
          <w:p w:rsidR="00AD1DAB" w:rsidRPr="00C20E2C" w:rsidRDefault="00AD1DAB" w:rsidP="00143279">
            <w:pPr>
              <w:pStyle w:val="affffffc"/>
              <w:rPr>
                <w:iCs/>
              </w:rPr>
            </w:pPr>
            <w:r w:rsidRPr="00C20E2C">
              <w:t>Основные виды разрешённого использования</w:t>
            </w:r>
          </w:p>
        </w:tc>
      </w:tr>
      <w:tr w:rsidR="00AD1DAB" w:rsidRPr="00C20E2C" w:rsidTr="00AD1DAB">
        <w:trPr>
          <w:trHeight w:val="101"/>
        </w:trPr>
        <w:tc>
          <w:tcPr>
            <w:tcW w:w="2835" w:type="dxa"/>
          </w:tcPr>
          <w:p w:rsidR="00AD1DAB" w:rsidRPr="00C20E2C" w:rsidRDefault="00AD1DAB" w:rsidP="005B73CC">
            <w:pPr>
              <w:pStyle w:val="affffff8"/>
              <w:ind w:firstLine="0"/>
              <w:rPr>
                <w:sz w:val="24"/>
                <w:szCs w:val="24"/>
              </w:rPr>
            </w:pPr>
            <w:r w:rsidRPr="00C20E2C">
              <w:rPr>
                <w:sz w:val="24"/>
                <w:szCs w:val="24"/>
              </w:rPr>
              <w:t>Коммунальное обслуживание</w:t>
            </w:r>
          </w:p>
        </w:tc>
        <w:tc>
          <w:tcPr>
            <w:tcW w:w="3969" w:type="dxa"/>
          </w:tcPr>
          <w:p w:rsidR="00AD1DAB" w:rsidRPr="00C20E2C" w:rsidRDefault="00AD1DAB" w:rsidP="005B73CC">
            <w:pPr>
              <w:pStyle w:val="affffff8"/>
              <w:ind w:firstLine="0"/>
              <w:rPr>
                <w:sz w:val="24"/>
                <w:szCs w:val="24"/>
              </w:rPr>
            </w:pPr>
            <w:r w:rsidRPr="00C20E2C">
              <w:rPr>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C20E2C">
                <w:rPr>
                  <w:rStyle w:val="affffff3"/>
                  <w:sz w:val="24"/>
                  <w:szCs w:val="24"/>
                </w:rPr>
                <w:t>кодами 3.1.1-3.1.2</w:t>
              </w:r>
            </w:hyperlink>
          </w:p>
        </w:tc>
        <w:tc>
          <w:tcPr>
            <w:tcW w:w="1020" w:type="dxa"/>
          </w:tcPr>
          <w:p w:rsidR="00AD1DAB" w:rsidRPr="00C20E2C" w:rsidRDefault="00AD1DAB" w:rsidP="005B73CC">
            <w:pPr>
              <w:pStyle w:val="affffff8"/>
              <w:ind w:firstLine="0"/>
              <w:jc w:val="center"/>
              <w:rPr>
                <w:sz w:val="24"/>
                <w:szCs w:val="24"/>
              </w:rPr>
            </w:pPr>
            <w:r w:rsidRPr="00C20E2C">
              <w:rPr>
                <w:sz w:val="24"/>
                <w:szCs w:val="24"/>
              </w:rPr>
              <w:t>3.1</w:t>
            </w:r>
          </w:p>
        </w:tc>
        <w:tc>
          <w:tcPr>
            <w:tcW w:w="2835" w:type="dxa"/>
          </w:tcPr>
          <w:p w:rsidR="00AD1DAB" w:rsidRPr="00C20E2C" w:rsidRDefault="00AD1DAB" w:rsidP="005B73CC">
            <w:pPr>
              <w:ind w:firstLine="0"/>
              <w:rPr>
                <w:sz w:val="24"/>
                <w:szCs w:val="24"/>
              </w:rPr>
            </w:pPr>
            <w:r w:rsidRPr="00C20E2C">
              <w:rPr>
                <w:sz w:val="24"/>
                <w:szCs w:val="24"/>
              </w:rPr>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11339" w:type="dxa"/>
          </w:tcPr>
          <w:p w:rsidR="00AD1DAB" w:rsidRPr="00C20E2C" w:rsidRDefault="00AD1DAB" w:rsidP="005B73CC">
            <w:pPr>
              <w:widowControl/>
              <w:numPr>
                <w:ilvl w:val="0"/>
                <w:numId w:val="84"/>
              </w:numPr>
              <w:suppressAutoHyphens w:val="0"/>
              <w:autoSpaceDE/>
              <w:ind w:left="0" w:firstLine="0"/>
              <w:rPr>
                <w:sz w:val="24"/>
                <w:szCs w:val="24"/>
              </w:rPr>
            </w:pPr>
            <w:r w:rsidRPr="00C20E2C">
              <w:rPr>
                <w:sz w:val="24"/>
                <w:szCs w:val="24"/>
              </w:rPr>
              <w:t>Объекты капитального строительства в целях обеспечения населения и организаций коммунальными услугами:</w:t>
            </w:r>
          </w:p>
          <w:p w:rsidR="00AD1DAB" w:rsidRPr="00C20E2C" w:rsidRDefault="00AD1DAB" w:rsidP="005B73CC">
            <w:pPr>
              <w:ind w:firstLine="0"/>
              <w:rPr>
                <w:sz w:val="24"/>
                <w:szCs w:val="24"/>
              </w:rPr>
            </w:pPr>
            <w:r w:rsidRPr="00C20E2C">
              <w:rPr>
                <w:sz w:val="24"/>
                <w:szCs w:val="24"/>
              </w:rPr>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AD1DAB" w:rsidRPr="00C20E2C" w:rsidRDefault="00AD1DAB" w:rsidP="005B73CC">
            <w:pPr>
              <w:pStyle w:val="ab"/>
              <w:widowControl/>
              <w:numPr>
                <w:ilvl w:val="0"/>
                <w:numId w:val="84"/>
              </w:numPr>
              <w:tabs>
                <w:tab w:val="left" w:pos="429"/>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AD1DAB" w:rsidRPr="00C20E2C" w:rsidRDefault="00AD1DAB" w:rsidP="005B73CC">
            <w:pPr>
              <w:pStyle w:val="ab"/>
              <w:widowControl/>
              <w:numPr>
                <w:ilvl w:val="0"/>
                <w:numId w:val="84"/>
              </w:numPr>
              <w:tabs>
                <w:tab w:val="left" w:pos="429"/>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AD1DAB" w:rsidRPr="00C20E2C" w:rsidRDefault="00AD1DAB" w:rsidP="005B73CC">
            <w:pPr>
              <w:pStyle w:val="ab"/>
              <w:widowControl/>
              <w:numPr>
                <w:ilvl w:val="0"/>
                <w:numId w:val="84"/>
              </w:numPr>
              <w:tabs>
                <w:tab w:val="left" w:pos="429"/>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AD1DAB" w:rsidRPr="00C20E2C" w:rsidRDefault="00AD1DAB" w:rsidP="005B73CC">
            <w:pPr>
              <w:widowControl/>
              <w:numPr>
                <w:ilvl w:val="0"/>
                <w:numId w:val="84"/>
              </w:numPr>
              <w:suppressAutoHyphens w:val="0"/>
              <w:autoSpaceDE/>
              <w:ind w:left="0" w:firstLine="0"/>
              <w:rPr>
                <w:sz w:val="24"/>
                <w:szCs w:val="24"/>
              </w:rPr>
            </w:pPr>
            <w:r w:rsidRPr="00C20E2C">
              <w:rPr>
                <w:iCs/>
                <w:sz w:val="24"/>
                <w:szCs w:val="24"/>
              </w:rPr>
              <w:t>Максимальный процент застройки –</w:t>
            </w:r>
            <w:r w:rsidRPr="00C20E2C">
              <w:rPr>
                <w:sz w:val="24"/>
                <w:szCs w:val="24"/>
              </w:rPr>
              <w:t xml:space="preserve"> </w:t>
            </w:r>
            <w:r w:rsidRPr="00C20E2C">
              <w:rPr>
                <w:b/>
                <w:sz w:val="24"/>
                <w:szCs w:val="24"/>
              </w:rPr>
              <w:t>80%.</w:t>
            </w:r>
          </w:p>
        </w:tc>
      </w:tr>
      <w:tr w:rsidR="00AD1DAB" w:rsidRPr="00C20E2C" w:rsidTr="00AD1DAB">
        <w:trPr>
          <w:trHeight w:val="101"/>
        </w:trPr>
        <w:tc>
          <w:tcPr>
            <w:tcW w:w="2835" w:type="dxa"/>
            <w:vMerge w:val="restart"/>
          </w:tcPr>
          <w:p w:rsidR="00AD1DAB" w:rsidRPr="00C20E2C" w:rsidRDefault="00AD1DAB" w:rsidP="005B73CC">
            <w:pPr>
              <w:pStyle w:val="affffff8"/>
              <w:ind w:firstLine="0"/>
              <w:rPr>
                <w:sz w:val="24"/>
                <w:szCs w:val="24"/>
              </w:rPr>
            </w:pPr>
            <w:r w:rsidRPr="00C20E2C">
              <w:rPr>
                <w:sz w:val="24"/>
                <w:szCs w:val="24"/>
              </w:rPr>
              <w:t>Дошкольное, начальное и среднее общее образование</w:t>
            </w:r>
          </w:p>
        </w:tc>
        <w:tc>
          <w:tcPr>
            <w:tcW w:w="3969" w:type="dxa"/>
            <w:vMerge w:val="restart"/>
          </w:tcPr>
          <w:p w:rsidR="00AD1DAB" w:rsidRPr="00C20E2C" w:rsidRDefault="00AD1DAB" w:rsidP="005B73CC">
            <w:pPr>
              <w:pStyle w:val="affffff8"/>
              <w:ind w:firstLine="0"/>
              <w:rPr>
                <w:sz w:val="24"/>
                <w:szCs w:val="24"/>
              </w:rPr>
            </w:pPr>
            <w:r w:rsidRPr="00C20E2C">
              <w:rPr>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020" w:type="dxa"/>
            <w:vMerge w:val="restart"/>
          </w:tcPr>
          <w:p w:rsidR="00AD1DAB" w:rsidRPr="00C20E2C" w:rsidRDefault="00AD1DAB" w:rsidP="005B73CC">
            <w:pPr>
              <w:pStyle w:val="affffff8"/>
              <w:ind w:firstLine="0"/>
              <w:jc w:val="center"/>
              <w:rPr>
                <w:sz w:val="24"/>
                <w:szCs w:val="24"/>
              </w:rPr>
            </w:pPr>
            <w:r w:rsidRPr="00C20E2C">
              <w:rPr>
                <w:sz w:val="24"/>
                <w:szCs w:val="24"/>
              </w:rPr>
              <w:t>3.5.1</w:t>
            </w:r>
          </w:p>
        </w:tc>
        <w:tc>
          <w:tcPr>
            <w:tcW w:w="2835" w:type="dxa"/>
          </w:tcPr>
          <w:p w:rsidR="00AD1DAB" w:rsidRPr="00C20E2C" w:rsidRDefault="00AD1DAB" w:rsidP="005B73CC">
            <w:pPr>
              <w:ind w:firstLine="0"/>
              <w:rPr>
                <w:sz w:val="24"/>
                <w:szCs w:val="24"/>
              </w:rPr>
            </w:pPr>
            <w:r w:rsidRPr="00C20E2C">
              <w:rPr>
                <w:sz w:val="24"/>
                <w:szCs w:val="24"/>
              </w:rPr>
              <w:t>Детские ясли, детский сад</w:t>
            </w:r>
          </w:p>
          <w:p w:rsidR="00AD1DAB" w:rsidRPr="00C20E2C" w:rsidRDefault="00AD1DAB" w:rsidP="005B73CC">
            <w:pPr>
              <w:ind w:firstLine="0"/>
              <w:rPr>
                <w:sz w:val="24"/>
                <w:szCs w:val="24"/>
              </w:rPr>
            </w:pPr>
          </w:p>
        </w:tc>
        <w:tc>
          <w:tcPr>
            <w:tcW w:w="11339" w:type="dxa"/>
          </w:tcPr>
          <w:p w:rsidR="00AD1DAB" w:rsidRPr="00C20E2C" w:rsidRDefault="00AD1DAB" w:rsidP="005B73CC">
            <w:pPr>
              <w:pStyle w:val="ab"/>
              <w:widowControl/>
              <w:numPr>
                <w:ilvl w:val="0"/>
                <w:numId w:val="80"/>
              </w:numPr>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AD1DAB" w:rsidRPr="00C20E2C" w:rsidRDefault="00AD1DAB" w:rsidP="005B73CC">
            <w:pPr>
              <w:pStyle w:val="ab"/>
              <w:widowControl/>
              <w:numPr>
                <w:ilvl w:val="0"/>
                <w:numId w:val="80"/>
              </w:numPr>
              <w:suppressAutoHyphens w:val="0"/>
              <w:autoSpaceDE/>
              <w:ind w:left="0" w:firstLine="0"/>
              <w:rPr>
                <w:sz w:val="24"/>
                <w:szCs w:val="24"/>
              </w:rPr>
            </w:pPr>
            <w:r w:rsidRPr="00C20E2C">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AD1DAB" w:rsidRPr="00C20E2C" w:rsidRDefault="00AD1DAB" w:rsidP="005B73CC">
            <w:pPr>
              <w:pStyle w:val="ab"/>
              <w:widowControl/>
              <w:numPr>
                <w:ilvl w:val="0"/>
                <w:numId w:val="80"/>
              </w:numPr>
              <w:suppressAutoHyphens w:val="0"/>
              <w:autoSpaceDE/>
              <w:ind w:left="0" w:firstLine="0"/>
              <w:rPr>
                <w:sz w:val="24"/>
                <w:szCs w:val="24"/>
              </w:rPr>
            </w:pPr>
            <w:r w:rsidRPr="00C20E2C">
              <w:rPr>
                <w:sz w:val="24"/>
                <w:szCs w:val="24"/>
              </w:rPr>
              <w:t>Предельная высота зданий, строений, сооружений – не нормируется.</w:t>
            </w:r>
          </w:p>
          <w:p w:rsidR="00AD1DAB" w:rsidRPr="00C20E2C" w:rsidRDefault="00AD1DAB" w:rsidP="005B73CC">
            <w:pPr>
              <w:pStyle w:val="ab"/>
              <w:widowControl/>
              <w:numPr>
                <w:ilvl w:val="0"/>
                <w:numId w:val="80"/>
              </w:numPr>
              <w:suppressAutoHyphens w:val="0"/>
              <w:autoSpaceDE/>
              <w:ind w:left="0" w:firstLine="0"/>
              <w:rPr>
                <w:sz w:val="24"/>
                <w:szCs w:val="24"/>
              </w:rPr>
            </w:pPr>
            <w:r w:rsidRPr="00C20E2C">
              <w:rPr>
                <w:sz w:val="24"/>
                <w:szCs w:val="24"/>
              </w:rPr>
              <w:t xml:space="preserve">Максимальное количество этажей – </w:t>
            </w:r>
            <w:r w:rsidRPr="00C20E2C">
              <w:rPr>
                <w:b/>
                <w:sz w:val="24"/>
                <w:szCs w:val="24"/>
              </w:rPr>
              <w:t>2.</w:t>
            </w:r>
          </w:p>
          <w:p w:rsidR="00AD1DAB" w:rsidRPr="00C20E2C" w:rsidRDefault="00AD1DAB" w:rsidP="005B73CC">
            <w:pPr>
              <w:pStyle w:val="ab"/>
              <w:widowControl/>
              <w:numPr>
                <w:ilvl w:val="0"/>
                <w:numId w:val="80"/>
              </w:numPr>
              <w:suppressAutoHyphens w:val="0"/>
              <w:autoSpaceDE/>
              <w:ind w:left="0" w:firstLine="0"/>
              <w:rPr>
                <w:sz w:val="24"/>
                <w:szCs w:val="24"/>
              </w:rPr>
            </w:pPr>
            <w:r w:rsidRPr="00C20E2C">
              <w:rPr>
                <w:sz w:val="24"/>
                <w:szCs w:val="24"/>
              </w:rPr>
              <w:t xml:space="preserve">Минимальное количество этажей – </w:t>
            </w:r>
            <w:r w:rsidRPr="00C20E2C">
              <w:rPr>
                <w:b/>
                <w:sz w:val="24"/>
                <w:szCs w:val="24"/>
              </w:rPr>
              <w:t>1.</w:t>
            </w:r>
          </w:p>
          <w:p w:rsidR="00AD1DAB" w:rsidRPr="00C20E2C" w:rsidRDefault="00AD1DAB" w:rsidP="005B73CC">
            <w:pPr>
              <w:pStyle w:val="ab"/>
              <w:widowControl/>
              <w:numPr>
                <w:ilvl w:val="0"/>
                <w:numId w:val="80"/>
              </w:numPr>
              <w:suppressAutoHyphens w:val="0"/>
              <w:autoSpaceDE/>
              <w:ind w:left="0" w:firstLine="0"/>
              <w:rPr>
                <w:sz w:val="24"/>
                <w:szCs w:val="24"/>
              </w:rPr>
            </w:pPr>
            <w:r w:rsidRPr="00C20E2C">
              <w:rPr>
                <w:sz w:val="24"/>
                <w:szCs w:val="24"/>
              </w:rPr>
              <w:t xml:space="preserve">Максимальный процент застройки – </w:t>
            </w:r>
            <w:r w:rsidRPr="00C20E2C">
              <w:rPr>
                <w:b/>
                <w:sz w:val="24"/>
                <w:szCs w:val="24"/>
              </w:rPr>
              <w:t>40 %.</w:t>
            </w:r>
          </w:p>
          <w:p w:rsidR="00AD1DAB" w:rsidRPr="00C20E2C" w:rsidRDefault="00AD1DAB" w:rsidP="005B73CC">
            <w:pPr>
              <w:pStyle w:val="ab"/>
              <w:widowControl/>
              <w:numPr>
                <w:ilvl w:val="0"/>
                <w:numId w:val="80"/>
              </w:numPr>
              <w:suppressAutoHyphens w:val="0"/>
              <w:autoSpaceDE/>
              <w:ind w:left="0" w:firstLine="0"/>
              <w:rPr>
                <w:sz w:val="24"/>
                <w:szCs w:val="24"/>
              </w:rPr>
            </w:pPr>
            <w:r w:rsidRPr="00C20E2C">
              <w:rPr>
                <w:sz w:val="24"/>
                <w:szCs w:val="24"/>
              </w:rPr>
              <w:t>Участки дошкольных образовательных организаций не должны примыкать непосредственно к магистральным улицам.</w:t>
            </w:r>
          </w:p>
          <w:p w:rsidR="00AD1DAB" w:rsidRPr="00C20E2C" w:rsidRDefault="00AD1DAB" w:rsidP="005B73CC">
            <w:pPr>
              <w:pStyle w:val="ab"/>
              <w:widowControl/>
              <w:numPr>
                <w:ilvl w:val="0"/>
                <w:numId w:val="80"/>
              </w:numPr>
              <w:suppressAutoHyphens w:val="0"/>
              <w:autoSpaceDE/>
              <w:ind w:left="0" w:firstLine="0"/>
              <w:rPr>
                <w:sz w:val="24"/>
                <w:szCs w:val="24"/>
              </w:rPr>
            </w:pPr>
            <w:r w:rsidRPr="00C20E2C">
              <w:rPr>
                <w:sz w:val="24"/>
                <w:szCs w:val="24"/>
              </w:rPr>
              <w:t xml:space="preserve">Расстояния от зданий (границ участков) организаций до красной линии – </w:t>
            </w:r>
            <w:r w:rsidRPr="00C20E2C">
              <w:rPr>
                <w:b/>
                <w:sz w:val="24"/>
                <w:szCs w:val="24"/>
              </w:rPr>
              <w:t>25 м.</w:t>
            </w:r>
          </w:p>
        </w:tc>
      </w:tr>
      <w:tr w:rsidR="00AD1DAB" w:rsidRPr="00C20E2C" w:rsidTr="00AD1DAB">
        <w:trPr>
          <w:trHeight w:val="825"/>
        </w:trPr>
        <w:tc>
          <w:tcPr>
            <w:tcW w:w="2835" w:type="dxa"/>
            <w:vMerge/>
          </w:tcPr>
          <w:p w:rsidR="00AD1DAB" w:rsidRPr="00C20E2C" w:rsidRDefault="00AD1DAB" w:rsidP="005B73CC">
            <w:pPr>
              <w:widowControl/>
              <w:suppressAutoHyphens w:val="0"/>
              <w:autoSpaceDE/>
              <w:ind w:firstLine="0"/>
              <w:rPr>
                <w:sz w:val="24"/>
                <w:szCs w:val="24"/>
              </w:rPr>
            </w:pPr>
          </w:p>
        </w:tc>
        <w:tc>
          <w:tcPr>
            <w:tcW w:w="3969" w:type="dxa"/>
            <w:vMerge/>
          </w:tcPr>
          <w:p w:rsidR="00AD1DAB" w:rsidRPr="00C20E2C" w:rsidRDefault="00AD1DAB" w:rsidP="005B73CC">
            <w:pPr>
              <w:tabs>
                <w:tab w:val="left" w:pos="720"/>
              </w:tabs>
              <w:ind w:firstLine="0"/>
              <w:rPr>
                <w:sz w:val="24"/>
                <w:szCs w:val="24"/>
              </w:rPr>
            </w:pPr>
          </w:p>
        </w:tc>
        <w:tc>
          <w:tcPr>
            <w:tcW w:w="1020" w:type="dxa"/>
            <w:vMerge/>
          </w:tcPr>
          <w:p w:rsidR="00AD1DAB" w:rsidRPr="00C20E2C" w:rsidRDefault="00AD1DAB" w:rsidP="005B73CC">
            <w:pPr>
              <w:ind w:firstLine="0"/>
              <w:rPr>
                <w:sz w:val="24"/>
                <w:szCs w:val="24"/>
              </w:rPr>
            </w:pPr>
          </w:p>
        </w:tc>
        <w:tc>
          <w:tcPr>
            <w:tcW w:w="2835" w:type="dxa"/>
          </w:tcPr>
          <w:p w:rsidR="00AD1DAB" w:rsidRPr="00C20E2C" w:rsidRDefault="00AD1DAB" w:rsidP="005B73CC">
            <w:pPr>
              <w:ind w:firstLine="0"/>
              <w:rPr>
                <w:sz w:val="24"/>
                <w:szCs w:val="24"/>
              </w:rPr>
            </w:pPr>
            <w:r w:rsidRPr="00C20E2C">
              <w:rPr>
                <w:sz w:val="24"/>
                <w:szCs w:val="24"/>
              </w:rPr>
              <w:t>Школа, лицей, гимназия</w:t>
            </w:r>
          </w:p>
          <w:p w:rsidR="00AD1DAB" w:rsidRPr="00C20E2C" w:rsidRDefault="00AD1DAB" w:rsidP="005B73CC">
            <w:pPr>
              <w:ind w:firstLine="0"/>
              <w:rPr>
                <w:sz w:val="24"/>
                <w:szCs w:val="24"/>
              </w:rPr>
            </w:pPr>
          </w:p>
        </w:tc>
        <w:tc>
          <w:tcPr>
            <w:tcW w:w="11339" w:type="dxa"/>
          </w:tcPr>
          <w:p w:rsidR="00AD1DAB" w:rsidRPr="00C20E2C" w:rsidRDefault="00AD1DAB" w:rsidP="005B73CC">
            <w:pPr>
              <w:pStyle w:val="ab"/>
              <w:widowControl/>
              <w:numPr>
                <w:ilvl w:val="0"/>
                <w:numId w:val="81"/>
              </w:numPr>
              <w:tabs>
                <w:tab w:val="left" w:pos="5"/>
                <w:tab w:val="left" w:pos="429"/>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AD1DAB" w:rsidRPr="00C20E2C" w:rsidRDefault="00AD1DAB" w:rsidP="005B73CC">
            <w:pPr>
              <w:pStyle w:val="ab"/>
              <w:widowControl/>
              <w:numPr>
                <w:ilvl w:val="0"/>
                <w:numId w:val="81"/>
              </w:numPr>
              <w:tabs>
                <w:tab w:val="left" w:pos="5"/>
                <w:tab w:val="left" w:pos="429"/>
              </w:tabs>
              <w:suppressAutoHyphens w:val="0"/>
              <w:autoSpaceDE/>
              <w:ind w:left="0" w:firstLine="0"/>
              <w:rPr>
                <w:sz w:val="24"/>
                <w:szCs w:val="24"/>
              </w:rPr>
            </w:pPr>
            <w:r w:rsidRPr="00C20E2C">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AD1DAB" w:rsidRPr="00C20E2C" w:rsidRDefault="00AD1DAB" w:rsidP="005B73CC">
            <w:pPr>
              <w:pStyle w:val="ab"/>
              <w:widowControl/>
              <w:numPr>
                <w:ilvl w:val="0"/>
                <w:numId w:val="81"/>
              </w:numPr>
              <w:tabs>
                <w:tab w:val="left" w:pos="5"/>
                <w:tab w:val="left" w:pos="429"/>
              </w:tabs>
              <w:suppressAutoHyphens w:val="0"/>
              <w:autoSpaceDE/>
              <w:ind w:left="0" w:firstLine="0"/>
              <w:rPr>
                <w:sz w:val="24"/>
                <w:szCs w:val="24"/>
              </w:rPr>
            </w:pPr>
            <w:r w:rsidRPr="00C20E2C">
              <w:rPr>
                <w:sz w:val="24"/>
                <w:szCs w:val="24"/>
              </w:rPr>
              <w:t xml:space="preserve">Максимальное количество этажей – </w:t>
            </w:r>
            <w:r w:rsidRPr="00C20E2C">
              <w:rPr>
                <w:b/>
                <w:sz w:val="24"/>
                <w:szCs w:val="24"/>
              </w:rPr>
              <w:t>3.</w:t>
            </w:r>
          </w:p>
          <w:p w:rsidR="00AD1DAB" w:rsidRPr="00C20E2C" w:rsidRDefault="00AD1DAB" w:rsidP="005B73CC">
            <w:pPr>
              <w:pStyle w:val="ab"/>
              <w:widowControl/>
              <w:numPr>
                <w:ilvl w:val="0"/>
                <w:numId w:val="81"/>
              </w:numPr>
              <w:tabs>
                <w:tab w:val="left" w:pos="5"/>
                <w:tab w:val="left" w:pos="429"/>
              </w:tabs>
              <w:suppressAutoHyphens w:val="0"/>
              <w:autoSpaceDE/>
              <w:ind w:left="0" w:firstLine="0"/>
              <w:rPr>
                <w:sz w:val="24"/>
                <w:szCs w:val="24"/>
              </w:rPr>
            </w:pPr>
            <w:r w:rsidRPr="00C20E2C">
              <w:rPr>
                <w:sz w:val="24"/>
                <w:szCs w:val="24"/>
              </w:rPr>
              <w:t xml:space="preserve">Минимальное количество этажей – </w:t>
            </w:r>
            <w:r w:rsidRPr="00C20E2C">
              <w:rPr>
                <w:b/>
                <w:sz w:val="24"/>
                <w:szCs w:val="24"/>
              </w:rPr>
              <w:t>1.</w:t>
            </w:r>
          </w:p>
          <w:p w:rsidR="00AD1DAB" w:rsidRPr="00C20E2C" w:rsidRDefault="00AD1DAB" w:rsidP="005B73CC">
            <w:pPr>
              <w:pStyle w:val="ab"/>
              <w:widowControl/>
              <w:numPr>
                <w:ilvl w:val="0"/>
                <w:numId w:val="81"/>
              </w:numPr>
              <w:tabs>
                <w:tab w:val="left" w:pos="5"/>
                <w:tab w:val="left" w:pos="429"/>
              </w:tabs>
              <w:suppressAutoHyphens w:val="0"/>
              <w:autoSpaceDE/>
              <w:ind w:left="0" w:firstLine="0"/>
              <w:rPr>
                <w:sz w:val="24"/>
                <w:szCs w:val="24"/>
              </w:rPr>
            </w:pPr>
            <w:r w:rsidRPr="00C20E2C">
              <w:rPr>
                <w:sz w:val="24"/>
                <w:szCs w:val="24"/>
              </w:rPr>
              <w:t xml:space="preserve">Предельная высота зданий, строений, сооружений – </w:t>
            </w:r>
            <w:r w:rsidRPr="00C20E2C">
              <w:rPr>
                <w:b/>
                <w:sz w:val="24"/>
                <w:szCs w:val="24"/>
              </w:rPr>
              <w:t>не более 15 м.</w:t>
            </w:r>
          </w:p>
          <w:p w:rsidR="00AD1DAB" w:rsidRPr="00C20E2C" w:rsidRDefault="00AD1DAB" w:rsidP="005B73CC">
            <w:pPr>
              <w:pStyle w:val="ab"/>
              <w:widowControl/>
              <w:numPr>
                <w:ilvl w:val="0"/>
                <w:numId w:val="81"/>
              </w:numPr>
              <w:tabs>
                <w:tab w:val="left" w:pos="5"/>
                <w:tab w:val="left" w:pos="429"/>
              </w:tabs>
              <w:suppressAutoHyphens w:val="0"/>
              <w:autoSpaceDE/>
              <w:ind w:left="0" w:firstLine="0"/>
              <w:rPr>
                <w:sz w:val="24"/>
                <w:szCs w:val="24"/>
              </w:rPr>
            </w:pPr>
            <w:r w:rsidRPr="00C20E2C">
              <w:rPr>
                <w:sz w:val="24"/>
                <w:szCs w:val="24"/>
              </w:rPr>
              <w:t xml:space="preserve">Максимальный процент застройки – </w:t>
            </w:r>
            <w:r w:rsidRPr="00C20E2C">
              <w:rPr>
                <w:b/>
                <w:sz w:val="24"/>
                <w:szCs w:val="24"/>
              </w:rPr>
              <w:t>60 %.</w:t>
            </w:r>
          </w:p>
          <w:p w:rsidR="00AD1DAB" w:rsidRPr="00C20E2C" w:rsidRDefault="00AD1DAB" w:rsidP="005B73CC">
            <w:pPr>
              <w:pStyle w:val="ab"/>
              <w:widowControl/>
              <w:numPr>
                <w:ilvl w:val="0"/>
                <w:numId w:val="81"/>
              </w:numPr>
              <w:tabs>
                <w:tab w:val="left" w:pos="5"/>
                <w:tab w:val="left" w:pos="429"/>
              </w:tabs>
              <w:suppressAutoHyphens w:val="0"/>
              <w:autoSpaceDE/>
              <w:ind w:left="0" w:firstLine="0"/>
              <w:rPr>
                <w:sz w:val="24"/>
                <w:szCs w:val="24"/>
              </w:rPr>
            </w:pPr>
            <w:r w:rsidRPr="00C20E2C">
              <w:rPr>
                <w:sz w:val="24"/>
                <w:szCs w:val="24"/>
              </w:rPr>
              <w:t xml:space="preserve">Расстояния от зданий (границ участков) учреждений до красной линии – </w:t>
            </w:r>
            <w:r w:rsidRPr="00C20E2C">
              <w:rPr>
                <w:b/>
                <w:sz w:val="24"/>
                <w:szCs w:val="24"/>
              </w:rPr>
              <w:t>25 м</w:t>
            </w:r>
            <w:r w:rsidRPr="00C20E2C">
              <w:rPr>
                <w:sz w:val="24"/>
                <w:szCs w:val="24"/>
              </w:rPr>
              <w:t>.</w:t>
            </w:r>
          </w:p>
        </w:tc>
      </w:tr>
      <w:tr w:rsidR="00AD1DAB" w:rsidRPr="00C20E2C" w:rsidTr="00AD1DAB">
        <w:trPr>
          <w:trHeight w:val="1247"/>
        </w:trPr>
        <w:tc>
          <w:tcPr>
            <w:tcW w:w="2835" w:type="dxa"/>
            <w:vMerge/>
          </w:tcPr>
          <w:p w:rsidR="00AD1DAB" w:rsidRPr="00C20E2C" w:rsidRDefault="00AD1DAB" w:rsidP="005B73CC">
            <w:pPr>
              <w:widowControl/>
              <w:suppressAutoHyphens w:val="0"/>
              <w:autoSpaceDE/>
              <w:ind w:firstLine="0"/>
              <w:rPr>
                <w:sz w:val="24"/>
                <w:szCs w:val="24"/>
              </w:rPr>
            </w:pPr>
          </w:p>
        </w:tc>
        <w:tc>
          <w:tcPr>
            <w:tcW w:w="3969" w:type="dxa"/>
            <w:vMerge/>
          </w:tcPr>
          <w:p w:rsidR="00AD1DAB" w:rsidRPr="00C20E2C" w:rsidRDefault="00AD1DAB" w:rsidP="005B73CC">
            <w:pPr>
              <w:tabs>
                <w:tab w:val="left" w:pos="720"/>
              </w:tabs>
              <w:ind w:firstLine="0"/>
              <w:rPr>
                <w:sz w:val="24"/>
                <w:szCs w:val="24"/>
              </w:rPr>
            </w:pPr>
          </w:p>
        </w:tc>
        <w:tc>
          <w:tcPr>
            <w:tcW w:w="1020" w:type="dxa"/>
            <w:vMerge/>
          </w:tcPr>
          <w:p w:rsidR="00AD1DAB" w:rsidRPr="00C20E2C" w:rsidRDefault="00AD1DAB" w:rsidP="005B73CC">
            <w:pPr>
              <w:tabs>
                <w:tab w:val="left" w:pos="720"/>
              </w:tabs>
              <w:ind w:firstLine="0"/>
              <w:rPr>
                <w:sz w:val="24"/>
                <w:szCs w:val="24"/>
              </w:rPr>
            </w:pPr>
          </w:p>
        </w:tc>
        <w:tc>
          <w:tcPr>
            <w:tcW w:w="2835" w:type="dxa"/>
          </w:tcPr>
          <w:p w:rsidR="00AD1DAB" w:rsidRPr="00C20E2C" w:rsidRDefault="00AD1DAB" w:rsidP="005B73CC">
            <w:pPr>
              <w:tabs>
                <w:tab w:val="left" w:pos="720"/>
              </w:tabs>
              <w:ind w:firstLine="0"/>
              <w:rPr>
                <w:sz w:val="24"/>
                <w:szCs w:val="24"/>
              </w:rPr>
            </w:pPr>
            <w:r w:rsidRPr="00C20E2C">
              <w:rPr>
                <w:sz w:val="24"/>
                <w:szCs w:val="24"/>
              </w:rPr>
              <w:t>Художественная и музыкальная школы, иные организации дополнительного образования</w:t>
            </w:r>
          </w:p>
        </w:tc>
        <w:tc>
          <w:tcPr>
            <w:tcW w:w="11339" w:type="dxa"/>
            <w:vMerge w:val="restart"/>
          </w:tcPr>
          <w:p w:rsidR="00AD1DAB" w:rsidRPr="00C20E2C" w:rsidRDefault="00AD1DAB" w:rsidP="005B73CC">
            <w:pPr>
              <w:pStyle w:val="ab"/>
              <w:widowControl/>
              <w:numPr>
                <w:ilvl w:val="0"/>
                <w:numId w:val="82"/>
              </w:numPr>
              <w:tabs>
                <w:tab w:val="left" w:pos="429"/>
              </w:tabs>
              <w:suppressAutoHyphens w:val="0"/>
              <w:autoSpaceDE/>
              <w:ind w:left="0" w:firstLine="0"/>
              <w:rPr>
                <w:sz w:val="24"/>
                <w:szCs w:val="24"/>
              </w:rPr>
            </w:pPr>
            <w:r w:rsidRPr="00C20E2C">
              <w:rPr>
                <w:sz w:val="24"/>
                <w:szCs w:val="24"/>
              </w:rPr>
              <w:t xml:space="preserve">Предельные (минимальные и (или) максимальные) размеры земельных участков – </w:t>
            </w:r>
            <w:r w:rsidRPr="00C20E2C">
              <w:rPr>
                <w:sz w:val="24"/>
                <w:szCs w:val="24"/>
              </w:rPr>
              <w:br/>
              <w:t>не нормируется.</w:t>
            </w:r>
          </w:p>
          <w:p w:rsidR="00AD1DAB" w:rsidRPr="00C20E2C" w:rsidRDefault="00AD1DAB" w:rsidP="005B73CC">
            <w:pPr>
              <w:pStyle w:val="ab"/>
              <w:widowControl/>
              <w:numPr>
                <w:ilvl w:val="0"/>
                <w:numId w:val="82"/>
              </w:numPr>
              <w:tabs>
                <w:tab w:val="left" w:pos="429"/>
              </w:tabs>
              <w:suppressAutoHyphens w:val="0"/>
              <w:autoSpaceDE/>
              <w:ind w:left="0" w:firstLine="0"/>
              <w:rPr>
                <w:b/>
                <w:sz w:val="24"/>
                <w:szCs w:val="24"/>
              </w:rPr>
            </w:pPr>
            <w:r w:rsidRPr="00C20E2C">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AD1DAB" w:rsidRPr="00C20E2C" w:rsidRDefault="00AD1DAB" w:rsidP="005B73CC">
            <w:pPr>
              <w:pStyle w:val="ab"/>
              <w:widowControl/>
              <w:numPr>
                <w:ilvl w:val="0"/>
                <w:numId w:val="82"/>
              </w:numPr>
              <w:tabs>
                <w:tab w:val="left" w:pos="429"/>
              </w:tabs>
              <w:suppressAutoHyphens w:val="0"/>
              <w:autoSpaceDE/>
              <w:ind w:left="0" w:firstLine="0"/>
              <w:rPr>
                <w:b/>
                <w:sz w:val="24"/>
                <w:szCs w:val="24"/>
              </w:rPr>
            </w:pPr>
            <w:r w:rsidRPr="00C20E2C">
              <w:rPr>
                <w:sz w:val="24"/>
                <w:szCs w:val="24"/>
              </w:rPr>
              <w:t xml:space="preserve">Максимальное количество этажей – </w:t>
            </w:r>
            <w:r w:rsidRPr="00C20E2C">
              <w:rPr>
                <w:b/>
                <w:sz w:val="24"/>
                <w:szCs w:val="24"/>
              </w:rPr>
              <w:t>3.</w:t>
            </w:r>
          </w:p>
          <w:p w:rsidR="00AD1DAB" w:rsidRPr="00C20E2C" w:rsidRDefault="00AD1DAB" w:rsidP="005B73CC">
            <w:pPr>
              <w:pStyle w:val="ab"/>
              <w:widowControl/>
              <w:numPr>
                <w:ilvl w:val="0"/>
                <w:numId w:val="82"/>
              </w:numPr>
              <w:tabs>
                <w:tab w:val="left" w:pos="429"/>
              </w:tabs>
              <w:suppressAutoHyphens w:val="0"/>
              <w:autoSpaceDE/>
              <w:ind w:left="0" w:firstLine="0"/>
              <w:rPr>
                <w:b/>
                <w:sz w:val="24"/>
                <w:szCs w:val="24"/>
              </w:rPr>
            </w:pPr>
            <w:r w:rsidRPr="00C20E2C">
              <w:rPr>
                <w:sz w:val="24"/>
                <w:szCs w:val="24"/>
              </w:rPr>
              <w:t xml:space="preserve">Минимальное количество этажей – </w:t>
            </w:r>
            <w:r w:rsidRPr="00C20E2C">
              <w:rPr>
                <w:b/>
                <w:sz w:val="24"/>
                <w:szCs w:val="24"/>
              </w:rPr>
              <w:t>1.</w:t>
            </w:r>
          </w:p>
          <w:p w:rsidR="00AD1DAB" w:rsidRPr="00C20E2C" w:rsidRDefault="00AD1DAB" w:rsidP="005B73CC">
            <w:pPr>
              <w:pStyle w:val="ab"/>
              <w:widowControl/>
              <w:numPr>
                <w:ilvl w:val="0"/>
                <w:numId w:val="82"/>
              </w:numPr>
              <w:tabs>
                <w:tab w:val="left" w:pos="429"/>
              </w:tabs>
              <w:suppressAutoHyphens w:val="0"/>
              <w:autoSpaceDE/>
              <w:ind w:left="0" w:firstLine="0"/>
              <w:rPr>
                <w:sz w:val="24"/>
                <w:szCs w:val="24"/>
              </w:rPr>
            </w:pPr>
            <w:r w:rsidRPr="00C20E2C">
              <w:rPr>
                <w:sz w:val="24"/>
                <w:szCs w:val="24"/>
              </w:rPr>
              <w:t xml:space="preserve">Максимальная высота зданий, строений, сооружений - </w:t>
            </w:r>
            <w:r w:rsidRPr="00C20E2C">
              <w:rPr>
                <w:b/>
                <w:sz w:val="24"/>
                <w:szCs w:val="24"/>
              </w:rPr>
              <w:t>не более 15 м.</w:t>
            </w:r>
          </w:p>
          <w:p w:rsidR="00AD1DAB" w:rsidRPr="00C20E2C" w:rsidRDefault="00AD1DAB" w:rsidP="005B73CC">
            <w:pPr>
              <w:pStyle w:val="ab"/>
              <w:widowControl/>
              <w:numPr>
                <w:ilvl w:val="0"/>
                <w:numId w:val="82"/>
              </w:numPr>
              <w:tabs>
                <w:tab w:val="left" w:pos="429"/>
              </w:tabs>
              <w:suppressAutoHyphens w:val="0"/>
              <w:autoSpaceDE/>
              <w:ind w:left="0" w:firstLine="0"/>
              <w:rPr>
                <w:b/>
                <w:sz w:val="24"/>
                <w:szCs w:val="24"/>
              </w:rPr>
            </w:pPr>
            <w:r w:rsidRPr="00C20E2C">
              <w:rPr>
                <w:sz w:val="24"/>
                <w:szCs w:val="24"/>
              </w:rPr>
              <w:t xml:space="preserve">Минимальная высота зданий, строений, сооружений – не </w:t>
            </w:r>
            <w:r w:rsidRPr="00C20E2C">
              <w:rPr>
                <w:iCs/>
                <w:sz w:val="24"/>
                <w:szCs w:val="24"/>
              </w:rPr>
              <w:t>нормируется</w:t>
            </w:r>
          </w:p>
          <w:p w:rsidR="00AD1DAB" w:rsidRPr="00C20E2C" w:rsidRDefault="00AD1DAB" w:rsidP="005B73CC">
            <w:pPr>
              <w:pStyle w:val="ab"/>
              <w:widowControl/>
              <w:numPr>
                <w:ilvl w:val="0"/>
                <w:numId w:val="82"/>
              </w:numPr>
              <w:tabs>
                <w:tab w:val="left" w:pos="429"/>
              </w:tabs>
              <w:suppressAutoHyphens w:val="0"/>
              <w:autoSpaceDE/>
              <w:ind w:left="0" w:firstLine="0"/>
              <w:rPr>
                <w:sz w:val="24"/>
                <w:szCs w:val="24"/>
              </w:rPr>
            </w:pPr>
            <w:r w:rsidRPr="00C20E2C">
              <w:rPr>
                <w:sz w:val="24"/>
                <w:szCs w:val="24"/>
              </w:rPr>
              <w:t xml:space="preserve">Максимальный процент застройки – </w:t>
            </w:r>
            <w:r w:rsidRPr="00C20E2C">
              <w:rPr>
                <w:b/>
                <w:sz w:val="24"/>
                <w:szCs w:val="24"/>
              </w:rPr>
              <w:t>80 %.</w:t>
            </w:r>
          </w:p>
          <w:p w:rsidR="00AD1DAB" w:rsidRPr="00C20E2C" w:rsidRDefault="00AD1DAB" w:rsidP="005B73CC">
            <w:pPr>
              <w:pStyle w:val="ab"/>
              <w:widowControl/>
              <w:numPr>
                <w:ilvl w:val="0"/>
                <w:numId w:val="82"/>
              </w:numPr>
              <w:tabs>
                <w:tab w:val="left" w:pos="429"/>
              </w:tabs>
              <w:suppressAutoHyphens w:val="0"/>
              <w:autoSpaceDE/>
              <w:ind w:left="0" w:firstLine="0"/>
              <w:rPr>
                <w:sz w:val="24"/>
                <w:szCs w:val="24"/>
              </w:rPr>
            </w:pPr>
            <w:r w:rsidRPr="00C20E2C">
              <w:rPr>
                <w:sz w:val="24"/>
                <w:szCs w:val="24"/>
              </w:rPr>
              <w:t xml:space="preserve">Расстояния от зданий (границ участков) учреждений до красной линии – </w:t>
            </w:r>
            <w:r w:rsidRPr="00C20E2C">
              <w:rPr>
                <w:b/>
                <w:sz w:val="24"/>
                <w:szCs w:val="24"/>
              </w:rPr>
              <w:t>25 м</w:t>
            </w:r>
            <w:r w:rsidRPr="00C20E2C">
              <w:rPr>
                <w:sz w:val="24"/>
                <w:szCs w:val="24"/>
              </w:rPr>
              <w:t>.</w:t>
            </w:r>
          </w:p>
        </w:tc>
      </w:tr>
      <w:tr w:rsidR="00AD1DAB" w:rsidRPr="00C20E2C" w:rsidTr="00AD1DAB">
        <w:trPr>
          <w:trHeight w:val="100"/>
        </w:trPr>
        <w:tc>
          <w:tcPr>
            <w:tcW w:w="2835" w:type="dxa"/>
            <w:vMerge/>
          </w:tcPr>
          <w:p w:rsidR="00AD1DAB" w:rsidRPr="00C20E2C" w:rsidRDefault="00AD1DAB" w:rsidP="005B73CC">
            <w:pPr>
              <w:widowControl/>
              <w:suppressAutoHyphens w:val="0"/>
              <w:autoSpaceDE/>
              <w:ind w:firstLine="0"/>
              <w:rPr>
                <w:sz w:val="24"/>
                <w:szCs w:val="24"/>
              </w:rPr>
            </w:pPr>
          </w:p>
        </w:tc>
        <w:tc>
          <w:tcPr>
            <w:tcW w:w="3969" w:type="dxa"/>
            <w:vMerge/>
          </w:tcPr>
          <w:p w:rsidR="00AD1DAB" w:rsidRPr="00C20E2C" w:rsidRDefault="00AD1DAB" w:rsidP="005B73CC">
            <w:pPr>
              <w:tabs>
                <w:tab w:val="left" w:pos="720"/>
              </w:tabs>
              <w:ind w:firstLine="0"/>
              <w:rPr>
                <w:sz w:val="24"/>
                <w:szCs w:val="24"/>
              </w:rPr>
            </w:pPr>
          </w:p>
        </w:tc>
        <w:tc>
          <w:tcPr>
            <w:tcW w:w="1020" w:type="dxa"/>
            <w:vMerge/>
          </w:tcPr>
          <w:p w:rsidR="00AD1DAB" w:rsidRPr="00C20E2C" w:rsidRDefault="00AD1DAB" w:rsidP="005B73CC">
            <w:pPr>
              <w:ind w:firstLine="0"/>
              <w:rPr>
                <w:sz w:val="24"/>
                <w:szCs w:val="24"/>
              </w:rPr>
            </w:pPr>
          </w:p>
        </w:tc>
        <w:tc>
          <w:tcPr>
            <w:tcW w:w="2835" w:type="dxa"/>
          </w:tcPr>
          <w:p w:rsidR="00AD1DAB" w:rsidRPr="00C20E2C" w:rsidRDefault="00AD1DAB" w:rsidP="005B73CC">
            <w:pPr>
              <w:ind w:firstLine="0"/>
              <w:rPr>
                <w:sz w:val="24"/>
                <w:szCs w:val="24"/>
              </w:rPr>
            </w:pPr>
            <w:r w:rsidRPr="00C20E2C">
              <w:rPr>
                <w:sz w:val="24"/>
                <w:szCs w:val="24"/>
              </w:rPr>
              <w:t>Иные организации, осуществляющие деятельность по воспитанию, образованию и просвещению</w:t>
            </w:r>
          </w:p>
        </w:tc>
        <w:tc>
          <w:tcPr>
            <w:tcW w:w="11339" w:type="dxa"/>
            <w:vMerge/>
          </w:tcPr>
          <w:p w:rsidR="00AD1DAB" w:rsidRPr="00C20E2C" w:rsidRDefault="00AD1DAB" w:rsidP="005B73CC">
            <w:pPr>
              <w:pStyle w:val="ab"/>
              <w:widowControl/>
              <w:numPr>
                <w:ilvl w:val="0"/>
                <w:numId w:val="82"/>
              </w:numPr>
              <w:tabs>
                <w:tab w:val="left" w:pos="429"/>
              </w:tabs>
              <w:suppressAutoHyphens w:val="0"/>
              <w:autoSpaceDE/>
              <w:ind w:left="0" w:firstLine="0"/>
              <w:rPr>
                <w:sz w:val="24"/>
                <w:szCs w:val="24"/>
              </w:rPr>
            </w:pPr>
          </w:p>
        </w:tc>
      </w:tr>
      <w:tr w:rsidR="00AD1DAB" w:rsidRPr="00C20E2C" w:rsidTr="00AD1DAB">
        <w:tc>
          <w:tcPr>
            <w:tcW w:w="2835" w:type="dxa"/>
          </w:tcPr>
          <w:p w:rsidR="00AD1DAB" w:rsidRPr="00C20E2C" w:rsidRDefault="00AD1DAB" w:rsidP="005B73CC">
            <w:pPr>
              <w:pStyle w:val="affffff8"/>
              <w:ind w:firstLine="0"/>
              <w:rPr>
                <w:sz w:val="24"/>
                <w:szCs w:val="24"/>
              </w:rPr>
            </w:pPr>
            <w:bookmarkStart w:id="91" w:name="sub_10352"/>
            <w:r w:rsidRPr="00C20E2C">
              <w:rPr>
                <w:sz w:val="24"/>
                <w:szCs w:val="24"/>
              </w:rPr>
              <w:t>Среднее и высшее профессиональное образование</w:t>
            </w:r>
            <w:bookmarkEnd w:id="91"/>
          </w:p>
        </w:tc>
        <w:tc>
          <w:tcPr>
            <w:tcW w:w="3969" w:type="dxa"/>
          </w:tcPr>
          <w:p w:rsidR="00AD1DAB" w:rsidRPr="00C20E2C" w:rsidRDefault="00AD1DAB" w:rsidP="005B73CC">
            <w:pPr>
              <w:pStyle w:val="affffff8"/>
              <w:ind w:firstLine="0"/>
              <w:rPr>
                <w:sz w:val="24"/>
                <w:szCs w:val="24"/>
              </w:rPr>
            </w:pPr>
            <w:r w:rsidRPr="00C20E2C">
              <w:rPr>
                <w:sz w:val="24"/>
                <w:szCs w:val="24"/>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020" w:type="dxa"/>
          </w:tcPr>
          <w:p w:rsidR="00AD1DAB" w:rsidRPr="00C20E2C" w:rsidRDefault="00AD1DAB" w:rsidP="005B73CC">
            <w:pPr>
              <w:pStyle w:val="affffff8"/>
              <w:ind w:firstLine="0"/>
              <w:jc w:val="center"/>
              <w:rPr>
                <w:sz w:val="24"/>
                <w:szCs w:val="24"/>
              </w:rPr>
            </w:pPr>
            <w:r w:rsidRPr="00C20E2C">
              <w:rPr>
                <w:sz w:val="24"/>
                <w:szCs w:val="24"/>
              </w:rPr>
              <w:t>3.5.2</w:t>
            </w:r>
          </w:p>
        </w:tc>
        <w:tc>
          <w:tcPr>
            <w:tcW w:w="2835" w:type="dxa"/>
          </w:tcPr>
          <w:p w:rsidR="00AD1DAB" w:rsidRPr="00C20E2C" w:rsidRDefault="00AD1DAB" w:rsidP="005B73CC">
            <w:pPr>
              <w:ind w:firstLine="0"/>
              <w:rPr>
                <w:sz w:val="24"/>
                <w:szCs w:val="24"/>
              </w:rPr>
            </w:pPr>
            <w:r w:rsidRPr="00C20E2C">
              <w:rPr>
                <w:sz w:val="24"/>
                <w:szCs w:val="24"/>
              </w:rPr>
              <w:t>Профессионально- техническое училище, колледж,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11339" w:type="dxa"/>
          </w:tcPr>
          <w:p w:rsidR="00AD1DAB" w:rsidRPr="00C20E2C" w:rsidRDefault="00AD1DAB" w:rsidP="005B73CC">
            <w:pPr>
              <w:pStyle w:val="ab"/>
              <w:widowControl/>
              <w:numPr>
                <w:ilvl w:val="0"/>
                <w:numId w:val="75"/>
              </w:numPr>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AD1DAB" w:rsidRPr="00C20E2C" w:rsidRDefault="00AD1DAB" w:rsidP="005B73CC">
            <w:pPr>
              <w:pStyle w:val="ab"/>
              <w:widowControl/>
              <w:numPr>
                <w:ilvl w:val="0"/>
                <w:numId w:val="75"/>
              </w:numPr>
              <w:suppressAutoHyphens w:val="0"/>
              <w:autoSpaceDE/>
              <w:ind w:left="0" w:firstLine="0"/>
              <w:rPr>
                <w:sz w:val="24"/>
                <w:szCs w:val="24"/>
              </w:rPr>
            </w:pPr>
            <w:r w:rsidRPr="00C20E2C">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AD1DAB" w:rsidRPr="00C20E2C" w:rsidRDefault="00AD1DAB" w:rsidP="005B73CC">
            <w:pPr>
              <w:pStyle w:val="ab"/>
              <w:widowControl/>
              <w:numPr>
                <w:ilvl w:val="0"/>
                <w:numId w:val="75"/>
              </w:numPr>
              <w:suppressAutoHyphens w:val="0"/>
              <w:autoSpaceDE/>
              <w:ind w:left="0" w:firstLine="0"/>
              <w:rPr>
                <w:sz w:val="24"/>
                <w:szCs w:val="24"/>
              </w:rPr>
            </w:pPr>
            <w:r w:rsidRPr="00C20E2C">
              <w:rPr>
                <w:sz w:val="24"/>
                <w:szCs w:val="24"/>
              </w:rPr>
              <w:t xml:space="preserve">Отступ от красной линии – не менее </w:t>
            </w:r>
            <w:r w:rsidRPr="00C20E2C">
              <w:rPr>
                <w:b/>
                <w:sz w:val="24"/>
                <w:szCs w:val="24"/>
              </w:rPr>
              <w:t>25 м.</w:t>
            </w:r>
          </w:p>
          <w:p w:rsidR="00AD1DAB" w:rsidRPr="00C20E2C" w:rsidRDefault="00AD1DAB" w:rsidP="005B73CC">
            <w:pPr>
              <w:pStyle w:val="ab"/>
              <w:widowControl/>
              <w:numPr>
                <w:ilvl w:val="0"/>
                <w:numId w:val="75"/>
              </w:numPr>
              <w:suppressAutoHyphens w:val="0"/>
              <w:autoSpaceDE/>
              <w:ind w:left="0" w:firstLine="0"/>
              <w:rPr>
                <w:b/>
                <w:sz w:val="24"/>
                <w:szCs w:val="24"/>
              </w:rPr>
            </w:pPr>
            <w:r w:rsidRPr="00C20E2C">
              <w:rPr>
                <w:sz w:val="24"/>
                <w:szCs w:val="24"/>
              </w:rPr>
              <w:t xml:space="preserve">Максимальное количество этажей – </w:t>
            </w:r>
            <w:r w:rsidRPr="00C20E2C">
              <w:rPr>
                <w:b/>
                <w:sz w:val="24"/>
                <w:szCs w:val="24"/>
              </w:rPr>
              <w:t>5.</w:t>
            </w:r>
          </w:p>
          <w:p w:rsidR="00AD1DAB" w:rsidRPr="00C20E2C" w:rsidRDefault="00AD1DAB" w:rsidP="005B73CC">
            <w:pPr>
              <w:pStyle w:val="ab"/>
              <w:widowControl/>
              <w:numPr>
                <w:ilvl w:val="0"/>
                <w:numId w:val="75"/>
              </w:numPr>
              <w:suppressAutoHyphens w:val="0"/>
              <w:autoSpaceDE/>
              <w:ind w:left="0" w:firstLine="0"/>
              <w:rPr>
                <w:b/>
                <w:sz w:val="24"/>
                <w:szCs w:val="24"/>
              </w:rPr>
            </w:pPr>
            <w:r w:rsidRPr="00C20E2C">
              <w:rPr>
                <w:sz w:val="24"/>
                <w:szCs w:val="24"/>
              </w:rPr>
              <w:t>Минимальное количество этажей</w:t>
            </w:r>
            <w:r w:rsidRPr="00C20E2C">
              <w:rPr>
                <w:b/>
                <w:sz w:val="24"/>
                <w:szCs w:val="24"/>
              </w:rPr>
              <w:t xml:space="preserve"> – 1.</w:t>
            </w:r>
          </w:p>
          <w:p w:rsidR="00AD1DAB" w:rsidRPr="00C20E2C" w:rsidRDefault="00AD1DAB" w:rsidP="005B73CC">
            <w:pPr>
              <w:pStyle w:val="ab"/>
              <w:widowControl/>
              <w:numPr>
                <w:ilvl w:val="0"/>
                <w:numId w:val="75"/>
              </w:numPr>
              <w:tabs>
                <w:tab w:val="left" w:pos="429"/>
              </w:tabs>
              <w:suppressAutoHyphens w:val="0"/>
              <w:autoSpaceDE/>
              <w:ind w:left="0" w:firstLine="0"/>
              <w:rPr>
                <w:sz w:val="24"/>
                <w:szCs w:val="24"/>
              </w:rPr>
            </w:pPr>
            <w:r w:rsidRPr="00C20E2C">
              <w:rPr>
                <w:sz w:val="24"/>
                <w:szCs w:val="24"/>
              </w:rPr>
              <w:t>Максимальная высота зданий, строений, сооружений – не нормируется.</w:t>
            </w:r>
          </w:p>
          <w:p w:rsidR="00AD1DAB" w:rsidRPr="00C20E2C" w:rsidRDefault="00AD1DAB" w:rsidP="005B73CC">
            <w:pPr>
              <w:pStyle w:val="ab"/>
              <w:widowControl/>
              <w:numPr>
                <w:ilvl w:val="0"/>
                <w:numId w:val="75"/>
              </w:numPr>
              <w:suppressAutoHyphens w:val="0"/>
              <w:autoSpaceDE/>
              <w:ind w:left="0" w:firstLine="0"/>
              <w:rPr>
                <w:sz w:val="24"/>
                <w:szCs w:val="24"/>
              </w:rPr>
            </w:pPr>
            <w:r w:rsidRPr="00C20E2C">
              <w:rPr>
                <w:sz w:val="24"/>
                <w:szCs w:val="24"/>
              </w:rPr>
              <w:t xml:space="preserve">Минимальная высота зданий, строений, сооружений – не </w:t>
            </w:r>
            <w:r w:rsidRPr="00C20E2C">
              <w:rPr>
                <w:iCs/>
                <w:sz w:val="24"/>
                <w:szCs w:val="24"/>
              </w:rPr>
              <w:t>нормируется.</w:t>
            </w:r>
          </w:p>
          <w:p w:rsidR="00AD1DAB" w:rsidRPr="00C20E2C" w:rsidRDefault="00AD1DAB" w:rsidP="005B73CC">
            <w:pPr>
              <w:pStyle w:val="ab"/>
              <w:widowControl/>
              <w:numPr>
                <w:ilvl w:val="0"/>
                <w:numId w:val="75"/>
              </w:numPr>
              <w:suppressAutoHyphens w:val="0"/>
              <w:autoSpaceDE/>
              <w:ind w:left="0" w:firstLine="0"/>
              <w:rPr>
                <w:sz w:val="24"/>
                <w:szCs w:val="24"/>
              </w:rPr>
            </w:pPr>
            <w:r w:rsidRPr="00C20E2C">
              <w:rPr>
                <w:sz w:val="24"/>
                <w:szCs w:val="24"/>
              </w:rPr>
              <w:t xml:space="preserve">Максимальный процент застройки – </w:t>
            </w:r>
            <w:r w:rsidRPr="00C20E2C">
              <w:rPr>
                <w:b/>
                <w:sz w:val="24"/>
                <w:szCs w:val="24"/>
              </w:rPr>
              <w:t>80 %.</w:t>
            </w:r>
          </w:p>
        </w:tc>
      </w:tr>
      <w:tr w:rsidR="00AD1DAB" w:rsidRPr="00C20E2C" w:rsidTr="00AD1DAB">
        <w:trPr>
          <w:trHeight w:val="418"/>
        </w:trPr>
        <w:tc>
          <w:tcPr>
            <w:tcW w:w="2835" w:type="dxa"/>
            <w:vMerge w:val="restart"/>
          </w:tcPr>
          <w:p w:rsidR="00AD1DAB" w:rsidRPr="00C20E2C" w:rsidRDefault="00AD1DAB" w:rsidP="005B73CC">
            <w:pPr>
              <w:pStyle w:val="affffff8"/>
              <w:ind w:firstLine="0"/>
              <w:rPr>
                <w:sz w:val="24"/>
                <w:szCs w:val="24"/>
              </w:rPr>
            </w:pPr>
            <w:bookmarkStart w:id="92" w:name="sub_1047"/>
            <w:r w:rsidRPr="00C20E2C">
              <w:rPr>
                <w:sz w:val="24"/>
                <w:szCs w:val="24"/>
              </w:rPr>
              <w:t>Гостиничное обслуживание</w:t>
            </w:r>
            <w:bookmarkEnd w:id="92"/>
          </w:p>
        </w:tc>
        <w:tc>
          <w:tcPr>
            <w:tcW w:w="3969" w:type="dxa"/>
            <w:vMerge w:val="restart"/>
          </w:tcPr>
          <w:p w:rsidR="00AD1DAB" w:rsidRPr="00C20E2C" w:rsidRDefault="00AD1DAB" w:rsidP="005B73CC">
            <w:pPr>
              <w:pStyle w:val="affffff8"/>
              <w:ind w:firstLine="0"/>
              <w:rPr>
                <w:sz w:val="24"/>
                <w:szCs w:val="24"/>
              </w:rPr>
            </w:pPr>
            <w:r w:rsidRPr="00C20E2C">
              <w:rPr>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020" w:type="dxa"/>
            <w:vMerge w:val="restart"/>
          </w:tcPr>
          <w:p w:rsidR="00AD1DAB" w:rsidRPr="00C20E2C" w:rsidRDefault="00AD1DAB" w:rsidP="005B73CC">
            <w:pPr>
              <w:pStyle w:val="affffff8"/>
              <w:ind w:firstLine="0"/>
              <w:jc w:val="center"/>
              <w:rPr>
                <w:sz w:val="24"/>
                <w:szCs w:val="24"/>
              </w:rPr>
            </w:pPr>
            <w:r w:rsidRPr="00C20E2C">
              <w:rPr>
                <w:sz w:val="24"/>
                <w:szCs w:val="24"/>
              </w:rPr>
              <w:t>4.7</w:t>
            </w:r>
          </w:p>
        </w:tc>
        <w:tc>
          <w:tcPr>
            <w:tcW w:w="2835" w:type="dxa"/>
          </w:tcPr>
          <w:p w:rsidR="00AD1DAB" w:rsidRPr="00C20E2C" w:rsidRDefault="00AD1DAB" w:rsidP="005B73CC">
            <w:pPr>
              <w:ind w:firstLine="0"/>
              <w:rPr>
                <w:sz w:val="24"/>
                <w:szCs w:val="24"/>
              </w:rPr>
            </w:pPr>
            <w:r w:rsidRPr="00C20E2C">
              <w:rPr>
                <w:sz w:val="24"/>
                <w:szCs w:val="24"/>
              </w:rPr>
              <w:t>Гостиница</w:t>
            </w:r>
          </w:p>
        </w:tc>
        <w:tc>
          <w:tcPr>
            <w:tcW w:w="11339" w:type="dxa"/>
          </w:tcPr>
          <w:p w:rsidR="00AD1DAB" w:rsidRPr="00C20E2C" w:rsidRDefault="00AD1DAB" w:rsidP="005B73CC">
            <w:pPr>
              <w:pStyle w:val="1c"/>
              <w:widowControl/>
              <w:numPr>
                <w:ilvl w:val="0"/>
                <w:numId w:val="76"/>
              </w:numPr>
              <w:autoSpaceDE/>
              <w:spacing w:after="0" w:line="240" w:lineRule="auto"/>
              <w:ind w:left="0" w:firstLine="0"/>
              <w:rPr>
                <w:rFonts w:ascii="Times New Roman" w:hAnsi="Times New Roman"/>
                <w:sz w:val="24"/>
                <w:szCs w:val="24"/>
              </w:rPr>
            </w:pPr>
            <w:r w:rsidRPr="00C20E2C">
              <w:rPr>
                <w:rFonts w:ascii="Times New Roman" w:hAnsi="Times New Roman"/>
                <w:iCs/>
                <w:sz w:val="24"/>
                <w:szCs w:val="24"/>
              </w:rPr>
              <w:t>Предельные (минимальные и (или) максимальные) размеры земельных участков, в том числе их площадь – не нормируется</w:t>
            </w:r>
            <w:r w:rsidRPr="00C20E2C">
              <w:rPr>
                <w:rFonts w:ascii="Times New Roman" w:hAnsi="Times New Roman"/>
                <w:sz w:val="24"/>
                <w:szCs w:val="24"/>
              </w:rPr>
              <w:t>.</w:t>
            </w:r>
          </w:p>
          <w:p w:rsidR="00AD1DAB" w:rsidRPr="00C20E2C" w:rsidRDefault="00AD1DAB" w:rsidP="005B73CC">
            <w:pPr>
              <w:pStyle w:val="1c"/>
              <w:widowControl/>
              <w:numPr>
                <w:ilvl w:val="0"/>
                <w:numId w:val="76"/>
              </w:numPr>
              <w:autoSpaceDE/>
              <w:spacing w:after="0" w:line="240" w:lineRule="auto"/>
              <w:ind w:left="0" w:firstLine="0"/>
              <w:rPr>
                <w:rFonts w:ascii="Times New Roman" w:hAnsi="Times New Roman"/>
                <w:sz w:val="24"/>
                <w:szCs w:val="24"/>
              </w:rPr>
            </w:pPr>
            <w:r w:rsidRPr="00C20E2C">
              <w:rPr>
                <w:rFonts w:ascii="Times New Roman" w:hAnsi="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AD1DAB" w:rsidRPr="00C20E2C" w:rsidRDefault="00AD1DAB" w:rsidP="005B73CC">
            <w:pPr>
              <w:pStyle w:val="1c"/>
              <w:widowControl/>
              <w:numPr>
                <w:ilvl w:val="0"/>
                <w:numId w:val="76"/>
              </w:numPr>
              <w:autoSpaceDE/>
              <w:spacing w:after="0" w:line="240" w:lineRule="auto"/>
              <w:ind w:left="0" w:firstLine="0"/>
              <w:rPr>
                <w:rFonts w:ascii="Times New Roman" w:hAnsi="Times New Roman"/>
                <w:sz w:val="24"/>
                <w:szCs w:val="24"/>
              </w:rPr>
            </w:pPr>
            <w:r w:rsidRPr="00C20E2C">
              <w:rPr>
                <w:rFonts w:ascii="Times New Roman" w:hAnsi="Times New Roman"/>
                <w:sz w:val="24"/>
                <w:szCs w:val="24"/>
              </w:rPr>
              <w:t xml:space="preserve">Максимальное количество этажей – </w:t>
            </w:r>
            <w:r w:rsidRPr="00C20E2C">
              <w:rPr>
                <w:rFonts w:ascii="Times New Roman" w:hAnsi="Times New Roman"/>
                <w:b/>
                <w:sz w:val="24"/>
                <w:szCs w:val="24"/>
              </w:rPr>
              <w:t>5.</w:t>
            </w:r>
          </w:p>
          <w:p w:rsidR="00AD1DAB" w:rsidRPr="00C20E2C" w:rsidRDefault="00AD1DAB" w:rsidP="005B73CC">
            <w:pPr>
              <w:pStyle w:val="1c"/>
              <w:widowControl/>
              <w:numPr>
                <w:ilvl w:val="0"/>
                <w:numId w:val="76"/>
              </w:numPr>
              <w:autoSpaceDE/>
              <w:spacing w:after="0" w:line="240" w:lineRule="auto"/>
              <w:ind w:left="0" w:firstLine="0"/>
              <w:rPr>
                <w:rFonts w:ascii="Times New Roman" w:hAnsi="Times New Roman"/>
                <w:sz w:val="24"/>
                <w:szCs w:val="24"/>
              </w:rPr>
            </w:pPr>
            <w:r w:rsidRPr="00C20E2C">
              <w:rPr>
                <w:rFonts w:ascii="Times New Roman" w:hAnsi="Times New Roman"/>
                <w:sz w:val="24"/>
                <w:szCs w:val="24"/>
              </w:rPr>
              <w:t>Минимальное количество этажей</w:t>
            </w:r>
            <w:r w:rsidRPr="00C20E2C">
              <w:rPr>
                <w:rFonts w:ascii="Times New Roman" w:hAnsi="Times New Roman"/>
                <w:b/>
                <w:sz w:val="24"/>
                <w:szCs w:val="24"/>
              </w:rPr>
              <w:t xml:space="preserve"> – 1.</w:t>
            </w:r>
          </w:p>
          <w:p w:rsidR="00AD1DAB" w:rsidRPr="00C20E2C" w:rsidRDefault="00AD1DAB" w:rsidP="005B73CC">
            <w:pPr>
              <w:pStyle w:val="1c"/>
              <w:widowControl/>
              <w:numPr>
                <w:ilvl w:val="0"/>
                <w:numId w:val="76"/>
              </w:numPr>
              <w:autoSpaceDE/>
              <w:spacing w:after="0" w:line="240" w:lineRule="auto"/>
              <w:ind w:left="0" w:firstLine="0"/>
              <w:rPr>
                <w:rFonts w:ascii="Times New Roman" w:hAnsi="Times New Roman"/>
                <w:b/>
                <w:sz w:val="24"/>
                <w:szCs w:val="24"/>
              </w:rPr>
            </w:pPr>
            <w:r w:rsidRPr="00C20E2C">
              <w:rPr>
                <w:rFonts w:ascii="Times New Roman" w:hAnsi="Times New Roman"/>
                <w:sz w:val="24"/>
                <w:szCs w:val="24"/>
              </w:rPr>
              <w:t xml:space="preserve">Максимальная высота зданий, строений, сооружений - не </w:t>
            </w:r>
            <w:r w:rsidRPr="00C20E2C">
              <w:rPr>
                <w:rFonts w:ascii="Times New Roman" w:hAnsi="Times New Roman"/>
                <w:iCs/>
                <w:sz w:val="24"/>
                <w:szCs w:val="24"/>
              </w:rPr>
              <w:t>нормируется</w:t>
            </w:r>
          </w:p>
          <w:p w:rsidR="00AD1DAB" w:rsidRPr="00C20E2C" w:rsidRDefault="00AD1DAB" w:rsidP="005B73CC">
            <w:pPr>
              <w:pStyle w:val="1c"/>
              <w:widowControl/>
              <w:numPr>
                <w:ilvl w:val="0"/>
                <w:numId w:val="76"/>
              </w:numPr>
              <w:autoSpaceDE/>
              <w:spacing w:after="0" w:line="240" w:lineRule="auto"/>
              <w:ind w:left="0" w:firstLine="0"/>
              <w:rPr>
                <w:rFonts w:ascii="Times New Roman" w:hAnsi="Times New Roman"/>
                <w:b/>
                <w:sz w:val="24"/>
                <w:szCs w:val="24"/>
              </w:rPr>
            </w:pPr>
            <w:r w:rsidRPr="00C20E2C">
              <w:rPr>
                <w:rFonts w:ascii="Times New Roman" w:hAnsi="Times New Roman"/>
                <w:sz w:val="24"/>
                <w:szCs w:val="24"/>
              </w:rPr>
              <w:t xml:space="preserve">Минимальная высота зданий, строений, сооружений – не </w:t>
            </w:r>
            <w:r w:rsidRPr="00C20E2C">
              <w:rPr>
                <w:rFonts w:ascii="Times New Roman" w:hAnsi="Times New Roman"/>
                <w:iCs/>
                <w:sz w:val="24"/>
                <w:szCs w:val="24"/>
              </w:rPr>
              <w:t>нормируется</w:t>
            </w:r>
          </w:p>
          <w:p w:rsidR="00AD1DAB" w:rsidRPr="00C20E2C" w:rsidRDefault="00AD1DAB" w:rsidP="005B73CC">
            <w:pPr>
              <w:pStyle w:val="1c"/>
              <w:widowControl/>
              <w:numPr>
                <w:ilvl w:val="0"/>
                <w:numId w:val="76"/>
              </w:numPr>
              <w:autoSpaceDE/>
              <w:spacing w:after="0" w:line="240" w:lineRule="auto"/>
              <w:ind w:left="0" w:firstLine="0"/>
              <w:rPr>
                <w:rFonts w:ascii="Times New Roman" w:hAnsi="Times New Roman"/>
                <w:sz w:val="24"/>
                <w:szCs w:val="24"/>
              </w:rPr>
            </w:pPr>
            <w:r w:rsidRPr="00C20E2C">
              <w:rPr>
                <w:rFonts w:ascii="Times New Roman" w:hAnsi="Times New Roman"/>
                <w:sz w:val="24"/>
                <w:szCs w:val="24"/>
              </w:rPr>
              <w:t xml:space="preserve">Максимальный процент застройки – </w:t>
            </w:r>
            <w:r w:rsidRPr="00C20E2C">
              <w:rPr>
                <w:rFonts w:ascii="Times New Roman" w:hAnsi="Times New Roman"/>
                <w:b/>
                <w:sz w:val="24"/>
                <w:szCs w:val="24"/>
              </w:rPr>
              <w:t>60%.</w:t>
            </w:r>
          </w:p>
          <w:p w:rsidR="00AD1DAB" w:rsidRPr="00C20E2C" w:rsidRDefault="00AD1DAB" w:rsidP="005B73CC">
            <w:pPr>
              <w:pStyle w:val="1c"/>
              <w:widowControl/>
              <w:numPr>
                <w:ilvl w:val="0"/>
                <w:numId w:val="76"/>
              </w:numPr>
              <w:autoSpaceDE/>
              <w:spacing w:after="0" w:line="240" w:lineRule="auto"/>
              <w:ind w:left="0" w:firstLine="0"/>
              <w:rPr>
                <w:rFonts w:ascii="Times New Roman" w:hAnsi="Times New Roman"/>
                <w:sz w:val="24"/>
                <w:szCs w:val="24"/>
              </w:rPr>
            </w:pPr>
            <w:r w:rsidRPr="00C20E2C">
              <w:rPr>
                <w:rFonts w:ascii="Times New Roman" w:hAnsi="Times New Roman"/>
                <w:sz w:val="24"/>
                <w:szCs w:val="24"/>
              </w:rPr>
              <w:t xml:space="preserve">Расстояние от красной линии – не менее </w:t>
            </w:r>
            <w:r w:rsidRPr="00C20E2C">
              <w:rPr>
                <w:rFonts w:ascii="Times New Roman" w:hAnsi="Times New Roman"/>
                <w:b/>
                <w:sz w:val="24"/>
                <w:szCs w:val="24"/>
              </w:rPr>
              <w:t>5 м.</w:t>
            </w:r>
          </w:p>
        </w:tc>
      </w:tr>
      <w:tr w:rsidR="00AD1DAB" w:rsidRPr="00C20E2C" w:rsidTr="00AD1DAB">
        <w:trPr>
          <w:trHeight w:val="416"/>
        </w:trPr>
        <w:tc>
          <w:tcPr>
            <w:tcW w:w="2835" w:type="dxa"/>
            <w:vMerge/>
          </w:tcPr>
          <w:p w:rsidR="00AD1DAB" w:rsidRPr="00C20E2C" w:rsidRDefault="00AD1DAB" w:rsidP="005B73CC">
            <w:pPr>
              <w:widowControl/>
              <w:suppressAutoHyphens w:val="0"/>
              <w:autoSpaceDE/>
              <w:ind w:firstLine="0"/>
              <w:rPr>
                <w:sz w:val="24"/>
                <w:szCs w:val="24"/>
              </w:rPr>
            </w:pPr>
          </w:p>
        </w:tc>
        <w:tc>
          <w:tcPr>
            <w:tcW w:w="3969" w:type="dxa"/>
            <w:vMerge/>
          </w:tcPr>
          <w:p w:rsidR="00AD1DAB" w:rsidRPr="00C20E2C" w:rsidRDefault="00AD1DAB" w:rsidP="005B73CC">
            <w:pPr>
              <w:ind w:firstLine="0"/>
              <w:rPr>
                <w:sz w:val="24"/>
                <w:szCs w:val="24"/>
              </w:rPr>
            </w:pPr>
          </w:p>
        </w:tc>
        <w:tc>
          <w:tcPr>
            <w:tcW w:w="1020" w:type="dxa"/>
            <w:vMerge/>
          </w:tcPr>
          <w:p w:rsidR="00AD1DAB" w:rsidRPr="00C20E2C" w:rsidRDefault="00AD1DAB" w:rsidP="005B73CC">
            <w:pPr>
              <w:ind w:firstLine="0"/>
              <w:rPr>
                <w:sz w:val="24"/>
                <w:szCs w:val="24"/>
              </w:rPr>
            </w:pPr>
          </w:p>
        </w:tc>
        <w:tc>
          <w:tcPr>
            <w:tcW w:w="2835" w:type="dxa"/>
          </w:tcPr>
          <w:p w:rsidR="00AD1DAB" w:rsidRPr="00C20E2C" w:rsidRDefault="00AD1DAB" w:rsidP="005B73CC">
            <w:pPr>
              <w:ind w:firstLine="0"/>
              <w:rPr>
                <w:sz w:val="24"/>
                <w:szCs w:val="24"/>
              </w:rPr>
            </w:pPr>
            <w:r w:rsidRPr="00C20E2C">
              <w:rPr>
                <w:sz w:val="24"/>
                <w:szCs w:val="24"/>
              </w:rPr>
              <w:t xml:space="preserve">Иные здания, используемые с целью извлечения предпринимательской выгоды из предоставления жилого помещения для временного проживания в них </w:t>
            </w:r>
          </w:p>
        </w:tc>
        <w:tc>
          <w:tcPr>
            <w:tcW w:w="11339" w:type="dxa"/>
          </w:tcPr>
          <w:p w:rsidR="00AD1DAB" w:rsidRPr="00C20E2C" w:rsidRDefault="00AD1DAB" w:rsidP="005B73CC">
            <w:pPr>
              <w:pStyle w:val="1c"/>
              <w:widowControl/>
              <w:numPr>
                <w:ilvl w:val="0"/>
                <w:numId w:val="77"/>
              </w:numPr>
              <w:autoSpaceDE/>
              <w:spacing w:after="0" w:line="240" w:lineRule="auto"/>
              <w:ind w:left="0" w:firstLine="0"/>
              <w:rPr>
                <w:rFonts w:ascii="Times New Roman" w:hAnsi="Times New Roman"/>
                <w:sz w:val="24"/>
                <w:szCs w:val="24"/>
              </w:rPr>
            </w:pPr>
            <w:r w:rsidRPr="00C20E2C">
              <w:rPr>
                <w:rFonts w:ascii="Times New Roman" w:hAnsi="Times New Roman"/>
                <w:iCs/>
                <w:sz w:val="24"/>
                <w:szCs w:val="24"/>
              </w:rPr>
              <w:t>Предельные (минимальные и (или) максимальные) размеры земельных участков, в том числе их площадь – не нормируется</w:t>
            </w:r>
            <w:r w:rsidRPr="00C20E2C">
              <w:rPr>
                <w:rFonts w:ascii="Times New Roman" w:hAnsi="Times New Roman"/>
                <w:sz w:val="24"/>
                <w:szCs w:val="24"/>
              </w:rPr>
              <w:t>.</w:t>
            </w:r>
          </w:p>
          <w:p w:rsidR="00AD1DAB" w:rsidRPr="00C20E2C" w:rsidRDefault="00AD1DAB" w:rsidP="005B73CC">
            <w:pPr>
              <w:pStyle w:val="1c"/>
              <w:widowControl/>
              <w:numPr>
                <w:ilvl w:val="0"/>
                <w:numId w:val="77"/>
              </w:numPr>
              <w:autoSpaceDE/>
              <w:spacing w:after="0" w:line="240" w:lineRule="auto"/>
              <w:ind w:left="0" w:firstLine="0"/>
              <w:rPr>
                <w:rFonts w:ascii="Times New Roman" w:hAnsi="Times New Roman"/>
                <w:sz w:val="24"/>
                <w:szCs w:val="24"/>
              </w:rPr>
            </w:pPr>
            <w:r w:rsidRPr="00C20E2C">
              <w:rPr>
                <w:rFonts w:ascii="Times New Roman" w:hAnsi="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AD1DAB" w:rsidRPr="00C20E2C" w:rsidRDefault="00AD1DAB" w:rsidP="005B73CC">
            <w:pPr>
              <w:pStyle w:val="1c"/>
              <w:widowControl/>
              <w:numPr>
                <w:ilvl w:val="0"/>
                <w:numId w:val="77"/>
              </w:numPr>
              <w:autoSpaceDE/>
              <w:spacing w:after="0" w:line="240" w:lineRule="auto"/>
              <w:ind w:left="0" w:firstLine="0"/>
              <w:rPr>
                <w:rFonts w:ascii="Times New Roman" w:hAnsi="Times New Roman"/>
                <w:sz w:val="24"/>
                <w:szCs w:val="24"/>
              </w:rPr>
            </w:pPr>
            <w:r w:rsidRPr="00C20E2C">
              <w:rPr>
                <w:rFonts w:ascii="Times New Roman" w:hAnsi="Times New Roman"/>
                <w:sz w:val="24"/>
                <w:szCs w:val="24"/>
              </w:rPr>
              <w:t xml:space="preserve">Максимальное количество этажей – </w:t>
            </w:r>
            <w:r w:rsidRPr="00C20E2C">
              <w:rPr>
                <w:rFonts w:ascii="Times New Roman" w:hAnsi="Times New Roman"/>
                <w:b/>
                <w:sz w:val="24"/>
                <w:szCs w:val="24"/>
              </w:rPr>
              <w:t>3.</w:t>
            </w:r>
          </w:p>
          <w:p w:rsidR="00AD1DAB" w:rsidRPr="00C20E2C" w:rsidRDefault="00AD1DAB" w:rsidP="005B73CC">
            <w:pPr>
              <w:pStyle w:val="1c"/>
              <w:widowControl/>
              <w:numPr>
                <w:ilvl w:val="0"/>
                <w:numId w:val="77"/>
              </w:numPr>
              <w:autoSpaceDE/>
              <w:spacing w:after="0" w:line="240" w:lineRule="auto"/>
              <w:ind w:left="0" w:firstLine="0"/>
              <w:rPr>
                <w:rFonts w:ascii="Times New Roman" w:hAnsi="Times New Roman"/>
                <w:sz w:val="24"/>
                <w:szCs w:val="24"/>
              </w:rPr>
            </w:pPr>
            <w:r w:rsidRPr="00C20E2C">
              <w:rPr>
                <w:rFonts w:ascii="Times New Roman" w:hAnsi="Times New Roman"/>
                <w:sz w:val="24"/>
                <w:szCs w:val="24"/>
              </w:rPr>
              <w:t>Минимальное количество этажей</w:t>
            </w:r>
            <w:r w:rsidRPr="00C20E2C">
              <w:rPr>
                <w:rFonts w:ascii="Times New Roman" w:hAnsi="Times New Roman"/>
                <w:b/>
                <w:sz w:val="24"/>
                <w:szCs w:val="24"/>
              </w:rPr>
              <w:t xml:space="preserve"> – 1.</w:t>
            </w:r>
          </w:p>
          <w:p w:rsidR="00AD1DAB" w:rsidRPr="00C20E2C" w:rsidRDefault="00AD1DAB" w:rsidP="005B73CC">
            <w:pPr>
              <w:pStyle w:val="ab"/>
              <w:widowControl/>
              <w:numPr>
                <w:ilvl w:val="0"/>
                <w:numId w:val="77"/>
              </w:numPr>
              <w:tabs>
                <w:tab w:val="left" w:pos="429"/>
              </w:tabs>
              <w:suppressAutoHyphens w:val="0"/>
              <w:autoSpaceDE/>
              <w:ind w:left="0" w:firstLine="0"/>
              <w:rPr>
                <w:sz w:val="24"/>
                <w:szCs w:val="24"/>
              </w:rPr>
            </w:pPr>
            <w:r w:rsidRPr="00C20E2C">
              <w:rPr>
                <w:sz w:val="24"/>
                <w:szCs w:val="24"/>
              </w:rPr>
              <w:t xml:space="preserve">Максимальная высота зданий, строений, сооружений - </w:t>
            </w:r>
            <w:r w:rsidRPr="00C20E2C">
              <w:rPr>
                <w:b/>
                <w:sz w:val="24"/>
                <w:szCs w:val="24"/>
              </w:rPr>
              <w:t>не более 15 м.</w:t>
            </w:r>
          </w:p>
          <w:p w:rsidR="00AD1DAB" w:rsidRPr="00C20E2C" w:rsidRDefault="00AD1DAB" w:rsidP="005B73CC">
            <w:pPr>
              <w:pStyle w:val="1c"/>
              <w:widowControl/>
              <w:numPr>
                <w:ilvl w:val="0"/>
                <w:numId w:val="77"/>
              </w:numPr>
              <w:autoSpaceDE/>
              <w:spacing w:after="0" w:line="240" w:lineRule="auto"/>
              <w:ind w:left="0" w:firstLine="0"/>
              <w:rPr>
                <w:rFonts w:ascii="Times New Roman" w:hAnsi="Times New Roman"/>
                <w:sz w:val="24"/>
                <w:szCs w:val="24"/>
              </w:rPr>
            </w:pPr>
            <w:r w:rsidRPr="00C20E2C">
              <w:rPr>
                <w:rFonts w:ascii="Times New Roman" w:hAnsi="Times New Roman"/>
                <w:sz w:val="24"/>
                <w:szCs w:val="24"/>
              </w:rPr>
              <w:t xml:space="preserve">Минимальная высота зданий, строений, сооружений – не </w:t>
            </w:r>
            <w:r w:rsidRPr="00C20E2C">
              <w:rPr>
                <w:rFonts w:ascii="Times New Roman" w:hAnsi="Times New Roman"/>
                <w:iCs/>
                <w:sz w:val="24"/>
                <w:szCs w:val="24"/>
              </w:rPr>
              <w:t>нормируется</w:t>
            </w:r>
          </w:p>
          <w:p w:rsidR="00AD1DAB" w:rsidRPr="00C20E2C" w:rsidRDefault="00AD1DAB" w:rsidP="005B73CC">
            <w:pPr>
              <w:pStyle w:val="1c"/>
              <w:widowControl/>
              <w:numPr>
                <w:ilvl w:val="0"/>
                <w:numId w:val="77"/>
              </w:numPr>
              <w:tabs>
                <w:tab w:val="left" w:pos="406"/>
              </w:tabs>
              <w:autoSpaceDE/>
              <w:spacing w:after="0" w:line="240" w:lineRule="auto"/>
              <w:ind w:left="0" w:firstLine="0"/>
              <w:rPr>
                <w:rFonts w:ascii="Times New Roman" w:hAnsi="Times New Roman"/>
                <w:b/>
                <w:sz w:val="24"/>
                <w:szCs w:val="24"/>
              </w:rPr>
            </w:pPr>
            <w:r w:rsidRPr="00C20E2C">
              <w:rPr>
                <w:rFonts w:ascii="Times New Roman" w:hAnsi="Times New Roman"/>
                <w:sz w:val="24"/>
                <w:szCs w:val="24"/>
              </w:rPr>
              <w:t xml:space="preserve">Максимальный процент застройки – </w:t>
            </w:r>
            <w:r w:rsidRPr="00C20E2C">
              <w:rPr>
                <w:rFonts w:ascii="Times New Roman" w:hAnsi="Times New Roman"/>
                <w:b/>
                <w:sz w:val="24"/>
                <w:szCs w:val="24"/>
              </w:rPr>
              <w:t>60%</w:t>
            </w:r>
          </w:p>
          <w:p w:rsidR="00AD1DAB" w:rsidRPr="00C20E2C" w:rsidRDefault="00AD1DAB" w:rsidP="005B73CC">
            <w:pPr>
              <w:pStyle w:val="1c"/>
              <w:widowControl/>
              <w:numPr>
                <w:ilvl w:val="0"/>
                <w:numId w:val="77"/>
              </w:numPr>
              <w:tabs>
                <w:tab w:val="left" w:pos="406"/>
              </w:tabs>
              <w:autoSpaceDE/>
              <w:spacing w:after="0" w:line="240" w:lineRule="auto"/>
              <w:ind w:left="0" w:firstLine="0"/>
              <w:rPr>
                <w:rFonts w:ascii="Times New Roman" w:hAnsi="Times New Roman"/>
                <w:sz w:val="24"/>
                <w:szCs w:val="24"/>
              </w:rPr>
            </w:pPr>
            <w:r w:rsidRPr="00C20E2C">
              <w:rPr>
                <w:rFonts w:ascii="Times New Roman" w:hAnsi="Times New Roman"/>
                <w:sz w:val="24"/>
                <w:szCs w:val="24"/>
              </w:rPr>
              <w:t xml:space="preserve">Расстояние от красной линии – не менее </w:t>
            </w:r>
            <w:r w:rsidRPr="00C20E2C">
              <w:rPr>
                <w:rFonts w:ascii="Times New Roman" w:hAnsi="Times New Roman"/>
                <w:b/>
                <w:sz w:val="24"/>
                <w:szCs w:val="24"/>
              </w:rPr>
              <w:t>5 м.</w:t>
            </w:r>
          </w:p>
        </w:tc>
      </w:tr>
      <w:tr w:rsidR="00AD1DAB" w:rsidRPr="00C20E2C" w:rsidTr="00AD1DAB">
        <w:trPr>
          <w:trHeight w:val="620"/>
        </w:trPr>
        <w:tc>
          <w:tcPr>
            <w:tcW w:w="2835" w:type="dxa"/>
            <w:vMerge w:val="restart"/>
          </w:tcPr>
          <w:p w:rsidR="00AD1DAB" w:rsidRPr="00C20E2C" w:rsidRDefault="00AD1DAB" w:rsidP="005B73CC">
            <w:pPr>
              <w:pStyle w:val="affffff8"/>
              <w:ind w:firstLine="0"/>
              <w:rPr>
                <w:sz w:val="24"/>
                <w:szCs w:val="24"/>
              </w:rPr>
            </w:pPr>
            <w:r w:rsidRPr="00C20E2C">
              <w:rPr>
                <w:sz w:val="24"/>
                <w:szCs w:val="24"/>
              </w:rPr>
              <w:t>Обеспечение внутреннего правопорядка</w:t>
            </w:r>
          </w:p>
        </w:tc>
        <w:tc>
          <w:tcPr>
            <w:tcW w:w="3969" w:type="dxa"/>
            <w:vMerge w:val="restart"/>
            <w:tcBorders>
              <w:top w:val="nil"/>
            </w:tcBorders>
          </w:tcPr>
          <w:p w:rsidR="00AD1DAB" w:rsidRPr="00C20E2C" w:rsidRDefault="00AD1DAB" w:rsidP="005B73CC">
            <w:pPr>
              <w:pStyle w:val="affffff8"/>
              <w:ind w:firstLine="0"/>
              <w:rPr>
                <w:sz w:val="24"/>
                <w:szCs w:val="24"/>
              </w:rPr>
            </w:pPr>
            <w:r w:rsidRPr="00C20E2C">
              <w:rPr>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C20E2C">
              <w:rPr>
                <w:sz w:val="24"/>
                <w:szCs w:val="24"/>
              </w:rPr>
              <w:t>Росгвардии</w:t>
            </w:r>
            <w:proofErr w:type="spellEnd"/>
            <w:r w:rsidRPr="00C20E2C">
              <w:rPr>
                <w:sz w:val="24"/>
                <w:szCs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020" w:type="dxa"/>
            <w:vMerge w:val="restart"/>
          </w:tcPr>
          <w:p w:rsidR="00AD1DAB" w:rsidRPr="00C20E2C" w:rsidRDefault="00AD1DAB" w:rsidP="005B73CC">
            <w:pPr>
              <w:pStyle w:val="affffff8"/>
              <w:ind w:firstLine="0"/>
              <w:jc w:val="center"/>
              <w:rPr>
                <w:sz w:val="24"/>
                <w:szCs w:val="24"/>
              </w:rPr>
            </w:pPr>
            <w:r w:rsidRPr="00C20E2C">
              <w:rPr>
                <w:sz w:val="24"/>
                <w:szCs w:val="24"/>
              </w:rPr>
              <w:t>8.3</w:t>
            </w:r>
          </w:p>
        </w:tc>
        <w:tc>
          <w:tcPr>
            <w:tcW w:w="2835" w:type="dxa"/>
          </w:tcPr>
          <w:p w:rsidR="00AD1DAB" w:rsidRPr="00C20E2C" w:rsidRDefault="00AD1DAB" w:rsidP="005B73CC">
            <w:pPr>
              <w:ind w:firstLine="0"/>
              <w:rPr>
                <w:sz w:val="24"/>
                <w:szCs w:val="24"/>
              </w:rPr>
            </w:pPr>
            <w:r w:rsidRPr="00C20E2C">
              <w:rPr>
                <w:sz w:val="24"/>
                <w:szCs w:val="24"/>
              </w:rPr>
              <w:t>Объекты гражданской обороны</w:t>
            </w:r>
          </w:p>
        </w:tc>
        <w:tc>
          <w:tcPr>
            <w:tcW w:w="11339" w:type="dxa"/>
            <w:vMerge w:val="restart"/>
          </w:tcPr>
          <w:p w:rsidR="00AD1DAB" w:rsidRPr="00C20E2C" w:rsidRDefault="00AD1DAB" w:rsidP="005B73CC">
            <w:pPr>
              <w:pStyle w:val="ab"/>
              <w:widowControl/>
              <w:numPr>
                <w:ilvl w:val="0"/>
                <w:numId w:val="83"/>
              </w:numPr>
              <w:tabs>
                <w:tab w:val="left" w:pos="429"/>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AD1DAB" w:rsidRPr="00C20E2C" w:rsidRDefault="00AD1DAB" w:rsidP="005B73CC">
            <w:pPr>
              <w:pStyle w:val="ab"/>
              <w:widowControl/>
              <w:numPr>
                <w:ilvl w:val="0"/>
                <w:numId w:val="83"/>
              </w:numPr>
              <w:tabs>
                <w:tab w:val="left" w:pos="429"/>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AD1DAB" w:rsidRPr="00C20E2C" w:rsidRDefault="00AD1DAB" w:rsidP="005B73CC">
            <w:pPr>
              <w:pStyle w:val="ab"/>
              <w:widowControl/>
              <w:numPr>
                <w:ilvl w:val="0"/>
                <w:numId w:val="83"/>
              </w:numPr>
              <w:tabs>
                <w:tab w:val="left" w:pos="429"/>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AD1DAB" w:rsidRPr="00C20E2C" w:rsidRDefault="00AD1DAB" w:rsidP="005B73CC">
            <w:pPr>
              <w:pStyle w:val="ab"/>
              <w:widowControl/>
              <w:numPr>
                <w:ilvl w:val="0"/>
                <w:numId w:val="83"/>
              </w:numPr>
              <w:suppressAutoHyphens w:val="0"/>
              <w:autoSpaceDE/>
              <w:ind w:left="0" w:firstLine="0"/>
              <w:rPr>
                <w:sz w:val="24"/>
                <w:szCs w:val="24"/>
              </w:rPr>
            </w:pPr>
            <w:r w:rsidRPr="00C20E2C">
              <w:rPr>
                <w:iCs/>
                <w:sz w:val="24"/>
                <w:szCs w:val="24"/>
              </w:rPr>
              <w:t xml:space="preserve">Максимальный процент застройки </w:t>
            </w:r>
            <w:r w:rsidRPr="00C20E2C">
              <w:rPr>
                <w:sz w:val="24"/>
                <w:szCs w:val="24"/>
              </w:rPr>
              <w:t xml:space="preserve">– </w:t>
            </w:r>
            <w:r w:rsidRPr="00C20E2C">
              <w:rPr>
                <w:b/>
                <w:sz w:val="24"/>
                <w:szCs w:val="24"/>
              </w:rPr>
              <w:t>80</w:t>
            </w:r>
            <w:proofErr w:type="gramStart"/>
            <w:r w:rsidRPr="00C20E2C">
              <w:rPr>
                <w:b/>
                <w:sz w:val="24"/>
                <w:szCs w:val="24"/>
              </w:rPr>
              <w:t>%.</w:t>
            </w:r>
            <w:r w:rsidRPr="00C20E2C">
              <w:rPr>
                <w:sz w:val="24"/>
                <w:szCs w:val="24"/>
              </w:rPr>
              <w:t>.</w:t>
            </w:r>
            <w:proofErr w:type="gramEnd"/>
          </w:p>
        </w:tc>
      </w:tr>
      <w:tr w:rsidR="00AD1DAB" w:rsidRPr="00C20E2C" w:rsidTr="00AD1DAB">
        <w:trPr>
          <w:trHeight w:val="619"/>
        </w:trPr>
        <w:tc>
          <w:tcPr>
            <w:tcW w:w="2835" w:type="dxa"/>
            <w:vMerge/>
          </w:tcPr>
          <w:p w:rsidR="00AD1DAB" w:rsidRPr="00C20E2C" w:rsidRDefault="00AD1DAB" w:rsidP="005B73CC">
            <w:pPr>
              <w:widowControl/>
              <w:suppressAutoHyphens w:val="0"/>
              <w:autoSpaceDE/>
              <w:ind w:firstLine="0"/>
              <w:rPr>
                <w:sz w:val="24"/>
                <w:szCs w:val="24"/>
              </w:rPr>
            </w:pPr>
          </w:p>
        </w:tc>
        <w:tc>
          <w:tcPr>
            <w:tcW w:w="3969" w:type="dxa"/>
            <w:vMerge/>
          </w:tcPr>
          <w:p w:rsidR="00AD1DAB" w:rsidRPr="00C20E2C" w:rsidRDefault="00AD1DAB" w:rsidP="005B73CC">
            <w:pPr>
              <w:ind w:firstLine="0"/>
              <w:rPr>
                <w:sz w:val="24"/>
                <w:szCs w:val="24"/>
              </w:rPr>
            </w:pPr>
          </w:p>
        </w:tc>
        <w:tc>
          <w:tcPr>
            <w:tcW w:w="1020" w:type="dxa"/>
            <w:vMerge/>
          </w:tcPr>
          <w:p w:rsidR="00AD1DAB" w:rsidRPr="00C20E2C" w:rsidRDefault="00AD1DAB" w:rsidP="005B73CC">
            <w:pPr>
              <w:ind w:firstLine="0"/>
              <w:rPr>
                <w:sz w:val="24"/>
                <w:szCs w:val="24"/>
              </w:rPr>
            </w:pPr>
          </w:p>
        </w:tc>
        <w:tc>
          <w:tcPr>
            <w:tcW w:w="2835" w:type="dxa"/>
          </w:tcPr>
          <w:p w:rsidR="00AD1DAB" w:rsidRPr="00C20E2C" w:rsidRDefault="00AD1DAB" w:rsidP="005B73CC">
            <w:pPr>
              <w:ind w:firstLine="0"/>
              <w:rPr>
                <w:sz w:val="24"/>
                <w:szCs w:val="24"/>
              </w:rPr>
            </w:pPr>
            <w:r w:rsidRPr="00C20E2C">
              <w:rPr>
                <w:sz w:val="24"/>
                <w:szCs w:val="24"/>
              </w:rPr>
              <w:t>Здания для размещения подразделений органов внутренних дел</w:t>
            </w:r>
          </w:p>
        </w:tc>
        <w:tc>
          <w:tcPr>
            <w:tcW w:w="11339" w:type="dxa"/>
            <w:vMerge/>
          </w:tcPr>
          <w:p w:rsidR="00AD1DAB" w:rsidRPr="00C20E2C" w:rsidRDefault="00AD1DAB" w:rsidP="005B73CC">
            <w:pPr>
              <w:pStyle w:val="ab"/>
              <w:widowControl/>
              <w:numPr>
                <w:ilvl w:val="0"/>
                <w:numId w:val="79"/>
              </w:numPr>
              <w:suppressAutoHyphens w:val="0"/>
              <w:autoSpaceDE/>
              <w:ind w:left="0" w:firstLine="0"/>
              <w:rPr>
                <w:sz w:val="24"/>
                <w:szCs w:val="24"/>
              </w:rPr>
            </w:pPr>
          </w:p>
        </w:tc>
      </w:tr>
      <w:tr w:rsidR="00C15ECB" w:rsidRPr="00C20E2C" w:rsidTr="00AD1DAB">
        <w:tc>
          <w:tcPr>
            <w:tcW w:w="2835" w:type="dxa"/>
          </w:tcPr>
          <w:p w:rsidR="00C15ECB" w:rsidRPr="00C20E2C" w:rsidRDefault="00C15ECB" w:rsidP="00C15ECB">
            <w:pPr>
              <w:pStyle w:val="msonormalbullet2gif"/>
              <w:ind w:firstLine="0"/>
              <w:rPr>
                <w:sz w:val="24"/>
                <w:szCs w:val="24"/>
                <w:lang w:eastAsia="en-US"/>
              </w:rPr>
            </w:pPr>
            <w:r w:rsidRPr="00C20E2C">
              <w:rPr>
                <w:sz w:val="24"/>
                <w:szCs w:val="24"/>
                <w:lang w:eastAsia="en-US"/>
              </w:rPr>
              <w:t xml:space="preserve">Земельные участки (территории общего пользования) </w:t>
            </w:r>
          </w:p>
          <w:p w:rsidR="00C15ECB" w:rsidRPr="00C20E2C" w:rsidRDefault="00C15ECB" w:rsidP="00C15ECB">
            <w:pPr>
              <w:pStyle w:val="affffffa"/>
              <w:ind w:firstLine="0"/>
              <w:rPr>
                <w:rFonts w:ascii="Times New Roman" w:hAnsi="Times New Roman" w:cs="Times New Roman"/>
                <w:sz w:val="24"/>
                <w:szCs w:val="24"/>
              </w:rPr>
            </w:pPr>
          </w:p>
        </w:tc>
        <w:tc>
          <w:tcPr>
            <w:tcW w:w="3969" w:type="dxa"/>
          </w:tcPr>
          <w:p w:rsidR="00C15ECB" w:rsidRPr="00C20E2C" w:rsidRDefault="00C15ECB" w:rsidP="00C15ECB">
            <w:pPr>
              <w:pStyle w:val="affffff8"/>
              <w:ind w:firstLine="0"/>
              <w:rPr>
                <w:sz w:val="24"/>
                <w:szCs w:val="24"/>
              </w:rPr>
            </w:pPr>
            <w:r w:rsidRPr="00C20E2C">
              <w:rPr>
                <w:bCs/>
                <w:sz w:val="24"/>
                <w:szCs w:val="24"/>
                <w:lang w:eastAsia="en-US"/>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020" w:type="dxa"/>
          </w:tcPr>
          <w:p w:rsidR="00C15ECB" w:rsidRPr="00C20E2C" w:rsidRDefault="00C15ECB" w:rsidP="00C15ECB">
            <w:pPr>
              <w:pStyle w:val="affffff8"/>
              <w:ind w:firstLine="0"/>
              <w:jc w:val="center"/>
              <w:rPr>
                <w:sz w:val="24"/>
                <w:szCs w:val="24"/>
              </w:rPr>
            </w:pPr>
            <w:r w:rsidRPr="00C20E2C">
              <w:rPr>
                <w:sz w:val="24"/>
                <w:szCs w:val="24"/>
              </w:rPr>
              <w:t>12.0</w:t>
            </w:r>
          </w:p>
        </w:tc>
        <w:tc>
          <w:tcPr>
            <w:tcW w:w="2835" w:type="dxa"/>
          </w:tcPr>
          <w:p w:rsidR="00C15ECB" w:rsidRPr="00C20E2C" w:rsidRDefault="00C15ECB" w:rsidP="00C15ECB">
            <w:pPr>
              <w:ind w:firstLine="0"/>
              <w:rPr>
                <w:sz w:val="24"/>
                <w:szCs w:val="24"/>
              </w:rPr>
            </w:pPr>
          </w:p>
        </w:tc>
        <w:tc>
          <w:tcPr>
            <w:tcW w:w="11339" w:type="dxa"/>
          </w:tcPr>
          <w:p w:rsidR="00C15ECB" w:rsidRPr="00C20E2C" w:rsidRDefault="00C15ECB" w:rsidP="00C15ECB">
            <w:pPr>
              <w:widowControl/>
              <w:tabs>
                <w:tab w:val="left" w:pos="429"/>
              </w:tabs>
              <w:suppressAutoHyphens w:val="0"/>
              <w:autoSpaceDE/>
              <w:ind w:firstLine="0"/>
              <w:rPr>
                <w:iCs/>
                <w:sz w:val="24"/>
                <w:szCs w:val="24"/>
              </w:rPr>
            </w:pPr>
            <w:r w:rsidRPr="00C20E2C">
              <w:rPr>
                <w:iCs/>
                <w:sz w:val="24"/>
                <w:szCs w:val="24"/>
              </w:rPr>
              <w:t>1.</w:t>
            </w:r>
            <w:r w:rsidRPr="00C20E2C">
              <w:rPr>
                <w:iCs/>
                <w:sz w:val="24"/>
                <w:szCs w:val="24"/>
              </w:rPr>
              <w:tab/>
              <w:t>Предельные (минимальные и (или) максимальные) размеры земельных участков, в том числе их площадь – не нормируется.</w:t>
            </w:r>
          </w:p>
          <w:p w:rsidR="00C15ECB" w:rsidRPr="00C20E2C" w:rsidRDefault="00C15ECB" w:rsidP="00C15ECB">
            <w:pPr>
              <w:widowControl/>
              <w:tabs>
                <w:tab w:val="left" w:pos="429"/>
              </w:tabs>
              <w:suppressAutoHyphens w:val="0"/>
              <w:autoSpaceDE/>
              <w:ind w:firstLine="0"/>
              <w:rPr>
                <w:iCs/>
                <w:sz w:val="24"/>
                <w:szCs w:val="24"/>
              </w:rPr>
            </w:pPr>
            <w:r w:rsidRPr="00C20E2C">
              <w:rPr>
                <w:iCs/>
                <w:sz w:val="24"/>
                <w:szCs w:val="24"/>
              </w:rPr>
              <w:t>2.</w:t>
            </w:r>
            <w:r w:rsidRPr="00C20E2C">
              <w:rPr>
                <w:iCs/>
                <w:sz w:val="24"/>
                <w:szCs w:val="24"/>
              </w:rPr>
              <w:ta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C15ECB" w:rsidRPr="00C20E2C" w:rsidRDefault="00C15ECB" w:rsidP="00C15ECB">
            <w:pPr>
              <w:widowControl/>
              <w:tabs>
                <w:tab w:val="left" w:pos="429"/>
              </w:tabs>
              <w:suppressAutoHyphens w:val="0"/>
              <w:autoSpaceDE/>
              <w:ind w:firstLine="0"/>
              <w:rPr>
                <w:iCs/>
                <w:sz w:val="24"/>
                <w:szCs w:val="24"/>
              </w:rPr>
            </w:pPr>
            <w:r w:rsidRPr="00C20E2C">
              <w:rPr>
                <w:iCs/>
                <w:sz w:val="24"/>
                <w:szCs w:val="24"/>
              </w:rPr>
              <w:t>3.</w:t>
            </w:r>
            <w:r w:rsidRPr="00C20E2C">
              <w:rPr>
                <w:iCs/>
                <w:sz w:val="24"/>
                <w:szCs w:val="24"/>
              </w:rPr>
              <w:tab/>
              <w:t>Предельное количество этажей или предельная высота зданий, строений, сооружений – не нормируется.</w:t>
            </w:r>
          </w:p>
          <w:p w:rsidR="00C15ECB" w:rsidRPr="00C20E2C" w:rsidRDefault="00C15ECB" w:rsidP="00C15ECB">
            <w:pPr>
              <w:widowControl/>
              <w:tabs>
                <w:tab w:val="left" w:pos="429"/>
              </w:tabs>
              <w:suppressAutoHyphens w:val="0"/>
              <w:autoSpaceDE/>
              <w:ind w:firstLine="0"/>
              <w:rPr>
                <w:iCs/>
                <w:sz w:val="24"/>
                <w:szCs w:val="24"/>
              </w:rPr>
            </w:pPr>
            <w:r w:rsidRPr="00C20E2C">
              <w:rPr>
                <w:iCs/>
                <w:sz w:val="24"/>
                <w:szCs w:val="24"/>
              </w:rPr>
              <w:t>4.</w:t>
            </w:r>
            <w:r w:rsidRPr="00C20E2C">
              <w:rPr>
                <w:iCs/>
                <w:sz w:val="24"/>
                <w:szCs w:val="24"/>
              </w:rPr>
              <w:tab/>
              <w:t>Максимальный процент застройки – 0 %.</w:t>
            </w:r>
          </w:p>
          <w:p w:rsidR="00C15ECB" w:rsidRPr="00C20E2C" w:rsidRDefault="00C15ECB" w:rsidP="00C15ECB">
            <w:pPr>
              <w:widowControl/>
              <w:tabs>
                <w:tab w:val="left" w:pos="429"/>
              </w:tabs>
              <w:suppressAutoHyphens w:val="0"/>
              <w:autoSpaceDE/>
              <w:ind w:firstLine="0"/>
              <w:rPr>
                <w:iCs/>
                <w:sz w:val="24"/>
                <w:szCs w:val="24"/>
              </w:rPr>
            </w:pPr>
            <w:r w:rsidRPr="00C20E2C">
              <w:rPr>
                <w:iCs/>
                <w:sz w:val="24"/>
                <w:szCs w:val="24"/>
              </w:rPr>
              <w:t>5.</w:t>
            </w:r>
            <w:r w:rsidRPr="00C20E2C">
              <w:rPr>
                <w:iCs/>
                <w:sz w:val="24"/>
                <w:szCs w:val="24"/>
              </w:rPr>
              <w:tab/>
              <w:t>Строительство объектов капитального строительства на территориях общего пользования (скверах, бульварах, площадях) запрещено.</w:t>
            </w:r>
          </w:p>
          <w:p w:rsidR="00C15ECB" w:rsidRPr="00C20E2C" w:rsidRDefault="00C15ECB" w:rsidP="00C15ECB">
            <w:pPr>
              <w:pStyle w:val="ab"/>
              <w:widowControl/>
              <w:numPr>
                <w:ilvl w:val="0"/>
                <w:numId w:val="86"/>
              </w:numPr>
              <w:tabs>
                <w:tab w:val="left" w:pos="429"/>
              </w:tabs>
              <w:suppressAutoHyphens w:val="0"/>
              <w:autoSpaceDE/>
              <w:ind w:left="0" w:firstLine="0"/>
              <w:rPr>
                <w:iCs/>
                <w:sz w:val="24"/>
                <w:szCs w:val="24"/>
              </w:rPr>
            </w:pPr>
            <w:r w:rsidRPr="00C20E2C">
              <w:rPr>
                <w:iCs/>
                <w:sz w:val="24"/>
                <w:szCs w:val="24"/>
              </w:rPr>
              <w:t>6.</w:t>
            </w:r>
            <w:r w:rsidRPr="00C20E2C">
              <w:rPr>
                <w:iCs/>
                <w:sz w:val="24"/>
                <w:szCs w:val="24"/>
              </w:rPr>
              <w:tab/>
              <w:t>На землях общего пользования не допускается ремонт автомобилей, складирование строительных материалов, хозяйственного инвентаря.</w:t>
            </w:r>
          </w:p>
        </w:tc>
      </w:tr>
      <w:tr w:rsidR="00C15ECB" w:rsidRPr="00C20E2C" w:rsidTr="00AD1DAB">
        <w:tc>
          <w:tcPr>
            <w:tcW w:w="2835" w:type="dxa"/>
          </w:tcPr>
          <w:p w:rsidR="00C15ECB" w:rsidRPr="00C20E2C" w:rsidRDefault="00C15ECB" w:rsidP="00C15ECB">
            <w:pPr>
              <w:pStyle w:val="affffffa"/>
              <w:ind w:firstLine="0"/>
              <w:rPr>
                <w:rFonts w:ascii="Times New Roman" w:hAnsi="Times New Roman" w:cs="Times New Roman"/>
                <w:sz w:val="24"/>
                <w:szCs w:val="24"/>
              </w:rPr>
            </w:pPr>
            <w:r w:rsidRPr="00C20E2C">
              <w:rPr>
                <w:rFonts w:ascii="Times New Roman" w:hAnsi="Times New Roman" w:cs="Times New Roman"/>
                <w:sz w:val="24"/>
                <w:szCs w:val="24"/>
              </w:rPr>
              <w:t>Улично-дорожная сеть</w:t>
            </w:r>
          </w:p>
        </w:tc>
        <w:tc>
          <w:tcPr>
            <w:tcW w:w="3969" w:type="dxa"/>
          </w:tcPr>
          <w:p w:rsidR="00C15ECB" w:rsidRPr="00C20E2C" w:rsidRDefault="00C15ECB" w:rsidP="00C15ECB">
            <w:pPr>
              <w:pStyle w:val="affffff8"/>
              <w:ind w:firstLine="0"/>
              <w:rPr>
                <w:sz w:val="24"/>
                <w:szCs w:val="24"/>
              </w:rPr>
            </w:pPr>
            <w:r w:rsidRPr="00C20E2C">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C20E2C">
              <w:rPr>
                <w:sz w:val="24"/>
                <w:szCs w:val="24"/>
              </w:rPr>
              <w:t>велотранспортной</w:t>
            </w:r>
            <w:proofErr w:type="spellEnd"/>
            <w:r w:rsidRPr="00C20E2C">
              <w:rPr>
                <w:sz w:val="24"/>
                <w:szCs w:val="24"/>
              </w:rPr>
              <w:t xml:space="preserve"> и инженерной инфраструктуры;</w:t>
            </w:r>
          </w:p>
          <w:p w:rsidR="00C15ECB" w:rsidRPr="00C20E2C" w:rsidRDefault="00C15ECB" w:rsidP="00C15ECB">
            <w:pPr>
              <w:pStyle w:val="affffff8"/>
              <w:ind w:firstLine="0"/>
              <w:rPr>
                <w:sz w:val="24"/>
                <w:szCs w:val="24"/>
              </w:rPr>
            </w:pPr>
            <w:r w:rsidRPr="00C20E2C">
              <w:rPr>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C20E2C">
                <w:rPr>
                  <w:rStyle w:val="affffff3"/>
                  <w:sz w:val="24"/>
                  <w:szCs w:val="24"/>
                </w:rPr>
                <w:t>кодами 2.7.1</w:t>
              </w:r>
            </w:hyperlink>
            <w:r w:rsidRPr="00C20E2C">
              <w:rPr>
                <w:sz w:val="24"/>
                <w:szCs w:val="24"/>
              </w:rPr>
              <w:t xml:space="preserve">, </w:t>
            </w:r>
            <w:hyperlink w:anchor="sub_1049" w:history="1">
              <w:r w:rsidRPr="00C20E2C">
                <w:rPr>
                  <w:rStyle w:val="affffff3"/>
                  <w:sz w:val="24"/>
                  <w:szCs w:val="24"/>
                </w:rPr>
                <w:t>4.9</w:t>
              </w:r>
            </w:hyperlink>
            <w:r w:rsidRPr="00C20E2C">
              <w:rPr>
                <w:sz w:val="24"/>
                <w:szCs w:val="24"/>
              </w:rPr>
              <w:t xml:space="preserve">, </w:t>
            </w:r>
            <w:hyperlink w:anchor="sub_1723" w:history="1">
              <w:r w:rsidRPr="00C20E2C">
                <w:rPr>
                  <w:rStyle w:val="affffff3"/>
                  <w:sz w:val="24"/>
                  <w:szCs w:val="24"/>
                </w:rPr>
                <w:t>7.2.3</w:t>
              </w:r>
            </w:hyperlink>
            <w:r w:rsidRPr="00C20E2C">
              <w:rPr>
                <w:sz w:val="24"/>
                <w:szCs w:val="24"/>
              </w:rPr>
              <w:t>, а также некапитальных сооружений, предназначенных для охраны транспортных средств</w:t>
            </w:r>
          </w:p>
        </w:tc>
        <w:tc>
          <w:tcPr>
            <w:tcW w:w="1020" w:type="dxa"/>
          </w:tcPr>
          <w:p w:rsidR="00C15ECB" w:rsidRPr="00C20E2C" w:rsidRDefault="00C15ECB" w:rsidP="00C15ECB">
            <w:pPr>
              <w:pStyle w:val="affffff8"/>
              <w:ind w:firstLine="0"/>
              <w:jc w:val="center"/>
              <w:rPr>
                <w:sz w:val="24"/>
                <w:szCs w:val="24"/>
              </w:rPr>
            </w:pPr>
            <w:r w:rsidRPr="00C20E2C">
              <w:rPr>
                <w:sz w:val="24"/>
                <w:szCs w:val="24"/>
              </w:rPr>
              <w:t>12.0.1</w:t>
            </w:r>
          </w:p>
        </w:tc>
        <w:tc>
          <w:tcPr>
            <w:tcW w:w="2835" w:type="dxa"/>
          </w:tcPr>
          <w:p w:rsidR="00C15ECB" w:rsidRPr="00C20E2C" w:rsidRDefault="00C15ECB" w:rsidP="00C15ECB">
            <w:pPr>
              <w:ind w:firstLine="0"/>
              <w:rPr>
                <w:sz w:val="24"/>
                <w:szCs w:val="24"/>
              </w:rPr>
            </w:pPr>
            <w:r w:rsidRPr="00C20E2C">
              <w:rPr>
                <w:sz w:val="24"/>
                <w:szCs w:val="24"/>
              </w:rPr>
              <w:t>Улично-дорожная сеть, автомобильные дороги, пешеходные тротуары, подъезды, проезды</w:t>
            </w:r>
          </w:p>
        </w:tc>
        <w:tc>
          <w:tcPr>
            <w:tcW w:w="11339" w:type="dxa"/>
          </w:tcPr>
          <w:p w:rsidR="00C15ECB" w:rsidRPr="00C20E2C" w:rsidRDefault="00C15ECB" w:rsidP="00C15ECB">
            <w:pPr>
              <w:pStyle w:val="ab"/>
              <w:widowControl/>
              <w:numPr>
                <w:ilvl w:val="0"/>
                <w:numId w:val="86"/>
              </w:numPr>
              <w:tabs>
                <w:tab w:val="left" w:pos="429"/>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C15ECB" w:rsidRPr="00C20E2C" w:rsidRDefault="00C15ECB" w:rsidP="00C15ECB">
            <w:pPr>
              <w:pStyle w:val="ab"/>
              <w:widowControl/>
              <w:numPr>
                <w:ilvl w:val="0"/>
                <w:numId w:val="86"/>
              </w:numPr>
              <w:tabs>
                <w:tab w:val="left" w:pos="429"/>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C15ECB" w:rsidRPr="00C20E2C" w:rsidRDefault="00C15ECB" w:rsidP="00C15ECB">
            <w:pPr>
              <w:pStyle w:val="ab"/>
              <w:widowControl/>
              <w:numPr>
                <w:ilvl w:val="0"/>
                <w:numId w:val="86"/>
              </w:numPr>
              <w:tabs>
                <w:tab w:val="left" w:pos="429"/>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C15ECB" w:rsidRPr="00C20E2C" w:rsidRDefault="00C15ECB" w:rsidP="00C15ECB">
            <w:pPr>
              <w:pStyle w:val="ab"/>
              <w:widowControl/>
              <w:numPr>
                <w:ilvl w:val="0"/>
                <w:numId w:val="86"/>
              </w:numPr>
              <w:tabs>
                <w:tab w:val="left" w:pos="429"/>
              </w:tabs>
              <w:suppressAutoHyphens w:val="0"/>
              <w:autoSpaceDE/>
              <w:ind w:left="0" w:firstLine="0"/>
              <w:rPr>
                <w:sz w:val="24"/>
                <w:szCs w:val="24"/>
              </w:rPr>
            </w:pPr>
            <w:r w:rsidRPr="00C20E2C">
              <w:rPr>
                <w:iCs/>
                <w:sz w:val="24"/>
                <w:szCs w:val="24"/>
              </w:rPr>
              <w:t>Максимальный процент застройки – не нормируется</w:t>
            </w:r>
            <w:r w:rsidRPr="00C20E2C">
              <w:rPr>
                <w:sz w:val="24"/>
                <w:szCs w:val="24"/>
              </w:rPr>
              <w:t xml:space="preserve">. </w:t>
            </w:r>
          </w:p>
          <w:p w:rsidR="00C15ECB" w:rsidRPr="00C20E2C" w:rsidRDefault="00C15ECB" w:rsidP="00C15ECB">
            <w:pPr>
              <w:pStyle w:val="ab"/>
              <w:widowControl/>
              <w:numPr>
                <w:ilvl w:val="0"/>
                <w:numId w:val="86"/>
              </w:numPr>
              <w:tabs>
                <w:tab w:val="left" w:pos="429"/>
              </w:tabs>
              <w:suppressAutoHyphens w:val="0"/>
              <w:autoSpaceDE/>
              <w:ind w:left="0" w:firstLine="0"/>
              <w:rPr>
                <w:sz w:val="24"/>
                <w:szCs w:val="24"/>
              </w:rPr>
            </w:pPr>
            <w:r w:rsidRPr="00C20E2C">
              <w:rPr>
                <w:sz w:val="24"/>
                <w:szCs w:val="24"/>
              </w:rPr>
              <w:t xml:space="preserve">На земельных участках площадью более </w:t>
            </w:r>
            <w:r w:rsidRPr="00C20E2C">
              <w:rPr>
                <w:b/>
                <w:sz w:val="24"/>
                <w:szCs w:val="24"/>
              </w:rPr>
              <w:t>0,5 га</w:t>
            </w:r>
            <w:r w:rsidRPr="00C20E2C">
              <w:rPr>
                <w:sz w:val="24"/>
                <w:szCs w:val="24"/>
              </w:rPr>
              <w:t xml:space="preserve"> должны быть предусмотрены проезды с твердым покрытием к каждому зданию или сооружению, расположенному на участке.</w:t>
            </w:r>
          </w:p>
          <w:p w:rsidR="00C15ECB" w:rsidRPr="00C20E2C" w:rsidRDefault="00C15ECB" w:rsidP="00C15ECB">
            <w:pPr>
              <w:pStyle w:val="ab"/>
              <w:widowControl/>
              <w:numPr>
                <w:ilvl w:val="0"/>
                <w:numId w:val="86"/>
              </w:numPr>
              <w:tabs>
                <w:tab w:val="left" w:pos="429"/>
              </w:tabs>
              <w:suppressAutoHyphens w:val="0"/>
              <w:autoSpaceDE/>
              <w:ind w:left="0" w:firstLine="0"/>
              <w:rPr>
                <w:sz w:val="24"/>
                <w:szCs w:val="24"/>
              </w:rPr>
            </w:pPr>
            <w:r w:rsidRPr="00C20E2C">
              <w:rPr>
                <w:sz w:val="24"/>
                <w:szCs w:val="24"/>
              </w:rPr>
              <w:t xml:space="preserve">Тупиковые проезды должны заканчиваться разворотными площадками размером </w:t>
            </w:r>
            <w:r w:rsidRPr="00C20E2C">
              <w:rPr>
                <w:sz w:val="24"/>
                <w:szCs w:val="24"/>
              </w:rPr>
              <w:br/>
            </w:r>
            <w:r w:rsidRPr="00C20E2C">
              <w:rPr>
                <w:b/>
                <w:sz w:val="24"/>
                <w:szCs w:val="24"/>
              </w:rPr>
              <w:t>12x12 м</w:t>
            </w:r>
            <w:r w:rsidRPr="00C20E2C">
              <w:rPr>
                <w:sz w:val="24"/>
                <w:szCs w:val="24"/>
              </w:rPr>
              <w:t>.</w:t>
            </w:r>
          </w:p>
          <w:p w:rsidR="00C15ECB" w:rsidRPr="00C20E2C" w:rsidRDefault="00C15ECB" w:rsidP="00C15ECB">
            <w:pPr>
              <w:pStyle w:val="ab"/>
              <w:widowControl/>
              <w:numPr>
                <w:ilvl w:val="0"/>
                <w:numId w:val="86"/>
              </w:numPr>
              <w:tabs>
                <w:tab w:val="left" w:pos="429"/>
              </w:tabs>
              <w:suppressAutoHyphens w:val="0"/>
              <w:autoSpaceDE/>
              <w:ind w:left="0" w:firstLine="0"/>
              <w:rPr>
                <w:sz w:val="24"/>
                <w:szCs w:val="24"/>
              </w:rPr>
            </w:pPr>
            <w:r w:rsidRPr="00C20E2C">
              <w:rPr>
                <w:sz w:val="24"/>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C15ECB" w:rsidRPr="00C20E2C" w:rsidTr="00AD1DAB">
        <w:trPr>
          <w:trHeight w:val="541"/>
        </w:trPr>
        <w:tc>
          <w:tcPr>
            <w:tcW w:w="2835" w:type="dxa"/>
          </w:tcPr>
          <w:p w:rsidR="00C15ECB" w:rsidRPr="00C20E2C" w:rsidRDefault="00C15ECB" w:rsidP="00C15ECB">
            <w:pPr>
              <w:pStyle w:val="affffffa"/>
              <w:ind w:firstLine="0"/>
              <w:rPr>
                <w:rFonts w:ascii="Times New Roman" w:hAnsi="Times New Roman" w:cs="Times New Roman"/>
                <w:sz w:val="24"/>
                <w:szCs w:val="24"/>
              </w:rPr>
            </w:pPr>
            <w:r w:rsidRPr="00C20E2C">
              <w:rPr>
                <w:rFonts w:ascii="Times New Roman" w:hAnsi="Times New Roman" w:cs="Times New Roman"/>
                <w:sz w:val="24"/>
                <w:szCs w:val="24"/>
              </w:rPr>
              <w:t>Благоустройство территории</w:t>
            </w:r>
          </w:p>
        </w:tc>
        <w:tc>
          <w:tcPr>
            <w:tcW w:w="3969" w:type="dxa"/>
          </w:tcPr>
          <w:p w:rsidR="00C15ECB" w:rsidRPr="00C20E2C" w:rsidRDefault="00C15ECB" w:rsidP="00C15ECB">
            <w:pPr>
              <w:pStyle w:val="affffff8"/>
              <w:ind w:firstLine="0"/>
              <w:rPr>
                <w:sz w:val="24"/>
                <w:szCs w:val="24"/>
              </w:rPr>
            </w:pPr>
            <w:r w:rsidRPr="00C20E2C">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020" w:type="dxa"/>
          </w:tcPr>
          <w:p w:rsidR="00C15ECB" w:rsidRPr="00C20E2C" w:rsidRDefault="00C15ECB" w:rsidP="00C15ECB">
            <w:pPr>
              <w:pStyle w:val="affffff8"/>
              <w:ind w:firstLine="0"/>
              <w:jc w:val="center"/>
              <w:rPr>
                <w:sz w:val="24"/>
                <w:szCs w:val="24"/>
              </w:rPr>
            </w:pPr>
            <w:r w:rsidRPr="00C20E2C">
              <w:rPr>
                <w:sz w:val="24"/>
                <w:szCs w:val="24"/>
              </w:rPr>
              <w:t>12.0.2</w:t>
            </w:r>
          </w:p>
        </w:tc>
        <w:tc>
          <w:tcPr>
            <w:tcW w:w="2835" w:type="dxa"/>
          </w:tcPr>
          <w:p w:rsidR="00C15ECB" w:rsidRPr="00C20E2C" w:rsidRDefault="00C15ECB" w:rsidP="00C15ECB">
            <w:pPr>
              <w:ind w:firstLine="0"/>
              <w:rPr>
                <w:sz w:val="24"/>
                <w:szCs w:val="24"/>
              </w:rPr>
            </w:pPr>
            <w:r w:rsidRPr="00C20E2C">
              <w:rPr>
                <w:sz w:val="24"/>
                <w:szCs w:val="24"/>
              </w:rPr>
              <w:t>Благоустройство и озеленение территории, скверы, бульвары, площади, малые архитектурные формы</w:t>
            </w:r>
          </w:p>
          <w:p w:rsidR="00C15ECB" w:rsidRPr="00C20E2C" w:rsidRDefault="00C15ECB" w:rsidP="00C15ECB">
            <w:pPr>
              <w:ind w:firstLine="0"/>
              <w:rPr>
                <w:sz w:val="24"/>
                <w:szCs w:val="24"/>
              </w:rPr>
            </w:pPr>
          </w:p>
        </w:tc>
        <w:tc>
          <w:tcPr>
            <w:tcW w:w="11339" w:type="dxa"/>
          </w:tcPr>
          <w:p w:rsidR="00C15ECB" w:rsidRPr="00C20E2C" w:rsidRDefault="00C15ECB" w:rsidP="00C15ECB">
            <w:pPr>
              <w:pStyle w:val="ab"/>
              <w:widowControl/>
              <w:numPr>
                <w:ilvl w:val="0"/>
                <w:numId w:val="85"/>
              </w:numPr>
              <w:tabs>
                <w:tab w:val="left" w:pos="429"/>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C15ECB" w:rsidRPr="00C20E2C" w:rsidRDefault="00C15ECB" w:rsidP="00C15ECB">
            <w:pPr>
              <w:pStyle w:val="ab"/>
              <w:widowControl/>
              <w:numPr>
                <w:ilvl w:val="0"/>
                <w:numId w:val="85"/>
              </w:numPr>
              <w:tabs>
                <w:tab w:val="left" w:pos="429"/>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C15ECB" w:rsidRPr="00C20E2C" w:rsidRDefault="00C15ECB" w:rsidP="00C15ECB">
            <w:pPr>
              <w:pStyle w:val="ab"/>
              <w:widowControl/>
              <w:numPr>
                <w:ilvl w:val="0"/>
                <w:numId w:val="85"/>
              </w:numPr>
              <w:tabs>
                <w:tab w:val="left" w:pos="429"/>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C15ECB" w:rsidRPr="00C20E2C" w:rsidRDefault="00C15ECB" w:rsidP="00C15ECB">
            <w:pPr>
              <w:pStyle w:val="ab"/>
              <w:widowControl/>
              <w:numPr>
                <w:ilvl w:val="0"/>
                <w:numId w:val="85"/>
              </w:numPr>
              <w:tabs>
                <w:tab w:val="left" w:pos="429"/>
              </w:tabs>
              <w:suppressAutoHyphens w:val="0"/>
              <w:autoSpaceDE/>
              <w:ind w:left="0" w:firstLine="0"/>
              <w:rPr>
                <w:sz w:val="24"/>
                <w:szCs w:val="24"/>
              </w:rPr>
            </w:pPr>
            <w:r w:rsidRPr="00C20E2C">
              <w:rPr>
                <w:iCs/>
                <w:sz w:val="24"/>
                <w:szCs w:val="24"/>
              </w:rPr>
              <w:t>Максимальный процент застройки –</w:t>
            </w:r>
            <w:r w:rsidRPr="00C20E2C">
              <w:rPr>
                <w:sz w:val="24"/>
                <w:szCs w:val="24"/>
              </w:rPr>
              <w:t xml:space="preserve"> </w:t>
            </w:r>
            <w:r w:rsidRPr="00C20E2C">
              <w:rPr>
                <w:b/>
                <w:sz w:val="24"/>
                <w:szCs w:val="24"/>
              </w:rPr>
              <w:t>0 %.</w:t>
            </w:r>
          </w:p>
          <w:p w:rsidR="00C15ECB" w:rsidRPr="00C20E2C" w:rsidRDefault="00C15ECB" w:rsidP="00C15ECB">
            <w:pPr>
              <w:pStyle w:val="ab"/>
              <w:widowControl/>
              <w:numPr>
                <w:ilvl w:val="0"/>
                <w:numId w:val="85"/>
              </w:numPr>
              <w:tabs>
                <w:tab w:val="left" w:pos="429"/>
              </w:tabs>
              <w:suppressAutoHyphens w:val="0"/>
              <w:autoSpaceDE/>
              <w:ind w:left="0" w:firstLine="0"/>
              <w:rPr>
                <w:sz w:val="24"/>
                <w:szCs w:val="24"/>
              </w:rPr>
            </w:pPr>
            <w:r w:rsidRPr="00C20E2C">
              <w:rPr>
                <w:sz w:val="24"/>
                <w:szCs w:val="24"/>
              </w:rPr>
              <w:t>Строительство объектов капитального строительства на территориях общего пользования (скверах, бульварах, площадях) запрещено.</w:t>
            </w:r>
          </w:p>
          <w:p w:rsidR="00C15ECB" w:rsidRPr="00C20E2C" w:rsidRDefault="00C15ECB" w:rsidP="00C15ECB">
            <w:pPr>
              <w:pStyle w:val="ab"/>
              <w:widowControl/>
              <w:numPr>
                <w:ilvl w:val="0"/>
                <w:numId w:val="85"/>
              </w:numPr>
              <w:tabs>
                <w:tab w:val="left" w:pos="429"/>
              </w:tabs>
              <w:suppressAutoHyphens w:val="0"/>
              <w:autoSpaceDE/>
              <w:ind w:left="0" w:firstLine="0"/>
              <w:rPr>
                <w:sz w:val="24"/>
                <w:szCs w:val="24"/>
              </w:rPr>
            </w:pPr>
            <w:r w:rsidRPr="00C20E2C">
              <w:rPr>
                <w:sz w:val="24"/>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C15ECB" w:rsidRPr="00C20E2C" w:rsidTr="00143279">
        <w:tc>
          <w:tcPr>
            <w:tcW w:w="21998" w:type="dxa"/>
            <w:gridSpan w:val="5"/>
          </w:tcPr>
          <w:p w:rsidR="00C15ECB" w:rsidRPr="00C20E2C" w:rsidRDefault="00C15ECB" w:rsidP="00C15ECB">
            <w:pPr>
              <w:pStyle w:val="affffffc"/>
              <w:rPr>
                <w:iCs/>
              </w:rPr>
            </w:pPr>
            <w:r w:rsidRPr="00C20E2C">
              <w:t>Вспомогательные виды разрешённого использования</w:t>
            </w:r>
          </w:p>
        </w:tc>
      </w:tr>
      <w:tr w:rsidR="00C15ECB" w:rsidRPr="00C20E2C" w:rsidTr="00AD1DAB">
        <w:tc>
          <w:tcPr>
            <w:tcW w:w="2835" w:type="dxa"/>
          </w:tcPr>
          <w:p w:rsidR="00C15ECB" w:rsidRPr="00C20E2C" w:rsidRDefault="00C15ECB" w:rsidP="00C15ECB">
            <w:pPr>
              <w:pStyle w:val="affffff8"/>
              <w:ind w:firstLine="0"/>
              <w:rPr>
                <w:sz w:val="24"/>
                <w:szCs w:val="24"/>
              </w:rPr>
            </w:pPr>
            <w:r w:rsidRPr="00C20E2C">
              <w:rPr>
                <w:sz w:val="24"/>
                <w:szCs w:val="24"/>
              </w:rPr>
              <w:t>Коммунальное обслуживание</w:t>
            </w:r>
          </w:p>
        </w:tc>
        <w:tc>
          <w:tcPr>
            <w:tcW w:w="3969" w:type="dxa"/>
          </w:tcPr>
          <w:p w:rsidR="00C15ECB" w:rsidRPr="00C20E2C" w:rsidRDefault="00C15ECB" w:rsidP="00C15ECB">
            <w:pPr>
              <w:pStyle w:val="affffff8"/>
              <w:ind w:firstLine="0"/>
              <w:rPr>
                <w:sz w:val="24"/>
                <w:szCs w:val="24"/>
              </w:rPr>
            </w:pPr>
            <w:r w:rsidRPr="00C20E2C">
              <w:rPr>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C20E2C">
                <w:rPr>
                  <w:rStyle w:val="affffff3"/>
                  <w:sz w:val="24"/>
                  <w:szCs w:val="24"/>
                </w:rPr>
                <w:t>кодами 3.1.1-3.1.2</w:t>
              </w:r>
            </w:hyperlink>
          </w:p>
        </w:tc>
        <w:tc>
          <w:tcPr>
            <w:tcW w:w="1020" w:type="dxa"/>
          </w:tcPr>
          <w:p w:rsidR="00C15ECB" w:rsidRPr="00C20E2C" w:rsidRDefault="00C15ECB" w:rsidP="00C15ECB">
            <w:pPr>
              <w:pStyle w:val="affffff8"/>
              <w:ind w:firstLine="0"/>
              <w:jc w:val="center"/>
              <w:rPr>
                <w:sz w:val="24"/>
                <w:szCs w:val="24"/>
              </w:rPr>
            </w:pPr>
            <w:r w:rsidRPr="00C20E2C">
              <w:rPr>
                <w:sz w:val="24"/>
                <w:szCs w:val="24"/>
              </w:rPr>
              <w:t>3.1</w:t>
            </w:r>
          </w:p>
        </w:tc>
        <w:tc>
          <w:tcPr>
            <w:tcW w:w="2835" w:type="dxa"/>
          </w:tcPr>
          <w:p w:rsidR="00C15ECB" w:rsidRPr="00C20E2C" w:rsidRDefault="00C15ECB" w:rsidP="00C15ECB">
            <w:pPr>
              <w:ind w:firstLine="0"/>
              <w:rPr>
                <w:sz w:val="24"/>
                <w:szCs w:val="24"/>
              </w:rPr>
            </w:pPr>
            <w:r w:rsidRPr="00C20E2C">
              <w:rPr>
                <w:sz w:val="24"/>
                <w:szCs w:val="24"/>
              </w:rPr>
              <w:t>Площадка с контейнерами для отходов и крупногабаритного мусора</w:t>
            </w:r>
          </w:p>
        </w:tc>
        <w:tc>
          <w:tcPr>
            <w:tcW w:w="11339" w:type="dxa"/>
          </w:tcPr>
          <w:p w:rsidR="00C15ECB" w:rsidRPr="00C20E2C" w:rsidRDefault="00C15ECB" w:rsidP="00C15ECB">
            <w:pPr>
              <w:pStyle w:val="ab"/>
              <w:widowControl/>
              <w:numPr>
                <w:ilvl w:val="0"/>
                <w:numId w:val="91"/>
              </w:numPr>
              <w:tabs>
                <w:tab w:val="left" w:pos="429"/>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C15ECB" w:rsidRPr="00C20E2C" w:rsidRDefault="00C15ECB" w:rsidP="00C15ECB">
            <w:pPr>
              <w:pStyle w:val="ab"/>
              <w:widowControl/>
              <w:numPr>
                <w:ilvl w:val="0"/>
                <w:numId w:val="91"/>
              </w:numPr>
              <w:tabs>
                <w:tab w:val="left" w:pos="429"/>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C15ECB" w:rsidRPr="00C20E2C" w:rsidRDefault="00C15ECB" w:rsidP="00C15ECB">
            <w:pPr>
              <w:pStyle w:val="ab"/>
              <w:widowControl/>
              <w:numPr>
                <w:ilvl w:val="0"/>
                <w:numId w:val="91"/>
              </w:numPr>
              <w:tabs>
                <w:tab w:val="left" w:pos="429"/>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C15ECB" w:rsidRPr="00C20E2C" w:rsidRDefault="00C15ECB" w:rsidP="00C15ECB">
            <w:pPr>
              <w:pStyle w:val="ab"/>
              <w:widowControl/>
              <w:numPr>
                <w:ilvl w:val="0"/>
                <w:numId w:val="91"/>
              </w:numPr>
              <w:suppressAutoHyphens w:val="0"/>
              <w:autoSpaceDE/>
              <w:ind w:left="0" w:firstLine="0"/>
              <w:rPr>
                <w:sz w:val="24"/>
                <w:szCs w:val="24"/>
              </w:rPr>
            </w:pPr>
            <w:r w:rsidRPr="00C20E2C">
              <w:rPr>
                <w:iCs/>
                <w:sz w:val="24"/>
                <w:szCs w:val="24"/>
              </w:rPr>
              <w:t xml:space="preserve">Максимальный процент застройки – </w:t>
            </w:r>
            <w:r w:rsidRPr="00C20E2C">
              <w:rPr>
                <w:b/>
                <w:sz w:val="24"/>
                <w:szCs w:val="24"/>
              </w:rPr>
              <w:t>0%.</w:t>
            </w:r>
          </w:p>
          <w:p w:rsidR="00C15ECB" w:rsidRPr="00C20E2C" w:rsidRDefault="00C15ECB" w:rsidP="00C15ECB">
            <w:pPr>
              <w:pStyle w:val="ab"/>
              <w:widowControl/>
              <w:numPr>
                <w:ilvl w:val="0"/>
                <w:numId w:val="91"/>
              </w:numPr>
              <w:suppressAutoHyphens w:val="0"/>
              <w:autoSpaceDE/>
              <w:ind w:left="0" w:firstLine="0"/>
              <w:rPr>
                <w:sz w:val="24"/>
                <w:szCs w:val="24"/>
              </w:rPr>
            </w:pPr>
            <w:r w:rsidRPr="00C20E2C">
              <w:rPr>
                <w:sz w:val="24"/>
                <w:szCs w:val="24"/>
              </w:rPr>
              <w:t xml:space="preserve">Расстояние от площадок для хозяйственных целей общего пользования до наиболее удаленного участка - </w:t>
            </w:r>
            <w:r w:rsidRPr="00C20E2C">
              <w:rPr>
                <w:b/>
                <w:sz w:val="24"/>
                <w:szCs w:val="24"/>
              </w:rPr>
              <w:t>не более 100 м</w:t>
            </w:r>
            <w:r w:rsidRPr="00C20E2C">
              <w:rPr>
                <w:sz w:val="24"/>
                <w:szCs w:val="24"/>
              </w:rPr>
              <w:t>.</w:t>
            </w:r>
          </w:p>
        </w:tc>
      </w:tr>
      <w:tr w:rsidR="00C15ECB" w:rsidRPr="00C20E2C" w:rsidTr="00AD1DAB">
        <w:tc>
          <w:tcPr>
            <w:tcW w:w="2835" w:type="dxa"/>
          </w:tcPr>
          <w:p w:rsidR="00C15ECB" w:rsidRPr="00C20E2C" w:rsidRDefault="00C15ECB" w:rsidP="00C15ECB">
            <w:pPr>
              <w:pStyle w:val="affffffa"/>
              <w:ind w:firstLine="0"/>
              <w:rPr>
                <w:rFonts w:ascii="Times New Roman" w:hAnsi="Times New Roman" w:cs="Times New Roman"/>
                <w:sz w:val="24"/>
                <w:szCs w:val="24"/>
              </w:rPr>
            </w:pPr>
            <w:r w:rsidRPr="00C20E2C">
              <w:rPr>
                <w:rFonts w:ascii="Times New Roman" w:hAnsi="Times New Roman" w:cs="Times New Roman"/>
                <w:sz w:val="24"/>
                <w:szCs w:val="24"/>
              </w:rPr>
              <w:t>Служебные гаражи</w:t>
            </w:r>
          </w:p>
        </w:tc>
        <w:tc>
          <w:tcPr>
            <w:tcW w:w="3969" w:type="dxa"/>
          </w:tcPr>
          <w:p w:rsidR="00C15ECB" w:rsidRPr="00C20E2C" w:rsidRDefault="00C15ECB" w:rsidP="00C15ECB">
            <w:pPr>
              <w:pStyle w:val="affffff8"/>
              <w:ind w:firstLine="0"/>
              <w:rPr>
                <w:sz w:val="24"/>
                <w:szCs w:val="24"/>
              </w:rPr>
            </w:pPr>
            <w:r w:rsidRPr="00C20E2C">
              <w:rPr>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C20E2C">
                <w:rPr>
                  <w:rStyle w:val="affffff3"/>
                  <w:sz w:val="24"/>
                  <w:szCs w:val="24"/>
                </w:rPr>
                <w:t>кодами 3.0</w:t>
              </w:r>
            </w:hyperlink>
            <w:r w:rsidRPr="00C20E2C">
              <w:rPr>
                <w:sz w:val="24"/>
                <w:szCs w:val="24"/>
              </w:rPr>
              <w:t xml:space="preserve">, </w:t>
            </w:r>
            <w:hyperlink w:anchor="sub_1040" w:history="1">
              <w:r w:rsidRPr="00C20E2C">
                <w:rPr>
                  <w:rStyle w:val="affffff3"/>
                  <w:sz w:val="24"/>
                  <w:szCs w:val="24"/>
                </w:rPr>
                <w:t>4.0</w:t>
              </w:r>
            </w:hyperlink>
            <w:r w:rsidRPr="00C20E2C">
              <w:rPr>
                <w:sz w:val="24"/>
                <w:szCs w:val="24"/>
              </w:rPr>
              <w:t>, а также для стоянки и хранения транспортных средств общего пользования, в том числе в депо</w:t>
            </w:r>
          </w:p>
        </w:tc>
        <w:tc>
          <w:tcPr>
            <w:tcW w:w="1020" w:type="dxa"/>
          </w:tcPr>
          <w:p w:rsidR="00C15ECB" w:rsidRPr="00C20E2C" w:rsidRDefault="00C15ECB" w:rsidP="00C15ECB">
            <w:pPr>
              <w:pStyle w:val="affffff8"/>
              <w:ind w:firstLine="0"/>
              <w:jc w:val="center"/>
              <w:rPr>
                <w:sz w:val="24"/>
                <w:szCs w:val="24"/>
              </w:rPr>
            </w:pPr>
            <w:r w:rsidRPr="00C20E2C">
              <w:rPr>
                <w:sz w:val="24"/>
                <w:szCs w:val="24"/>
              </w:rPr>
              <w:t>4.9</w:t>
            </w:r>
          </w:p>
        </w:tc>
        <w:tc>
          <w:tcPr>
            <w:tcW w:w="2835" w:type="dxa"/>
          </w:tcPr>
          <w:p w:rsidR="00C15ECB" w:rsidRPr="00C20E2C" w:rsidRDefault="00C15ECB" w:rsidP="00C15ECB">
            <w:pPr>
              <w:ind w:firstLine="0"/>
              <w:rPr>
                <w:sz w:val="24"/>
                <w:szCs w:val="24"/>
              </w:rPr>
            </w:pPr>
            <w:r w:rsidRPr="00C20E2C">
              <w:rPr>
                <w:sz w:val="24"/>
                <w:szCs w:val="24"/>
              </w:rPr>
              <w:t>Стоянка (парковка)</w:t>
            </w:r>
          </w:p>
        </w:tc>
        <w:tc>
          <w:tcPr>
            <w:tcW w:w="11339" w:type="dxa"/>
          </w:tcPr>
          <w:p w:rsidR="00C15ECB" w:rsidRPr="00C20E2C" w:rsidRDefault="00C15ECB" w:rsidP="00C15ECB">
            <w:pPr>
              <w:pStyle w:val="ab"/>
              <w:widowControl/>
              <w:numPr>
                <w:ilvl w:val="0"/>
                <w:numId w:val="78"/>
              </w:numPr>
              <w:tabs>
                <w:tab w:val="left" w:pos="429"/>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C15ECB" w:rsidRPr="00C20E2C" w:rsidRDefault="00C15ECB" w:rsidP="00C15ECB">
            <w:pPr>
              <w:pStyle w:val="ab"/>
              <w:widowControl/>
              <w:numPr>
                <w:ilvl w:val="0"/>
                <w:numId w:val="78"/>
              </w:numPr>
              <w:tabs>
                <w:tab w:val="left" w:pos="429"/>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C15ECB" w:rsidRPr="00C20E2C" w:rsidRDefault="00C15ECB" w:rsidP="00C15ECB">
            <w:pPr>
              <w:pStyle w:val="ab"/>
              <w:widowControl/>
              <w:numPr>
                <w:ilvl w:val="0"/>
                <w:numId w:val="78"/>
              </w:numPr>
              <w:tabs>
                <w:tab w:val="left" w:pos="429"/>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C15ECB" w:rsidRPr="00C20E2C" w:rsidRDefault="00C15ECB" w:rsidP="00C15ECB">
            <w:pPr>
              <w:pStyle w:val="af7"/>
              <w:numPr>
                <w:ilvl w:val="0"/>
                <w:numId w:val="78"/>
              </w:numPr>
              <w:autoSpaceDE/>
              <w:spacing w:before="0" w:beforeAutospacing="0" w:after="0" w:afterAutospacing="0"/>
              <w:ind w:left="0" w:firstLine="0"/>
              <w:contextualSpacing w:val="0"/>
              <w:rPr>
                <w:sz w:val="24"/>
                <w:szCs w:val="24"/>
              </w:rPr>
            </w:pPr>
            <w:r w:rsidRPr="00C20E2C">
              <w:rPr>
                <w:iCs/>
                <w:sz w:val="24"/>
                <w:szCs w:val="24"/>
              </w:rPr>
              <w:t>Максимальный процент застройки –</w:t>
            </w:r>
            <w:r w:rsidRPr="00C20E2C">
              <w:rPr>
                <w:sz w:val="24"/>
                <w:szCs w:val="24"/>
              </w:rPr>
              <w:t xml:space="preserve"> </w:t>
            </w:r>
            <w:r w:rsidRPr="00C20E2C">
              <w:rPr>
                <w:b/>
                <w:sz w:val="24"/>
                <w:szCs w:val="24"/>
              </w:rPr>
              <w:t>0%.</w:t>
            </w:r>
          </w:p>
          <w:p w:rsidR="00C15ECB" w:rsidRPr="00C20E2C" w:rsidRDefault="00C15ECB" w:rsidP="00C15ECB">
            <w:pPr>
              <w:pStyle w:val="af7"/>
              <w:numPr>
                <w:ilvl w:val="0"/>
                <w:numId w:val="78"/>
              </w:numPr>
              <w:autoSpaceDE/>
              <w:spacing w:before="0" w:beforeAutospacing="0" w:after="0" w:afterAutospacing="0"/>
              <w:ind w:left="0" w:firstLine="0"/>
              <w:contextualSpacing w:val="0"/>
              <w:rPr>
                <w:sz w:val="24"/>
                <w:szCs w:val="24"/>
              </w:rPr>
            </w:pPr>
            <w:r w:rsidRPr="00C20E2C">
              <w:rPr>
                <w:sz w:val="24"/>
                <w:szCs w:val="24"/>
              </w:rPr>
              <w:t xml:space="preserve">Площадь участка для стоянки одного легкового автомобиля следует принимать </w:t>
            </w:r>
            <w:r w:rsidRPr="00C20E2C">
              <w:rPr>
                <w:sz w:val="24"/>
                <w:szCs w:val="24"/>
              </w:rPr>
              <w:br/>
            </w:r>
            <w:r w:rsidRPr="00C20E2C">
              <w:rPr>
                <w:b/>
                <w:sz w:val="24"/>
                <w:szCs w:val="24"/>
              </w:rPr>
              <w:t>25 м2</w:t>
            </w:r>
            <w:r w:rsidRPr="00C20E2C">
              <w:rPr>
                <w:sz w:val="24"/>
                <w:szCs w:val="24"/>
              </w:rPr>
              <w:t xml:space="preserve">, в случае примыкания стоянки к проезжей части – </w:t>
            </w:r>
            <w:r w:rsidRPr="00C20E2C">
              <w:rPr>
                <w:b/>
                <w:sz w:val="24"/>
                <w:szCs w:val="24"/>
              </w:rPr>
              <w:t>22,5 м2.</w:t>
            </w:r>
          </w:p>
        </w:tc>
      </w:tr>
      <w:tr w:rsidR="00C15ECB" w:rsidRPr="00C20E2C" w:rsidTr="00AD1DAB">
        <w:tc>
          <w:tcPr>
            <w:tcW w:w="2835" w:type="dxa"/>
          </w:tcPr>
          <w:p w:rsidR="00C15ECB" w:rsidRPr="00C20E2C" w:rsidRDefault="00C15ECB" w:rsidP="00C15ECB">
            <w:pPr>
              <w:pStyle w:val="affffff8"/>
              <w:ind w:firstLine="0"/>
              <w:rPr>
                <w:sz w:val="24"/>
                <w:szCs w:val="24"/>
              </w:rPr>
            </w:pPr>
            <w:r w:rsidRPr="00C20E2C">
              <w:rPr>
                <w:sz w:val="24"/>
                <w:szCs w:val="24"/>
              </w:rPr>
              <w:t>Отдых (рекреация)</w:t>
            </w:r>
          </w:p>
        </w:tc>
        <w:tc>
          <w:tcPr>
            <w:tcW w:w="3969" w:type="dxa"/>
          </w:tcPr>
          <w:p w:rsidR="00C15ECB" w:rsidRPr="00C20E2C" w:rsidRDefault="00C15ECB" w:rsidP="00C15ECB">
            <w:pPr>
              <w:pStyle w:val="affffff8"/>
              <w:ind w:firstLine="0"/>
              <w:rPr>
                <w:sz w:val="24"/>
                <w:szCs w:val="24"/>
              </w:rPr>
            </w:pPr>
            <w:r w:rsidRPr="00C20E2C">
              <w:rPr>
                <w:sz w:val="24"/>
                <w:szCs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C15ECB" w:rsidRPr="00C20E2C" w:rsidRDefault="00C15ECB" w:rsidP="00C15ECB">
            <w:pPr>
              <w:pStyle w:val="affffff8"/>
              <w:ind w:firstLine="0"/>
              <w:rPr>
                <w:sz w:val="24"/>
                <w:szCs w:val="24"/>
              </w:rPr>
            </w:pPr>
            <w:r w:rsidRPr="00C20E2C">
              <w:rPr>
                <w:sz w:val="24"/>
                <w:szCs w:val="24"/>
              </w:rPr>
              <w:t>создание и уход за городскими лесами, скверами, прудами, озерами, водохранилищами, пляжами, а также обустройство мест отдыха в них.</w:t>
            </w:r>
          </w:p>
          <w:p w:rsidR="00C15ECB" w:rsidRPr="00C20E2C" w:rsidRDefault="00C15ECB" w:rsidP="00C15ECB">
            <w:pPr>
              <w:pStyle w:val="affffff8"/>
              <w:ind w:firstLine="0"/>
              <w:rPr>
                <w:sz w:val="24"/>
                <w:szCs w:val="24"/>
              </w:rPr>
            </w:pPr>
            <w:r w:rsidRPr="00C20E2C">
              <w:rPr>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sidRPr="00C20E2C">
                <w:rPr>
                  <w:rStyle w:val="affffff3"/>
                  <w:sz w:val="24"/>
                  <w:szCs w:val="24"/>
                </w:rPr>
                <w:t>кодами 5.1 - 5.5</w:t>
              </w:r>
            </w:hyperlink>
          </w:p>
        </w:tc>
        <w:tc>
          <w:tcPr>
            <w:tcW w:w="1020" w:type="dxa"/>
          </w:tcPr>
          <w:p w:rsidR="00C15ECB" w:rsidRPr="00C20E2C" w:rsidRDefault="00C15ECB" w:rsidP="00C15ECB">
            <w:pPr>
              <w:pStyle w:val="affffff8"/>
              <w:ind w:firstLine="0"/>
              <w:jc w:val="center"/>
              <w:rPr>
                <w:sz w:val="24"/>
                <w:szCs w:val="24"/>
              </w:rPr>
            </w:pPr>
            <w:r w:rsidRPr="00C20E2C">
              <w:rPr>
                <w:sz w:val="24"/>
                <w:szCs w:val="24"/>
              </w:rPr>
              <w:t>5.0</w:t>
            </w:r>
          </w:p>
        </w:tc>
        <w:tc>
          <w:tcPr>
            <w:tcW w:w="2835" w:type="dxa"/>
          </w:tcPr>
          <w:p w:rsidR="00C15ECB" w:rsidRPr="00C20E2C" w:rsidRDefault="00C15ECB" w:rsidP="00C15ECB">
            <w:pPr>
              <w:ind w:firstLine="0"/>
              <w:rPr>
                <w:sz w:val="24"/>
                <w:szCs w:val="24"/>
              </w:rPr>
            </w:pPr>
            <w:r w:rsidRPr="00C20E2C">
              <w:rPr>
                <w:sz w:val="24"/>
                <w:szCs w:val="24"/>
              </w:rPr>
              <w:t>Места отдыха</w:t>
            </w:r>
          </w:p>
        </w:tc>
        <w:tc>
          <w:tcPr>
            <w:tcW w:w="11339" w:type="dxa"/>
          </w:tcPr>
          <w:p w:rsidR="00C15ECB" w:rsidRPr="00C20E2C" w:rsidRDefault="00C15ECB" w:rsidP="00C15ECB">
            <w:pPr>
              <w:pStyle w:val="ab"/>
              <w:widowControl/>
              <w:numPr>
                <w:ilvl w:val="0"/>
                <w:numId w:val="87"/>
              </w:numPr>
              <w:tabs>
                <w:tab w:val="left" w:pos="429"/>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C15ECB" w:rsidRPr="00C20E2C" w:rsidRDefault="00C15ECB" w:rsidP="00C15ECB">
            <w:pPr>
              <w:pStyle w:val="ab"/>
              <w:widowControl/>
              <w:numPr>
                <w:ilvl w:val="0"/>
                <w:numId w:val="87"/>
              </w:numPr>
              <w:tabs>
                <w:tab w:val="left" w:pos="429"/>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C15ECB" w:rsidRPr="00C20E2C" w:rsidRDefault="00C15ECB" w:rsidP="00C15ECB">
            <w:pPr>
              <w:pStyle w:val="ab"/>
              <w:widowControl/>
              <w:numPr>
                <w:ilvl w:val="0"/>
                <w:numId w:val="87"/>
              </w:numPr>
              <w:tabs>
                <w:tab w:val="left" w:pos="429"/>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C15ECB" w:rsidRPr="00C20E2C" w:rsidRDefault="00C15ECB" w:rsidP="00C15ECB">
            <w:pPr>
              <w:pStyle w:val="ab"/>
              <w:widowControl/>
              <w:numPr>
                <w:ilvl w:val="0"/>
                <w:numId w:val="87"/>
              </w:numPr>
              <w:tabs>
                <w:tab w:val="left" w:pos="429"/>
              </w:tabs>
              <w:suppressAutoHyphens w:val="0"/>
              <w:autoSpaceDE/>
              <w:ind w:left="0" w:firstLine="0"/>
              <w:rPr>
                <w:sz w:val="24"/>
                <w:szCs w:val="24"/>
              </w:rPr>
            </w:pPr>
            <w:r w:rsidRPr="00C20E2C">
              <w:rPr>
                <w:sz w:val="24"/>
                <w:szCs w:val="24"/>
              </w:rPr>
              <w:t xml:space="preserve">Максимальный процент застройки – </w:t>
            </w:r>
            <w:r w:rsidRPr="00C20E2C">
              <w:rPr>
                <w:b/>
                <w:sz w:val="24"/>
                <w:szCs w:val="24"/>
              </w:rPr>
              <w:t>0%.</w:t>
            </w:r>
          </w:p>
          <w:p w:rsidR="00C15ECB" w:rsidRPr="00C20E2C" w:rsidRDefault="00C15ECB" w:rsidP="00C15ECB">
            <w:pPr>
              <w:pStyle w:val="ab"/>
              <w:widowControl/>
              <w:numPr>
                <w:ilvl w:val="0"/>
                <w:numId w:val="87"/>
              </w:numPr>
              <w:tabs>
                <w:tab w:val="left" w:pos="429"/>
              </w:tabs>
              <w:suppressAutoHyphens w:val="0"/>
              <w:autoSpaceDE/>
              <w:ind w:left="0" w:firstLine="0"/>
              <w:rPr>
                <w:sz w:val="24"/>
                <w:szCs w:val="24"/>
              </w:rPr>
            </w:pPr>
            <w:r w:rsidRPr="00C20E2C">
              <w:rPr>
                <w:sz w:val="24"/>
                <w:szCs w:val="24"/>
              </w:rPr>
              <w:t>Площадки для отдыха детей и взрослых:</w:t>
            </w:r>
          </w:p>
          <w:p w:rsidR="00C15ECB" w:rsidRPr="00C20E2C" w:rsidRDefault="00C15ECB" w:rsidP="00C15ECB">
            <w:pPr>
              <w:pStyle w:val="ab"/>
              <w:tabs>
                <w:tab w:val="left" w:pos="429"/>
              </w:tabs>
              <w:ind w:left="0" w:firstLine="0"/>
              <w:rPr>
                <w:sz w:val="24"/>
                <w:szCs w:val="24"/>
              </w:rPr>
            </w:pPr>
            <w:r w:rsidRPr="00C20E2C">
              <w:rPr>
                <w:sz w:val="24"/>
                <w:szCs w:val="24"/>
              </w:rPr>
              <w:t xml:space="preserve">Удельные размеры площадок </w:t>
            </w:r>
            <w:r w:rsidRPr="00C20E2C">
              <w:rPr>
                <w:b/>
                <w:sz w:val="24"/>
                <w:szCs w:val="24"/>
              </w:rPr>
              <w:t>0,7 м</w:t>
            </w:r>
            <w:r w:rsidRPr="00C20E2C">
              <w:rPr>
                <w:b/>
                <w:sz w:val="24"/>
                <w:szCs w:val="24"/>
                <w:vertAlign w:val="superscript"/>
              </w:rPr>
              <w:t>2</w:t>
            </w:r>
            <w:r w:rsidRPr="00C20E2C">
              <w:rPr>
                <w:b/>
                <w:sz w:val="24"/>
                <w:szCs w:val="24"/>
              </w:rPr>
              <w:t>/чел.</w:t>
            </w:r>
          </w:p>
          <w:p w:rsidR="00C15ECB" w:rsidRPr="00C20E2C" w:rsidRDefault="00C15ECB" w:rsidP="00C15ECB">
            <w:pPr>
              <w:pStyle w:val="ab"/>
              <w:tabs>
                <w:tab w:val="left" w:pos="429"/>
              </w:tabs>
              <w:ind w:left="0" w:firstLine="0"/>
              <w:rPr>
                <w:sz w:val="24"/>
                <w:szCs w:val="24"/>
              </w:rPr>
            </w:pPr>
            <w:r w:rsidRPr="00C20E2C">
              <w:rPr>
                <w:sz w:val="24"/>
                <w:szCs w:val="24"/>
              </w:rPr>
              <w:t xml:space="preserve">Расстояние от окон жилых и общественных зданий – не менее </w:t>
            </w:r>
            <w:r w:rsidRPr="00C20E2C">
              <w:rPr>
                <w:b/>
                <w:sz w:val="24"/>
                <w:szCs w:val="24"/>
              </w:rPr>
              <w:t>12 м.</w:t>
            </w:r>
          </w:p>
          <w:p w:rsidR="00C15ECB" w:rsidRPr="00C20E2C" w:rsidRDefault="00C15ECB" w:rsidP="00C15ECB">
            <w:pPr>
              <w:pStyle w:val="ab"/>
              <w:widowControl/>
              <w:numPr>
                <w:ilvl w:val="0"/>
                <w:numId w:val="87"/>
              </w:numPr>
              <w:tabs>
                <w:tab w:val="left" w:pos="429"/>
              </w:tabs>
              <w:suppressAutoHyphens w:val="0"/>
              <w:autoSpaceDE/>
              <w:ind w:left="0" w:firstLine="0"/>
              <w:rPr>
                <w:sz w:val="24"/>
                <w:szCs w:val="24"/>
              </w:rPr>
            </w:pPr>
            <w:r w:rsidRPr="00C20E2C">
              <w:rPr>
                <w:sz w:val="24"/>
                <w:szCs w:val="24"/>
              </w:rPr>
              <w:t>Площадки для отдыха взрослых:</w:t>
            </w:r>
          </w:p>
          <w:p w:rsidR="00C15ECB" w:rsidRPr="00C20E2C" w:rsidRDefault="00C15ECB" w:rsidP="00C15ECB">
            <w:pPr>
              <w:pStyle w:val="ab"/>
              <w:tabs>
                <w:tab w:val="left" w:pos="429"/>
              </w:tabs>
              <w:ind w:left="0" w:firstLine="0"/>
              <w:rPr>
                <w:sz w:val="24"/>
                <w:szCs w:val="24"/>
              </w:rPr>
            </w:pPr>
            <w:r w:rsidRPr="00C20E2C">
              <w:rPr>
                <w:sz w:val="24"/>
                <w:szCs w:val="24"/>
              </w:rPr>
              <w:t xml:space="preserve">Удельные размеры площадок </w:t>
            </w:r>
            <w:r w:rsidRPr="00C20E2C">
              <w:rPr>
                <w:b/>
                <w:sz w:val="24"/>
                <w:szCs w:val="24"/>
              </w:rPr>
              <w:t>0,1 м</w:t>
            </w:r>
            <w:r w:rsidRPr="00C20E2C">
              <w:rPr>
                <w:b/>
                <w:sz w:val="24"/>
                <w:szCs w:val="24"/>
                <w:vertAlign w:val="superscript"/>
              </w:rPr>
              <w:t>2</w:t>
            </w:r>
            <w:r w:rsidRPr="00C20E2C">
              <w:rPr>
                <w:b/>
                <w:sz w:val="24"/>
                <w:szCs w:val="24"/>
              </w:rPr>
              <w:t>/чел.</w:t>
            </w:r>
          </w:p>
          <w:p w:rsidR="00C15ECB" w:rsidRPr="00C20E2C" w:rsidRDefault="00C15ECB" w:rsidP="00C15ECB">
            <w:pPr>
              <w:pStyle w:val="ab"/>
              <w:tabs>
                <w:tab w:val="left" w:pos="429"/>
              </w:tabs>
              <w:ind w:left="0" w:firstLine="0"/>
              <w:rPr>
                <w:sz w:val="24"/>
                <w:szCs w:val="24"/>
              </w:rPr>
            </w:pPr>
            <w:r w:rsidRPr="00C20E2C">
              <w:rPr>
                <w:sz w:val="24"/>
                <w:szCs w:val="24"/>
              </w:rPr>
              <w:t xml:space="preserve">Расстояние от окон жилых и общественных зданий – не менее </w:t>
            </w:r>
            <w:r w:rsidRPr="00C20E2C">
              <w:rPr>
                <w:b/>
                <w:sz w:val="24"/>
                <w:szCs w:val="24"/>
              </w:rPr>
              <w:t>10 м.</w:t>
            </w:r>
          </w:p>
        </w:tc>
      </w:tr>
      <w:tr w:rsidR="00C15ECB" w:rsidRPr="00C20E2C" w:rsidTr="00AD1DAB">
        <w:tc>
          <w:tcPr>
            <w:tcW w:w="2835" w:type="dxa"/>
          </w:tcPr>
          <w:p w:rsidR="00C15ECB" w:rsidRPr="00C20E2C" w:rsidRDefault="00C15ECB" w:rsidP="00C15ECB">
            <w:pPr>
              <w:pStyle w:val="affffff8"/>
              <w:ind w:firstLine="0"/>
              <w:rPr>
                <w:sz w:val="24"/>
                <w:szCs w:val="24"/>
              </w:rPr>
            </w:pPr>
            <w:r w:rsidRPr="00C20E2C">
              <w:rPr>
                <w:sz w:val="24"/>
                <w:szCs w:val="24"/>
              </w:rPr>
              <w:t>Спорт</w:t>
            </w:r>
          </w:p>
        </w:tc>
        <w:tc>
          <w:tcPr>
            <w:tcW w:w="3969" w:type="dxa"/>
          </w:tcPr>
          <w:p w:rsidR="00C15ECB" w:rsidRPr="00C20E2C" w:rsidRDefault="00C15ECB" w:rsidP="00C15ECB">
            <w:pPr>
              <w:pStyle w:val="affffff8"/>
              <w:ind w:firstLine="0"/>
              <w:rPr>
                <w:sz w:val="24"/>
                <w:szCs w:val="24"/>
              </w:rPr>
            </w:pPr>
            <w:r w:rsidRPr="00C20E2C">
              <w:rPr>
                <w:sz w:val="24"/>
                <w:szCs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sub_1511" w:history="1">
              <w:r w:rsidRPr="00C20E2C">
                <w:rPr>
                  <w:rStyle w:val="affffff3"/>
                  <w:sz w:val="24"/>
                  <w:szCs w:val="24"/>
                </w:rPr>
                <w:t>кодами 5.1.1 - 5.1.7</w:t>
              </w:r>
            </w:hyperlink>
          </w:p>
        </w:tc>
        <w:tc>
          <w:tcPr>
            <w:tcW w:w="1020" w:type="dxa"/>
          </w:tcPr>
          <w:p w:rsidR="00C15ECB" w:rsidRPr="00C20E2C" w:rsidRDefault="00C15ECB" w:rsidP="00C15ECB">
            <w:pPr>
              <w:pStyle w:val="affffff8"/>
              <w:ind w:firstLine="0"/>
              <w:jc w:val="center"/>
              <w:rPr>
                <w:sz w:val="24"/>
                <w:szCs w:val="24"/>
              </w:rPr>
            </w:pPr>
            <w:r w:rsidRPr="00C20E2C">
              <w:rPr>
                <w:sz w:val="24"/>
                <w:szCs w:val="24"/>
              </w:rPr>
              <w:t>5.1</w:t>
            </w:r>
          </w:p>
        </w:tc>
        <w:tc>
          <w:tcPr>
            <w:tcW w:w="2835" w:type="dxa"/>
          </w:tcPr>
          <w:p w:rsidR="00C15ECB" w:rsidRPr="00C20E2C" w:rsidRDefault="00C15ECB" w:rsidP="00C15ECB">
            <w:pPr>
              <w:ind w:firstLine="0"/>
              <w:rPr>
                <w:sz w:val="24"/>
                <w:szCs w:val="24"/>
              </w:rPr>
            </w:pPr>
            <w:r w:rsidRPr="00C20E2C">
              <w:rPr>
                <w:sz w:val="24"/>
                <w:szCs w:val="24"/>
              </w:rPr>
              <w:t>Площадки для занятия спортом и физкультурой</w:t>
            </w:r>
          </w:p>
          <w:p w:rsidR="00C15ECB" w:rsidRPr="00C20E2C" w:rsidRDefault="00C15ECB" w:rsidP="00C15ECB">
            <w:pPr>
              <w:ind w:firstLine="0"/>
              <w:rPr>
                <w:sz w:val="24"/>
                <w:szCs w:val="24"/>
              </w:rPr>
            </w:pPr>
            <w:r w:rsidRPr="00C20E2C">
              <w:rPr>
                <w:sz w:val="24"/>
                <w:szCs w:val="24"/>
              </w:rPr>
              <w:t xml:space="preserve">(беговые дорожки, спортивные сооружения, теннисные корты, поля для спортивных игр, автодромы, мотодромы) </w:t>
            </w:r>
          </w:p>
        </w:tc>
        <w:tc>
          <w:tcPr>
            <w:tcW w:w="11339" w:type="dxa"/>
          </w:tcPr>
          <w:p w:rsidR="00C15ECB" w:rsidRPr="00C20E2C" w:rsidRDefault="00C15ECB" w:rsidP="00C15ECB">
            <w:pPr>
              <w:pStyle w:val="ab"/>
              <w:widowControl/>
              <w:numPr>
                <w:ilvl w:val="0"/>
                <w:numId w:val="88"/>
              </w:numPr>
              <w:tabs>
                <w:tab w:val="left" w:pos="429"/>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C15ECB" w:rsidRPr="00C20E2C" w:rsidRDefault="00C15ECB" w:rsidP="00C15ECB">
            <w:pPr>
              <w:pStyle w:val="ab"/>
              <w:widowControl/>
              <w:numPr>
                <w:ilvl w:val="0"/>
                <w:numId w:val="88"/>
              </w:numPr>
              <w:tabs>
                <w:tab w:val="left" w:pos="429"/>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C15ECB" w:rsidRPr="00C20E2C" w:rsidRDefault="00C15ECB" w:rsidP="00C15ECB">
            <w:pPr>
              <w:pStyle w:val="ab"/>
              <w:widowControl/>
              <w:numPr>
                <w:ilvl w:val="0"/>
                <w:numId w:val="88"/>
              </w:numPr>
              <w:tabs>
                <w:tab w:val="left" w:pos="429"/>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C15ECB" w:rsidRPr="00C20E2C" w:rsidRDefault="00C15ECB" w:rsidP="00C15ECB">
            <w:pPr>
              <w:pStyle w:val="ab"/>
              <w:widowControl/>
              <w:numPr>
                <w:ilvl w:val="0"/>
                <w:numId w:val="88"/>
              </w:numPr>
              <w:tabs>
                <w:tab w:val="left" w:pos="429"/>
              </w:tabs>
              <w:suppressAutoHyphens w:val="0"/>
              <w:autoSpaceDE/>
              <w:ind w:left="0" w:firstLine="0"/>
              <w:rPr>
                <w:sz w:val="24"/>
                <w:szCs w:val="24"/>
              </w:rPr>
            </w:pPr>
            <w:r w:rsidRPr="00C20E2C">
              <w:rPr>
                <w:iCs/>
                <w:sz w:val="24"/>
                <w:szCs w:val="24"/>
              </w:rPr>
              <w:t xml:space="preserve">Максимальный процент застройки </w:t>
            </w:r>
            <w:r w:rsidRPr="00C20E2C">
              <w:rPr>
                <w:sz w:val="24"/>
                <w:szCs w:val="24"/>
              </w:rPr>
              <w:t xml:space="preserve">– </w:t>
            </w:r>
            <w:r w:rsidRPr="00C20E2C">
              <w:rPr>
                <w:b/>
                <w:sz w:val="24"/>
                <w:szCs w:val="24"/>
              </w:rPr>
              <w:t>0 %.</w:t>
            </w:r>
          </w:p>
          <w:p w:rsidR="00C15ECB" w:rsidRPr="00C20E2C" w:rsidRDefault="00C15ECB" w:rsidP="00C15ECB">
            <w:pPr>
              <w:pStyle w:val="ab"/>
              <w:widowControl/>
              <w:numPr>
                <w:ilvl w:val="0"/>
                <w:numId w:val="88"/>
              </w:numPr>
              <w:tabs>
                <w:tab w:val="left" w:pos="429"/>
              </w:tabs>
              <w:suppressAutoHyphens w:val="0"/>
              <w:autoSpaceDE/>
              <w:ind w:left="0" w:firstLine="0"/>
              <w:rPr>
                <w:sz w:val="24"/>
                <w:szCs w:val="24"/>
              </w:rPr>
            </w:pPr>
            <w:r w:rsidRPr="00C20E2C">
              <w:rPr>
                <w:sz w:val="24"/>
                <w:szCs w:val="24"/>
              </w:rPr>
              <w:t xml:space="preserve">Удельные размеры площадок </w:t>
            </w:r>
            <w:r w:rsidRPr="00C20E2C">
              <w:rPr>
                <w:b/>
                <w:sz w:val="24"/>
                <w:szCs w:val="24"/>
              </w:rPr>
              <w:t>2 м</w:t>
            </w:r>
            <w:r w:rsidRPr="00C20E2C">
              <w:rPr>
                <w:b/>
                <w:sz w:val="24"/>
                <w:szCs w:val="24"/>
                <w:vertAlign w:val="superscript"/>
              </w:rPr>
              <w:t>2</w:t>
            </w:r>
            <w:r w:rsidRPr="00C20E2C">
              <w:rPr>
                <w:b/>
                <w:sz w:val="24"/>
                <w:szCs w:val="24"/>
              </w:rPr>
              <w:t>/чел.</w:t>
            </w:r>
          </w:p>
          <w:p w:rsidR="00C15ECB" w:rsidRPr="00C20E2C" w:rsidRDefault="00C15ECB" w:rsidP="00C15ECB">
            <w:pPr>
              <w:pStyle w:val="ab"/>
              <w:widowControl/>
              <w:numPr>
                <w:ilvl w:val="0"/>
                <w:numId w:val="88"/>
              </w:numPr>
              <w:tabs>
                <w:tab w:val="left" w:pos="429"/>
              </w:tabs>
              <w:suppressAutoHyphens w:val="0"/>
              <w:autoSpaceDE/>
              <w:ind w:left="0" w:firstLine="0"/>
              <w:rPr>
                <w:sz w:val="24"/>
                <w:szCs w:val="24"/>
              </w:rPr>
            </w:pPr>
            <w:r w:rsidRPr="00C20E2C">
              <w:rPr>
                <w:sz w:val="24"/>
                <w:szCs w:val="24"/>
              </w:rPr>
              <w:t xml:space="preserve">Расстояние от окон жилых и общественных зданий – не менее </w:t>
            </w:r>
            <w:r w:rsidRPr="00C20E2C">
              <w:rPr>
                <w:b/>
                <w:sz w:val="24"/>
                <w:szCs w:val="24"/>
              </w:rPr>
              <w:t>10м</w:t>
            </w:r>
            <w:r w:rsidRPr="00C20E2C">
              <w:rPr>
                <w:sz w:val="24"/>
                <w:szCs w:val="24"/>
              </w:rPr>
              <w:t xml:space="preserve"> в зависимости от шумовых характеристик.</w:t>
            </w:r>
          </w:p>
        </w:tc>
      </w:tr>
      <w:tr w:rsidR="00C15ECB" w:rsidRPr="00C20E2C" w:rsidTr="00143279">
        <w:tc>
          <w:tcPr>
            <w:tcW w:w="21998" w:type="dxa"/>
            <w:gridSpan w:val="5"/>
          </w:tcPr>
          <w:p w:rsidR="00C15ECB" w:rsidRPr="00C20E2C" w:rsidRDefault="00C15ECB" w:rsidP="00C15ECB">
            <w:pPr>
              <w:pStyle w:val="affffffc"/>
              <w:rPr>
                <w:iCs/>
              </w:rPr>
            </w:pPr>
            <w:r w:rsidRPr="00C20E2C">
              <w:t>Условно разрешённые виды разрешённого использования</w:t>
            </w:r>
          </w:p>
        </w:tc>
      </w:tr>
      <w:tr w:rsidR="00C15ECB" w:rsidRPr="00C20E2C" w:rsidTr="00AD1DAB">
        <w:tc>
          <w:tcPr>
            <w:tcW w:w="2835" w:type="dxa"/>
          </w:tcPr>
          <w:p w:rsidR="00C15ECB" w:rsidRPr="00C20E2C" w:rsidRDefault="00C15ECB" w:rsidP="00C15ECB">
            <w:pPr>
              <w:pStyle w:val="affffff8"/>
              <w:ind w:firstLine="0"/>
              <w:rPr>
                <w:sz w:val="24"/>
                <w:szCs w:val="24"/>
              </w:rPr>
            </w:pPr>
            <w:r w:rsidRPr="00C20E2C">
              <w:rPr>
                <w:sz w:val="24"/>
                <w:szCs w:val="24"/>
              </w:rPr>
              <w:t>Магазины</w:t>
            </w:r>
          </w:p>
        </w:tc>
        <w:tc>
          <w:tcPr>
            <w:tcW w:w="3969" w:type="dxa"/>
          </w:tcPr>
          <w:p w:rsidR="00C15ECB" w:rsidRPr="00C20E2C" w:rsidRDefault="00C15ECB" w:rsidP="00C15ECB">
            <w:pPr>
              <w:pStyle w:val="affffff8"/>
              <w:ind w:firstLine="0"/>
              <w:rPr>
                <w:sz w:val="24"/>
                <w:szCs w:val="24"/>
              </w:rPr>
            </w:pPr>
            <w:r w:rsidRPr="00C20E2C">
              <w:rPr>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020" w:type="dxa"/>
          </w:tcPr>
          <w:p w:rsidR="00C15ECB" w:rsidRPr="00C20E2C" w:rsidRDefault="00C15ECB" w:rsidP="00C15ECB">
            <w:pPr>
              <w:pStyle w:val="affffff8"/>
              <w:ind w:firstLine="0"/>
              <w:jc w:val="center"/>
              <w:rPr>
                <w:sz w:val="24"/>
                <w:szCs w:val="24"/>
              </w:rPr>
            </w:pPr>
            <w:r w:rsidRPr="00C20E2C">
              <w:rPr>
                <w:sz w:val="24"/>
                <w:szCs w:val="24"/>
              </w:rPr>
              <w:t>4.4</w:t>
            </w:r>
          </w:p>
        </w:tc>
        <w:tc>
          <w:tcPr>
            <w:tcW w:w="2835" w:type="dxa"/>
          </w:tcPr>
          <w:p w:rsidR="00C15ECB" w:rsidRPr="00C20E2C" w:rsidRDefault="00C15ECB" w:rsidP="00C15ECB">
            <w:pPr>
              <w:ind w:firstLine="0"/>
              <w:rPr>
                <w:sz w:val="24"/>
                <w:szCs w:val="24"/>
              </w:rPr>
            </w:pPr>
            <w:r w:rsidRPr="00C20E2C">
              <w:rPr>
                <w:sz w:val="24"/>
                <w:szCs w:val="24"/>
              </w:rPr>
              <w:t xml:space="preserve">Магазин </w:t>
            </w:r>
          </w:p>
        </w:tc>
        <w:tc>
          <w:tcPr>
            <w:tcW w:w="11339" w:type="dxa"/>
          </w:tcPr>
          <w:p w:rsidR="00C15ECB" w:rsidRPr="00C20E2C" w:rsidRDefault="00C15ECB" w:rsidP="00C15ECB">
            <w:pPr>
              <w:pStyle w:val="ab"/>
              <w:widowControl/>
              <w:numPr>
                <w:ilvl w:val="0"/>
                <w:numId w:val="90"/>
              </w:numPr>
              <w:suppressAutoHyphens w:val="0"/>
              <w:autoSpaceDE/>
              <w:ind w:left="0" w:firstLine="0"/>
              <w:rPr>
                <w:sz w:val="24"/>
                <w:szCs w:val="24"/>
              </w:rPr>
            </w:pPr>
            <w:r w:rsidRPr="00C20E2C">
              <w:rPr>
                <w:sz w:val="24"/>
                <w:szCs w:val="24"/>
              </w:rPr>
              <w:t xml:space="preserve">Максимальный размер земельного участка – </w:t>
            </w:r>
            <w:r w:rsidRPr="00C20E2C">
              <w:rPr>
                <w:b/>
                <w:sz w:val="24"/>
                <w:szCs w:val="24"/>
              </w:rPr>
              <w:t>0,1 га</w:t>
            </w:r>
            <w:r w:rsidRPr="00C20E2C">
              <w:rPr>
                <w:sz w:val="24"/>
                <w:szCs w:val="24"/>
              </w:rPr>
              <w:t>.</w:t>
            </w:r>
          </w:p>
          <w:p w:rsidR="00C15ECB" w:rsidRPr="00C20E2C" w:rsidRDefault="00C15ECB" w:rsidP="00C15ECB">
            <w:pPr>
              <w:pStyle w:val="ab"/>
              <w:widowControl/>
              <w:numPr>
                <w:ilvl w:val="0"/>
                <w:numId w:val="90"/>
              </w:numPr>
              <w:suppressAutoHyphens w:val="0"/>
              <w:autoSpaceDE/>
              <w:ind w:left="0" w:firstLine="0"/>
              <w:rPr>
                <w:sz w:val="24"/>
                <w:szCs w:val="24"/>
              </w:rPr>
            </w:pPr>
            <w:r w:rsidRPr="00C20E2C">
              <w:rPr>
                <w:sz w:val="24"/>
                <w:szCs w:val="24"/>
              </w:rPr>
              <w:t>Минимальный размер земельного участка – не нормируется.</w:t>
            </w:r>
          </w:p>
          <w:p w:rsidR="00C15ECB" w:rsidRPr="00C20E2C" w:rsidRDefault="00C15ECB" w:rsidP="00C15ECB">
            <w:pPr>
              <w:pStyle w:val="ab"/>
              <w:widowControl/>
              <w:numPr>
                <w:ilvl w:val="0"/>
                <w:numId w:val="90"/>
              </w:numPr>
              <w:suppressAutoHyphens w:val="0"/>
              <w:autoSpaceDE/>
              <w:ind w:left="0" w:firstLine="0"/>
              <w:rPr>
                <w:sz w:val="24"/>
                <w:szCs w:val="24"/>
              </w:rPr>
            </w:pPr>
            <w:r w:rsidRPr="00C20E2C">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C15ECB" w:rsidRPr="00C20E2C" w:rsidRDefault="00C15ECB" w:rsidP="00C15ECB">
            <w:pPr>
              <w:pStyle w:val="ab"/>
              <w:widowControl/>
              <w:numPr>
                <w:ilvl w:val="0"/>
                <w:numId w:val="90"/>
              </w:numPr>
              <w:suppressAutoHyphens w:val="0"/>
              <w:autoSpaceDE/>
              <w:ind w:left="0" w:firstLine="0"/>
              <w:rPr>
                <w:sz w:val="24"/>
                <w:szCs w:val="24"/>
              </w:rPr>
            </w:pPr>
            <w:r w:rsidRPr="00C20E2C">
              <w:rPr>
                <w:sz w:val="24"/>
                <w:szCs w:val="24"/>
              </w:rPr>
              <w:t>Предельная высота зданий, строений, сооружений – не нормируется.</w:t>
            </w:r>
          </w:p>
          <w:p w:rsidR="00C15ECB" w:rsidRPr="00C20E2C" w:rsidRDefault="00C15ECB" w:rsidP="00C15ECB">
            <w:pPr>
              <w:pStyle w:val="ab"/>
              <w:widowControl/>
              <w:numPr>
                <w:ilvl w:val="0"/>
                <w:numId w:val="90"/>
              </w:numPr>
              <w:suppressAutoHyphens w:val="0"/>
              <w:autoSpaceDE/>
              <w:ind w:left="0" w:firstLine="0"/>
              <w:rPr>
                <w:sz w:val="24"/>
                <w:szCs w:val="24"/>
              </w:rPr>
            </w:pPr>
            <w:r w:rsidRPr="00C20E2C">
              <w:rPr>
                <w:sz w:val="24"/>
                <w:szCs w:val="24"/>
              </w:rPr>
              <w:t xml:space="preserve">Максимальное количество этажей – </w:t>
            </w:r>
            <w:r w:rsidRPr="00C20E2C">
              <w:rPr>
                <w:b/>
                <w:sz w:val="24"/>
                <w:szCs w:val="24"/>
              </w:rPr>
              <w:t>3</w:t>
            </w:r>
            <w:r w:rsidRPr="00C20E2C">
              <w:rPr>
                <w:sz w:val="24"/>
                <w:szCs w:val="24"/>
              </w:rPr>
              <w:t>.</w:t>
            </w:r>
          </w:p>
          <w:p w:rsidR="00C15ECB" w:rsidRPr="00C20E2C" w:rsidRDefault="00C15ECB" w:rsidP="00C15ECB">
            <w:pPr>
              <w:pStyle w:val="ab"/>
              <w:widowControl/>
              <w:numPr>
                <w:ilvl w:val="0"/>
                <w:numId w:val="90"/>
              </w:numPr>
              <w:suppressAutoHyphens w:val="0"/>
              <w:autoSpaceDE/>
              <w:ind w:left="0" w:firstLine="0"/>
              <w:rPr>
                <w:sz w:val="24"/>
                <w:szCs w:val="24"/>
              </w:rPr>
            </w:pPr>
            <w:r w:rsidRPr="00C20E2C">
              <w:rPr>
                <w:sz w:val="24"/>
                <w:szCs w:val="24"/>
              </w:rPr>
              <w:t xml:space="preserve">Минимальное количество этажей – </w:t>
            </w:r>
            <w:r w:rsidRPr="00C20E2C">
              <w:rPr>
                <w:b/>
                <w:sz w:val="24"/>
                <w:szCs w:val="24"/>
              </w:rPr>
              <w:t>1.</w:t>
            </w:r>
          </w:p>
          <w:p w:rsidR="00C15ECB" w:rsidRPr="00C20E2C" w:rsidRDefault="00C15ECB" w:rsidP="00C15ECB">
            <w:pPr>
              <w:pStyle w:val="ab"/>
              <w:widowControl/>
              <w:numPr>
                <w:ilvl w:val="0"/>
                <w:numId w:val="90"/>
              </w:numPr>
              <w:suppressAutoHyphens w:val="0"/>
              <w:autoSpaceDE/>
              <w:ind w:left="0" w:firstLine="0"/>
              <w:rPr>
                <w:sz w:val="24"/>
                <w:szCs w:val="24"/>
              </w:rPr>
            </w:pPr>
            <w:r w:rsidRPr="00C20E2C">
              <w:rPr>
                <w:sz w:val="24"/>
                <w:szCs w:val="24"/>
              </w:rPr>
              <w:t xml:space="preserve">Максимальный процент застройки земельных участков объектов розничной торговли – </w:t>
            </w:r>
            <w:r w:rsidRPr="00C20E2C">
              <w:rPr>
                <w:b/>
                <w:sz w:val="24"/>
                <w:szCs w:val="24"/>
              </w:rPr>
              <w:t>80%.</w:t>
            </w:r>
          </w:p>
          <w:p w:rsidR="00C15ECB" w:rsidRPr="00C20E2C" w:rsidRDefault="00C15ECB" w:rsidP="00C15ECB">
            <w:pPr>
              <w:pStyle w:val="ab"/>
              <w:widowControl/>
              <w:numPr>
                <w:ilvl w:val="0"/>
                <w:numId w:val="90"/>
              </w:numPr>
              <w:suppressAutoHyphens w:val="0"/>
              <w:autoSpaceDE/>
              <w:ind w:left="0" w:firstLine="0"/>
              <w:rPr>
                <w:sz w:val="24"/>
                <w:szCs w:val="24"/>
              </w:rPr>
            </w:pPr>
            <w:r w:rsidRPr="00C20E2C">
              <w:rPr>
                <w:sz w:val="24"/>
                <w:szCs w:val="24"/>
              </w:rPr>
              <w:t xml:space="preserve">Отдельно стоящие объекты торговли рекомендуется размещать с минимальным отступом от красной линии </w:t>
            </w:r>
            <w:r w:rsidRPr="00C20E2C">
              <w:rPr>
                <w:b/>
                <w:sz w:val="24"/>
                <w:szCs w:val="24"/>
              </w:rPr>
              <w:t xml:space="preserve">5 м </w:t>
            </w:r>
            <w:r w:rsidRPr="00C20E2C">
              <w:rPr>
                <w:sz w:val="24"/>
                <w:szCs w:val="24"/>
              </w:rPr>
              <w:t xml:space="preserve">и </w:t>
            </w:r>
            <w:r w:rsidRPr="00C20E2C">
              <w:rPr>
                <w:b/>
                <w:sz w:val="24"/>
                <w:szCs w:val="24"/>
              </w:rPr>
              <w:t>50 м</w:t>
            </w:r>
            <w:r w:rsidRPr="00C20E2C">
              <w:rPr>
                <w:sz w:val="24"/>
                <w:szCs w:val="24"/>
              </w:rPr>
              <w:t xml:space="preserve"> до жилых зданий. </w:t>
            </w:r>
          </w:p>
        </w:tc>
      </w:tr>
      <w:tr w:rsidR="00C15ECB" w:rsidRPr="00C20E2C" w:rsidTr="00AD1DAB">
        <w:tc>
          <w:tcPr>
            <w:tcW w:w="2835" w:type="dxa"/>
          </w:tcPr>
          <w:p w:rsidR="00C15ECB" w:rsidRPr="00C20E2C" w:rsidRDefault="00C15ECB" w:rsidP="00C15ECB">
            <w:pPr>
              <w:pStyle w:val="affffff8"/>
              <w:ind w:firstLine="0"/>
              <w:rPr>
                <w:sz w:val="24"/>
                <w:szCs w:val="24"/>
              </w:rPr>
            </w:pPr>
            <w:r w:rsidRPr="00C20E2C">
              <w:rPr>
                <w:sz w:val="24"/>
                <w:szCs w:val="24"/>
              </w:rPr>
              <w:t>Общественное питание</w:t>
            </w:r>
          </w:p>
        </w:tc>
        <w:tc>
          <w:tcPr>
            <w:tcW w:w="3969" w:type="dxa"/>
          </w:tcPr>
          <w:p w:rsidR="00C15ECB" w:rsidRPr="00C20E2C" w:rsidRDefault="00C15ECB" w:rsidP="00C15ECB">
            <w:pPr>
              <w:pStyle w:val="affffff8"/>
              <w:ind w:firstLine="0"/>
              <w:rPr>
                <w:sz w:val="24"/>
                <w:szCs w:val="24"/>
              </w:rPr>
            </w:pPr>
            <w:r w:rsidRPr="00C20E2C">
              <w:rPr>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020" w:type="dxa"/>
          </w:tcPr>
          <w:p w:rsidR="00C15ECB" w:rsidRPr="00C20E2C" w:rsidRDefault="00C15ECB" w:rsidP="00C15ECB">
            <w:pPr>
              <w:pStyle w:val="affffff8"/>
              <w:ind w:firstLine="0"/>
              <w:jc w:val="center"/>
              <w:rPr>
                <w:sz w:val="24"/>
                <w:szCs w:val="24"/>
              </w:rPr>
            </w:pPr>
            <w:r w:rsidRPr="00C20E2C">
              <w:rPr>
                <w:sz w:val="24"/>
                <w:szCs w:val="24"/>
              </w:rPr>
              <w:t>4.6</w:t>
            </w:r>
          </w:p>
        </w:tc>
        <w:tc>
          <w:tcPr>
            <w:tcW w:w="2835" w:type="dxa"/>
          </w:tcPr>
          <w:p w:rsidR="00C15ECB" w:rsidRPr="00C20E2C" w:rsidRDefault="00C15ECB" w:rsidP="00C15ECB">
            <w:pPr>
              <w:ind w:firstLine="0"/>
              <w:rPr>
                <w:sz w:val="24"/>
                <w:szCs w:val="24"/>
              </w:rPr>
            </w:pPr>
            <w:r w:rsidRPr="00C20E2C">
              <w:rPr>
                <w:sz w:val="24"/>
                <w:szCs w:val="24"/>
              </w:rPr>
              <w:t>Объекты капитального строительства в целях устройства мест общественного питания (рестораны, кафе, столовые, закусочные, бары)</w:t>
            </w:r>
          </w:p>
        </w:tc>
        <w:tc>
          <w:tcPr>
            <w:tcW w:w="11339" w:type="dxa"/>
          </w:tcPr>
          <w:p w:rsidR="00C15ECB" w:rsidRPr="00C20E2C" w:rsidRDefault="00C15ECB" w:rsidP="00C15ECB">
            <w:pPr>
              <w:pStyle w:val="ab"/>
              <w:widowControl/>
              <w:numPr>
                <w:ilvl w:val="0"/>
                <w:numId w:val="89"/>
              </w:numPr>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C15ECB" w:rsidRPr="00C20E2C" w:rsidRDefault="00C15ECB" w:rsidP="00C15ECB">
            <w:pPr>
              <w:widowControl/>
              <w:numPr>
                <w:ilvl w:val="0"/>
                <w:numId w:val="89"/>
              </w:numPr>
              <w:suppressAutoHyphens w:val="0"/>
              <w:autoSpaceDE/>
              <w:ind w:left="0" w:firstLine="0"/>
              <w:contextualSpacing w:val="0"/>
              <w:rPr>
                <w:b/>
                <w:sz w:val="24"/>
                <w:szCs w:val="24"/>
              </w:rPr>
            </w:pPr>
            <w:r w:rsidRPr="00C20E2C">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C15ECB" w:rsidRPr="00C20E2C" w:rsidRDefault="00C15ECB" w:rsidP="00C15ECB">
            <w:pPr>
              <w:widowControl/>
              <w:numPr>
                <w:ilvl w:val="0"/>
                <w:numId w:val="89"/>
              </w:numPr>
              <w:suppressAutoHyphens w:val="0"/>
              <w:autoSpaceDE/>
              <w:ind w:left="0" w:firstLine="0"/>
              <w:contextualSpacing w:val="0"/>
              <w:rPr>
                <w:b/>
                <w:sz w:val="24"/>
                <w:szCs w:val="24"/>
              </w:rPr>
            </w:pPr>
            <w:r w:rsidRPr="00C20E2C">
              <w:rPr>
                <w:sz w:val="24"/>
                <w:szCs w:val="24"/>
              </w:rPr>
              <w:t>Предельная высота зданий, строений, сооружений – не нормируется.</w:t>
            </w:r>
          </w:p>
          <w:p w:rsidR="00C15ECB" w:rsidRPr="00C20E2C" w:rsidRDefault="00C15ECB" w:rsidP="00C15ECB">
            <w:pPr>
              <w:pStyle w:val="ab"/>
              <w:widowControl/>
              <w:numPr>
                <w:ilvl w:val="0"/>
                <w:numId w:val="89"/>
              </w:numPr>
              <w:suppressAutoHyphens w:val="0"/>
              <w:autoSpaceDE/>
              <w:ind w:left="0" w:firstLine="0"/>
              <w:rPr>
                <w:sz w:val="24"/>
                <w:szCs w:val="24"/>
              </w:rPr>
            </w:pPr>
            <w:r w:rsidRPr="00C20E2C">
              <w:rPr>
                <w:sz w:val="24"/>
                <w:szCs w:val="24"/>
              </w:rPr>
              <w:t xml:space="preserve">Максимальное количество этажей – </w:t>
            </w:r>
            <w:r w:rsidRPr="00C20E2C">
              <w:rPr>
                <w:b/>
                <w:sz w:val="24"/>
                <w:szCs w:val="24"/>
              </w:rPr>
              <w:t>2</w:t>
            </w:r>
            <w:r w:rsidRPr="00C20E2C">
              <w:rPr>
                <w:sz w:val="24"/>
                <w:szCs w:val="24"/>
              </w:rPr>
              <w:t>.</w:t>
            </w:r>
          </w:p>
          <w:p w:rsidR="00C15ECB" w:rsidRPr="00C20E2C" w:rsidRDefault="00C15ECB" w:rsidP="00C15ECB">
            <w:pPr>
              <w:widowControl/>
              <w:numPr>
                <w:ilvl w:val="0"/>
                <w:numId w:val="89"/>
              </w:numPr>
              <w:suppressAutoHyphens w:val="0"/>
              <w:autoSpaceDE/>
              <w:ind w:left="0" w:firstLine="0"/>
              <w:contextualSpacing w:val="0"/>
              <w:rPr>
                <w:b/>
                <w:sz w:val="24"/>
                <w:szCs w:val="24"/>
              </w:rPr>
            </w:pPr>
            <w:r w:rsidRPr="00C20E2C">
              <w:rPr>
                <w:sz w:val="24"/>
                <w:szCs w:val="24"/>
              </w:rPr>
              <w:t xml:space="preserve">Минимальное количество этажей – </w:t>
            </w:r>
            <w:r w:rsidRPr="00C20E2C">
              <w:rPr>
                <w:b/>
                <w:sz w:val="24"/>
                <w:szCs w:val="24"/>
              </w:rPr>
              <w:t>1.</w:t>
            </w:r>
          </w:p>
          <w:p w:rsidR="00C15ECB" w:rsidRPr="00C20E2C" w:rsidRDefault="00C15ECB" w:rsidP="00C15ECB">
            <w:pPr>
              <w:pStyle w:val="ab"/>
              <w:widowControl/>
              <w:numPr>
                <w:ilvl w:val="0"/>
                <w:numId w:val="89"/>
              </w:numPr>
              <w:suppressAutoHyphens w:val="0"/>
              <w:autoSpaceDE/>
              <w:ind w:left="0" w:firstLine="0"/>
              <w:rPr>
                <w:sz w:val="24"/>
                <w:szCs w:val="24"/>
              </w:rPr>
            </w:pPr>
            <w:r w:rsidRPr="00C20E2C">
              <w:rPr>
                <w:sz w:val="24"/>
                <w:szCs w:val="24"/>
              </w:rPr>
              <w:t xml:space="preserve">Максимальный процент застройки – </w:t>
            </w:r>
            <w:r w:rsidRPr="00C20E2C">
              <w:rPr>
                <w:b/>
                <w:sz w:val="24"/>
                <w:szCs w:val="24"/>
              </w:rPr>
              <w:t>80%.</w:t>
            </w:r>
          </w:p>
          <w:p w:rsidR="00C15ECB" w:rsidRPr="00C20E2C" w:rsidRDefault="00C15ECB" w:rsidP="00C15ECB">
            <w:pPr>
              <w:pStyle w:val="ab"/>
              <w:ind w:left="0" w:firstLine="0"/>
              <w:rPr>
                <w:sz w:val="24"/>
                <w:szCs w:val="24"/>
              </w:rPr>
            </w:pPr>
            <w:r w:rsidRPr="00C20E2C">
              <w:rPr>
                <w:sz w:val="24"/>
                <w:szCs w:val="24"/>
              </w:rPr>
              <w:t xml:space="preserve">Отдельно стоящие объекты общественного питания рекомендуется размещать с минимальным отступом от красной линии </w:t>
            </w:r>
            <w:r w:rsidRPr="00C20E2C">
              <w:rPr>
                <w:b/>
                <w:sz w:val="24"/>
                <w:szCs w:val="24"/>
              </w:rPr>
              <w:t>5 м</w:t>
            </w:r>
            <w:r w:rsidRPr="00C20E2C">
              <w:rPr>
                <w:sz w:val="24"/>
                <w:szCs w:val="24"/>
              </w:rPr>
              <w:t xml:space="preserve"> и </w:t>
            </w:r>
            <w:r w:rsidRPr="00C20E2C">
              <w:rPr>
                <w:b/>
                <w:sz w:val="24"/>
                <w:szCs w:val="24"/>
              </w:rPr>
              <w:t>50 м</w:t>
            </w:r>
            <w:r w:rsidRPr="00C20E2C">
              <w:rPr>
                <w:sz w:val="24"/>
                <w:szCs w:val="24"/>
              </w:rPr>
              <w:t xml:space="preserve"> до жилых зданий.</w:t>
            </w:r>
          </w:p>
        </w:tc>
      </w:tr>
    </w:tbl>
    <w:p w:rsidR="001D7A2B" w:rsidRPr="00C20E2C" w:rsidRDefault="001D7A2B" w:rsidP="00BD715D">
      <w:pPr>
        <w:rPr>
          <w:sz w:val="24"/>
          <w:szCs w:val="24"/>
        </w:rPr>
      </w:pPr>
    </w:p>
    <w:p w:rsidR="001D7A2B" w:rsidRPr="00C20E2C" w:rsidRDefault="001D7A2B" w:rsidP="001D7A2B">
      <w:pPr>
        <w:pStyle w:val="40"/>
      </w:pPr>
      <w:r w:rsidRPr="00C20E2C">
        <w:t xml:space="preserve">4. ОС-3 - </w:t>
      </w:r>
      <w:r w:rsidR="0068479F" w:rsidRPr="00C20E2C">
        <w:t>Зона спортивного назначения</w:t>
      </w:r>
      <w:r w:rsidRPr="00C20E2C">
        <w:t>.</w:t>
      </w:r>
    </w:p>
    <w:tbl>
      <w:tblPr>
        <w:tblW w:w="2199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3969"/>
        <w:gridCol w:w="1020"/>
        <w:gridCol w:w="2835"/>
        <w:gridCol w:w="11339"/>
      </w:tblGrid>
      <w:tr w:rsidR="0068479F" w:rsidRPr="00C20E2C" w:rsidTr="00AD1DAB">
        <w:trPr>
          <w:trHeight w:val="20"/>
          <w:tblHeader/>
        </w:trPr>
        <w:tc>
          <w:tcPr>
            <w:tcW w:w="2835" w:type="dxa"/>
            <w:vAlign w:val="center"/>
          </w:tcPr>
          <w:p w:rsidR="0068479F" w:rsidRPr="00C20E2C" w:rsidRDefault="0068479F" w:rsidP="000A3DD1">
            <w:pPr>
              <w:ind w:firstLine="0"/>
              <w:jc w:val="center"/>
              <w:rPr>
                <w:b/>
                <w:sz w:val="24"/>
                <w:szCs w:val="24"/>
              </w:rPr>
            </w:pPr>
            <w:r w:rsidRPr="00C20E2C">
              <w:rPr>
                <w:b/>
                <w:sz w:val="24"/>
                <w:szCs w:val="24"/>
              </w:rPr>
              <w:t>Наименование вида разрешенного использования</w:t>
            </w:r>
          </w:p>
        </w:tc>
        <w:tc>
          <w:tcPr>
            <w:tcW w:w="3969" w:type="dxa"/>
            <w:vAlign w:val="center"/>
          </w:tcPr>
          <w:p w:rsidR="0068479F" w:rsidRPr="00C20E2C" w:rsidRDefault="0068479F" w:rsidP="000A3DD1">
            <w:pPr>
              <w:ind w:firstLine="0"/>
              <w:jc w:val="center"/>
              <w:rPr>
                <w:b/>
                <w:sz w:val="24"/>
                <w:szCs w:val="24"/>
              </w:rPr>
            </w:pPr>
            <w:r w:rsidRPr="00C20E2C">
              <w:rPr>
                <w:b/>
                <w:sz w:val="24"/>
                <w:szCs w:val="24"/>
              </w:rPr>
              <w:t>Описание вида разрешенного использования</w:t>
            </w:r>
          </w:p>
        </w:tc>
        <w:tc>
          <w:tcPr>
            <w:tcW w:w="1020" w:type="dxa"/>
            <w:vAlign w:val="center"/>
          </w:tcPr>
          <w:p w:rsidR="0068479F" w:rsidRPr="00C20E2C" w:rsidRDefault="0068479F" w:rsidP="000A3DD1">
            <w:pPr>
              <w:ind w:firstLine="0"/>
              <w:jc w:val="center"/>
              <w:rPr>
                <w:b/>
                <w:sz w:val="24"/>
                <w:szCs w:val="24"/>
              </w:rPr>
            </w:pPr>
            <w:r w:rsidRPr="00C20E2C">
              <w:rPr>
                <w:b/>
                <w:sz w:val="24"/>
                <w:szCs w:val="24"/>
              </w:rPr>
              <w:t>Код</w:t>
            </w:r>
          </w:p>
        </w:tc>
        <w:tc>
          <w:tcPr>
            <w:tcW w:w="2835" w:type="dxa"/>
            <w:vAlign w:val="center"/>
          </w:tcPr>
          <w:p w:rsidR="0068479F" w:rsidRPr="00C20E2C" w:rsidRDefault="0068479F" w:rsidP="000A3DD1">
            <w:pPr>
              <w:ind w:firstLine="0"/>
              <w:jc w:val="center"/>
              <w:rPr>
                <w:b/>
                <w:sz w:val="24"/>
                <w:szCs w:val="24"/>
              </w:rPr>
            </w:pPr>
            <w:r w:rsidRPr="00C20E2C">
              <w:rPr>
                <w:b/>
                <w:sz w:val="24"/>
                <w:szCs w:val="24"/>
              </w:rPr>
              <w:t>Размещаемые объекты</w:t>
            </w:r>
          </w:p>
        </w:tc>
        <w:tc>
          <w:tcPr>
            <w:tcW w:w="11339" w:type="dxa"/>
            <w:vAlign w:val="center"/>
          </w:tcPr>
          <w:p w:rsidR="0068479F" w:rsidRPr="00C20E2C" w:rsidRDefault="0068479F" w:rsidP="000A3DD1">
            <w:pPr>
              <w:ind w:firstLine="0"/>
              <w:jc w:val="center"/>
              <w:rPr>
                <w:b/>
                <w:sz w:val="24"/>
                <w:szCs w:val="24"/>
              </w:rPr>
            </w:pPr>
            <w:r w:rsidRPr="00C20E2C">
              <w:rPr>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1DAB" w:rsidRPr="00C20E2C" w:rsidTr="00AD1DAB">
        <w:trPr>
          <w:trHeight w:val="20"/>
        </w:trPr>
        <w:tc>
          <w:tcPr>
            <w:tcW w:w="21998" w:type="dxa"/>
            <w:gridSpan w:val="5"/>
          </w:tcPr>
          <w:p w:rsidR="00AD1DAB" w:rsidRPr="00C20E2C" w:rsidRDefault="00AD1DAB" w:rsidP="00143279">
            <w:pPr>
              <w:pStyle w:val="affffffc"/>
              <w:rPr>
                <w:iCs/>
              </w:rPr>
            </w:pPr>
            <w:r w:rsidRPr="00C20E2C">
              <w:t>Основные виды разрешённого использования</w:t>
            </w:r>
          </w:p>
        </w:tc>
      </w:tr>
      <w:tr w:rsidR="00AD1DAB" w:rsidRPr="00C20E2C" w:rsidTr="00AD1DAB">
        <w:trPr>
          <w:trHeight w:val="20"/>
        </w:trPr>
        <w:tc>
          <w:tcPr>
            <w:tcW w:w="2835" w:type="dxa"/>
          </w:tcPr>
          <w:p w:rsidR="00AD1DAB" w:rsidRPr="00C20E2C" w:rsidRDefault="00AD1DAB" w:rsidP="000A3DD1">
            <w:pPr>
              <w:pStyle w:val="affffff8"/>
              <w:ind w:firstLine="0"/>
              <w:rPr>
                <w:sz w:val="24"/>
                <w:szCs w:val="24"/>
              </w:rPr>
            </w:pPr>
            <w:r w:rsidRPr="00C20E2C">
              <w:rPr>
                <w:sz w:val="24"/>
                <w:szCs w:val="24"/>
              </w:rPr>
              <w:t>Коммунальное обслуживание</w:t>
            </w:r>
          </w:p>
        </w:tc>
        <w:tc>
          <w:tcPr>
            <w:tcW w:w="3969" w:type="dxa"/>
          </w:tcPr>
          <w:p w:rsidR="00AD1DAB" w:rsidRPr="00C20E2C" w:rsidRDefault="00AD1DAB" w:rsidP="000A3DD1">
            <w:pPr>
              <w:pStyle w:val="affffff8"/>
              <w:ind w:firstLine="0"/>
              <w:rPr>
                <w:sz w:val="24"/>
                <w:szCs w:val="24"/>
              </w:rPr>
            </w:pPr>
            <w:r w:rsidRPr="00C20E2C">
              <w:rPr>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C20E2C">
                <w:rPr>
                  <w:rStyle w:val="affffff3"/>
                  <w:sz w:val="24"/>
                  <w:szCs w:val="24"/>
                </w:rPr>
                <w:t>кодами 3.1.1-3.1.2</w:t>
              </w:r>
            </w:hyperlink>
          </w:p>
        </w:tc>
        <w:tc>
          <w:tcPr>
            <w:tcW w:w="1020" w:type="dxa"/>
          </w:tcPr>
          <w:p w:rsidR="00AD1DAB" w:rsidRPr="00C20E2C" w:rsidRDefault="00AD1DAB" w:rsidP="000A3DD1">
            <w:pPr>
              <w:pStyle w:val="affffff8"/>
              <w:ind w:firstLine="0"/>
              <w:jc w:val="center"/>
              <w:rPr>
                <w:sz w:val="24"/>
                <w:szCs w:val="24"/>
              </w:rPr>
            </w:pPr>
            <w:r w:rsidRPr="00C20E2C">
              <w:rPr>
                <w:sz w:val="24"/>
                <w:szCs w:val="24"/>
              </w:rPr>
              <w:t>3.1</w:t>
            </w:r>
          </w:p>
        </w:tc>
        <w:tc>
          <w:tcPr>
            <w:tcW w:w="2835" w:type="dxa"/>
          </w:tcPr>
          <w:p w:rsidR="00AD1DAB" w:rsidRPr="00C20E2C" w:rsidRDefault="00AD1DAB" w:rsidP="000A3DD1">
            <w:pPr>
              <w:ind w:firstLine="0"/>
              <w:rPr>
                <w:sz w:val="24"/>
                <w:szCs w:val="24"/>
              </w:rPr>
            </w:pPr>
            <w:r w:rsidRPr="00C20E2C">
              <w:rPr>
                <w:sz w:val="24"/>
                <w:szCs w:val="24"/>
              </w:rPr>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11339" w:type="dxa"/>
          </w:tcPr>
          <w:p w:rsidR="00AD1DAB" w:rsidRPr="00C20E2C" w:rsidRDefault="00AD1DAB" w:rsidP="005F4240">
            <w:pPr>
              <w:widowControl/>
              <w:numPr>
                <w:ilvl w:val="0"/>
                <w:numId w:val="99"/>
              </w:numPr>
              <w:suppressAutoHyphens w:val="0"/>
              <w:autoSpaceDE/>
              <w:ind w:left="0" w:firstLine="0"/>
              <w:rPr>
                <w:sz w:val="24"/>
                <w:szCs w:val="24"/>
              </w:rPr>
            </w:pPr>
            <w:r w:rsidRPr="00C20E2C">
              <w:rPr>
                <w:sz w:val="24"/>
                <w:szCs w:val="24"/>
              </w:rPr>
              <w:t>Объекты капитального строительства в целях обеспечения населения и организаций коммунальными услугами:</w:t>
            </w:r>
          </w:p>
          <w:p w:rsidR="00AD1DAB" w:rsidRPr="00C20E2C" w:rsidRDefault="00AD1DAB" w:rsidP="000A3DD1">
            <w:pPr>
              <w:ind w:firstLine="0"/>
              <w:rPr>
                <w:sz w:val="24"/>
                <w:szCs w:val="24"/>
              </w:rPr>
            </w:pPr>
            <w:r w:rsidRPr="00C20E2C">
              <w:rPr>
                <w:sz w:val="24"/>
                <w:szCs w:val="24"/>
              </w:rPr>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AD1DAB" w:rsidRPr="00C20E2C" w:rsidRDefault="00AD1DAB" w:rsidP="005F4240">
            <w:pPr>
              <w:pStyle w:val="ab"/>
              <w:widowControl/>
              <w:numPr>
                <w:ilvl w:val="0"/>
                <w:numId w:val="99"/>
              </w:numPr>
              <w:tabs>
                <w:tab w:val="left" w:pos="429"/>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AD1DAB" w:rsidRPr="00C20E2C" w:rsidRDefault="00AD1DAB" w:rsidP="005F4240">
            <w:pPr>
              <w:pStyle w:val="ab"/>
              <w:widowControl/>
              <w:numPr>
                <w:ilvl w:val="0"/>
                <w:numId w:val="99"/>
              </w:numPr>
              <w:tabs>
                <w:tab w:val="left" w:pos="429"/>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AD1DAB" w:rsidRPr="00C20E2C" w:rsidRDefault="00AD1DAB" w:rsidP="005F4240">
            <w:pPr>
              <w:pStyle w:val="ab"/>
              <w:widowControl/>
              <w:numPr>
                <w:ilvl w:val="0"/>
                <w:numId w:val="99"/>
              </w:numPr>
              <w:tabs>
                <w:tab w:val="left" w:pos="429"/>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AD1DAB" w:rsidRPr="00C20E2C" w:rsidRDefault="00AD1DAB" w:rsidP="005F4240">
            <w:pPr>
              <w:pStyle w:val="ab"/>
              <w:widowControl/>
              <w:numPr>
                <w:ilvl w:val="0"/>
                <w:numId w:val="99"/>
              </w:numPr>
              <w:tabs>
                <w:tab w:val="left" w:pos="429"/>
              </w:tabs>
              <w:suppressAutoHyphens w:val="0"/>
              <w:autoSpaceDE/>
              <w:ind w:left="0" w:firstLine="0"/>
              <w:rPr>
                <w:sz w:val="24"/>
                <w:szCs w:val="24"/>
              </w:rPr>
            </w:pPr>
            <w:r w:rsidRPr="00C20E2C">
              <w:rPr>
                <w:iCs/>
                <w:sz w:val="24"/>
                <w:szCs w:val="24"/>
              </w:rPr>
              <w:t xml:space="preserve">Максимальный процент застройки – </w:t>
            </w:r>
            <w:r w:rsidRPr="00C20E2C">
              <w:rPr>
                <w:b/>
                <w:sz w:val="24"/>
                <w:szCs w:val="24"/>
              </w:rPr>
              <w:t>80%.</w:t>
            </w:r>
          </w:p>
        </w:tc>
      </w:tr>
      <w:tr w:rsidR="00AD1DAB" w:rsidRPr="00C20E2C" w:rsidTr="00AD1DAB">
        <w:trPr>
          <w:trHeight w:val="20"/>
        </w:trPr>
        <w:tc>
          <w:tcPr>
            <w:tcW w:w="2835" w:type="dxa"/>
            <w:vMerge w:val="restart"/>
          </w:tcPr>
          <w:p w:rsidR="00AD1DAB" w:rsidRPr="00C20E2C" w:rsidRDefault="00AD1DAB" w:rsidP="000A3DD1">
            <w:pPr>
              <w:pStyle w:val="affffff8"/>
              <w:ind w:firstLine="0"/>
              <w:rPr>
                <w:sz w:val="24"/>
                <w:szCs w:val="24"/>
              </w:rPr>
            </w:pPr>
            <w:r w:rsidRPr="00C20E2C">
              <w:rPr>
                <w:sz w:val="24"/>
                <w:szCs w:val="24"/>
              </w:rPr>
              <w:t>Спорт</w:t>
            </w:r>
          </w:p>
        </w:tc>
        <w:tc>
          <w:tcPr>
            <w:tcW w:w="3969" w:type="dxa"/>
            <w:vMerge w:val="restart"/>
          </w:tcPr>
          <w:p w:rsidR="00AD1DAB" w:rsidRPr="00C20E2C" w:rsidRDefault="00AD1DAB" w:rsidP="000A3DD1">
            <w:pPr>
              <w:pStyle w:val="affffff8"/>
              <w:ind w:firstLine="0"/>
              <w:rPr>
                <w:sz w:val="24"/>
                <w:szCs w:val="24"/>
              </w:rPr>
            </w:pPr>
            <w:r w:rsidRPr="00C20E2C">
              <w:rPr>
                <w:sz w:val="24"/>
                <w:szCs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sub_1511" w:history="1">
              <w:r w:rsidRPr="00C20E2C">
                <w:rPr>
                  <w:rStyle w:val="affffff3"/>
                  <w:sz w:val="24"/>
                  <w:szCs w:val="24"/>
                </w:rPr>
                <w:t>кодами 5.1.1 - 5.1.7</w:t>
              </w:r>
            </w:hyperlink>
          </w:p>
        </w:tc>
        <w:tc>
          <w:tcPr>
            <w:tcW w:w="1020" w:type="dxa"/>
          </w:tcPr>
          <w:p w:rsidR="00AD1DAB" w:rsidRPr="00C20E2C" w:rsidRDefault="00AD1DAB" w:rsidP="000A3DD1">
            <w:pPr>
              <w:pStyle w:val="affffff8"/>
              <w:ind w:firstLine="0"/>
              <w:jc w:val="center"/>
              <w:rPr>
                <w:sz w:val="24"/>
                <w:szCs w:val="24"/>
              </w:rPr>
            </w:pPr>
            <w:r w:rsidRPr="00C20E2C">
              <w:rPr>
                <w:sz w:val="24"/>
                <w:szCs w:val="24"/>
              </w:rPr>
              <w:t>5.1</w:t>
            </w:r>
          </w:p>
        </w:tc>
        <w:tc>
          <w:tcPr>
            <w:tcW w:w="2835" w:type="dxa"/>
          </w:tcPr>
          <w:p w:rsidR="00AD1DAB" w:rsidRPr="00C20E2C" w:rsidRDefault="00AD1DAB" w:rsidP="000A3DD1">
            <w:pPr>
              <w:ind w:firstLine="0"/>
              <w:rPr>
                <w:sz w:val="24"/>
                <w:szCs w:val="24"/>
              </w:rPr>
            </w:pPr>
            <w:r w:rsidRPr="00C20E2C">
              <w:rPr>
                <w:sz w:val="24"/>
                <w:szCs w:val="24"/>
              </w:rPr>
              <w:t>Спортивный клуб, спортивный зал, бассейн, размещение спортивных баз и лагерей</w:t>
            </w:r>
          </w:p>
        </w:tc>
        <w:tc>
          <w:tcPr>
            <w:tcW w:w="11339" w:type="dxa"/>
          </w:tcPr>
          <w:p w:rsidR="00AD1DAB" w:rsidRPr="00C20E2C" w:rsidRDefault="00AD1DAB" w:rsidP="005F4240">
            <w:pPr>
              <w:pStyle w:val="ab"/>
              <w:widowControl/>
              <w:numPr>
                <w:ilvl w:val="0"/>
                <w:numId w:val="98"/>
              </w:numPr>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AD1DAB" w:rsidRPr="00C20E2C" w:rsidRDefault="00AD1DAB" w:rsidP="005F4240">
            <w:pPr>
              <w:pStyle w:val="ab"/>
              <w:widowControl/>
              <w:numPr>
                <w:ilvl w:val="0"/>
                <w:numId w:val="98"/>
              </w:numPr>
              <w:suppressAutoHyphens w:val="0"/>
              <w:autoSpaceDE/>
              <w:ind w:left="0" w:firstLine="0"/>
              <w:rPr>
                <w:sz w:val="24"/>
                <w:szCs w:val="24"/>
              </w:rPr>
            </w:pPr>
            <w:r w:rsidRPr="00C20E2C">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AD1DAB" w:rsidRPr="00C20E2C" w:rsidRDefault="00AD1DAB" w:rsidP="005F4240">
            <w:pPr>
              <w:pStyle w:val="ab"/>
              <w:widowControl/>
              <w:numPr>
                <w:ilvl w:val="0"/>
                <w:numId w:val="98"/>
              </w:numPr>
              <w:suppressAutoHyphens w:val="0"/>
              <w:autoSpaceDE/>
              <w:ind w:left="0" w:firstLine="0"/>
              <w:rPr>
                <w:sz w:val="24"/>
                <w:szCs w:val="24"/>
              </w:rPr>
            </w:pPr>
            <w:r w:rsidRPr="00C20E2C">
              <w:rPr>
                <w:sz w:val="24"/>
                <w:szCs w:val="24"/>
              </w:rPr>
              <w:t xml:space="preserve">Максимальное количество этажей – </w:t>
            </w:r>
            <w:r w:rsidRPr="00C20E2C">
              <w:rPr>
                <w:b/>
                <w:sz w:val="24"/>
                <w:szCs w:val="24"/>
              </w:rPr>
              <w:t>3.</w:t>
            </w:r>
          </w:p>
          <w:p w:rsidR="00AD1DAB" w:rsidRPr="00C20E2C" w:rsidRDefault="00AD1DAB" w:rsidP="005F4240">
            <w:pPr>
              <w:pStyle w:val="ab"/>
              <w:widowControl/>
              <w:numPr>
                <w:ilvl w:val="0"/>
                <w:numId w:val="98"/>
              </w:numPr>
              <w:suppressAutoHyphens w:val="0"/>
              <w:autoSpaceDE/>
              <w:ind w:left="0" w:firstLine="0"/>
              <w:rPr>
                <w:sz w:val="24"/>
                <w:szCs w:val="24"/>
              </w:rPr>
            </w:pPr>
            <w:r w:rsidRPr="00C20E2C">
              <w:rPr>
                <w:sz w:val="24"/>
                <w:szCs w:val="24"/>
              </w:rPr>
              <w:t xml:space="preserve">Минимальное количество этажей – </w:t>
            </w:r>
            <w:r w:rsidRPr="00C20E2C">
              <w:rPr>
                <w:b/>
                <w:sz w:val="24"/>
                <w:szCs w:val="24"/>
              </w:rPr>
              <w:t>1.</w:t>
            </w:r>
          </w:p>
          <w:p w:rsidR="00AD1DAB" w:rsidRPr="00C20E2C" w:rsidRDefault="00AD1DAB" w:rsidP="005F4240">
            <w:pPr>
              <w:pStyle w:val="ab"/>
              <w:widowControl/>
              <w:numPr>
                <w:ilvl w:val="0"/>
                <w:numId w:val="98"/>
              </w:numPr>
              <w:tabs>
                <w:tab w:val="left" w:pos="429"/>
              </w:tabs>
              <w:suppressAutoHyphens w:val="0"/>
              <w:autoSpaceDE/>
              <w:ind w:left="0" w:firstLine="0"/>
              <w:rPr>
                <w:sz w:val="24"/>
                <w:szCs w:val="24"/>
              </w:rPr>
            </w:pPr>
            <w:r w:rsidRPr="00C20E2C">
              <w:rPr>
                <w:sz w:val="24"/>
                <w:szCs w:val="24"/>
              </w:rPr>
              <w:t xml:space="preserve">Максимальная высота зданий, строений, сооружений - </w:t>
            </w:r>
            <w:r w:rsidRPr="00C20E2C">
              <w:rPr>
                <w:b/>
                <w:sz w:val="24"/>
                <w:szCs w:val="24"/>
              </w:rPr>
              <w:t>не более 18 м.</w:t>
            </w:r>
          </w:p>
          <w:p w:rsidR="00AD1DAB" w:rsidRPr="00C20E2C" w:rsidRDefault="00AD1DAB" w:rsidP="005F4240">
            <w:pPr>
              <w:pStyle w:val="ab"/>
              <w:widowControl/>
              <w:numPr>
                <w:ilvl w:val="0"/>
                <w:numId w:val="98"/>
              </w:numPr>
              <w:suppressAutoHyphens w:val="0"/>
              <w:autoSpaceDE/>
              <w:ind w:left="0" w:firstLine="0"/>
              <w:rPr>
                <w:sz w:val="24"/>
                <w:szCs w:val="24"/>
              </w:rPr>
            </w:pPr>
            <w:r w:rsidRPr="00C20E2C">
              <w:rPr>
                <w:sz w:val="24"/>
                <w:szCs w:val="24"/>
              </w:rPr>
              <w:t xml:space="preserve">Минимальная высота зданий, строений, сооружений – не </w:t>
            </w:r>
            <w:r w:rsidRPr="00C20E2C">
              <w:rPr>
                <w:iCs/>
                <w:sz w:val="24"/>
                <w:szCs w:val="24"/>
              </w:rPr>
              <w:t>нормируется</w:t>
            </w:r>
          </w:p>
          <w:p w:rsidR="00AD1DAB" w:rsidRPr="00C20E2C" w:rsidRDefault="00AD1DAB" w:rsidP="005F4240">
            <w:pPr>
              <w:pStyle w:val="ab"/>
              <w:widowControl/>
              <w:numPr>
                <w:ilvl w:val="0"/>
                <w:numId w:val="98"/>
              </w:numPr>
              <w:suppressAutoHyphens w:val="0"/>
              <w:autoSpaceDE/>
              <w:ind w:left="0" w:firstLine="0"/>
              <w:rPr>
                <w:sz w:val="24"/>
                <w:szCs w:val="24"/>
              </w:rPr>
            </w:pPr>
            <w:r w:rsidRPr="00C20E2C">
              <w:rPr>
                <w:sz w:val="24"/>
                <w:szCs w:val="24"/>
              </w:rPr>
              <w:t xml:space="preserve">Максимальный процент застройки – </w:t>
            </w:r>
            <w:r w:rsidRPr="00C20E2C">
              <w:rPr>
                <w:b/>
                <w:sz w:val="24"/>
                <w:szCs w:val="24"/>
              </w:rPr>
              <w:t>80 %.</w:t>
            </w:r>
          </w:p>
          <w:p w:rsidR="00AD1DAB" w:rsidRPr="00C20E2C" w:rsidRDefault="00AD1DAB" w:rsidP="005F4240">
            <w:pPr>
              <w:pStyle w:val="ab"/>
              <w:widowControl/>
              <w:numPr>
                <w:ilvl w:val="0"/>
                <w:numId w:val="98"/>
              </w:numPr>
              <w:suppressAutoHyphens w:val="0"/>
              <w:autoSpaceDE/>
              <w:ind w:left="0" w:firstLine="0"/>
              <w:rPr>
                <w:sz w:val="24"/>
                <w:szCs w:val="24"/>
              </w:rPr>
            </w:pPr>
            <w:r w:rsidRPr="00C20E2C">
              <w:rPr>
                <w:sz w:val="24"/>
                <w:szCs w:val="24"/>
              </w:rPr>
              <w:t>Для защиты от шума, расстояния от сооружений со стационарными трибунами до границы жилой застройки должны составлять:</w:t>
            </w:r>
          </w:p>
          <w:p w:rsidR="00AD1DAB" w:rsidRPr="00C20E2C" w:rsidRDefault="00AD1DAB" w:rsidP="005F4240">
            <w:pPr>
              <w:pStyle w:val="ab"/>
              <w:widowControl/>
              <w:numPr>
                <w:ilvl w:val="0"/>
                <w:numId w:val="98"/>
              </w:numPr>
              <w:suppressAutoHyphens w:val="0"/>
              <w:autoSpaceDE/>
              <w:ind w:left="0" w:firstLine="0"/>
              <w:rPr>
                <w:sz w:val="24"/>
                <w:szCs w:val="24"/>
              </w:rPr>
            </w:pPr>
            <w:r w:rsidRPr="00C20E2C">
              <w:rPr>
                <w:sz w:val="24"/>
                <w:szCs w:val="24"/>
              </w:rPr>
              <w:t xml:space="preserve">с трибунами вместимостью свыше 500 мест – </w:t>
            </w:r>
            <w:r w:rsidRPr="00C20E2C">
              <w:rPr>
                <w:b/>
                <w:sz w:val="24"/>
                <w:szCs w:val="24"/>
              </w:rPr>
              <w:t>300 м</w:t>
            </w:r>
            <w:r w:rsidRPr="00C20E2C">
              <w:rPr>
                <w:sz w:val="24"/>
                <w:szCs w:val="24"/>
              </w:rPr>
              <w:t>;</w:t>
            </w:r>
          </w:p>
          <w:p w:rsidR="00AD1DAB" w:rsidRPr="00C20E2C" w:rsidRDefault="00AD1DAB" w:rsidP="005F4240">
            <w:pPr>
              <w:pStyle w:val="ab"/>
              <w:widowControl/>
              <w:numPr>
                <w:ilvl w:val="0"/>
                <w:numId w:val="98"/>
              </w:numPr>
              <w:suppressAutoHyphens w:val="0"/>
              <w:autoSpaceDE/>
              <w:ind w:left="0" w:firstLine="0"/>
              <w:rPr>
                <w:sz w:val="24"/>
                <w:szCs w:val="24"/>
              </w:rPr>
            </w:pPr>
            <w:r w:rsidRPr="00C20E2C">
              <w:rPr>
                <w:sz w:val="24"/>
                <w:szCs w:val="24"/>
              </w:rPr>
              <w:t xml:space="preserve">от 100 до 500 мест – </w:t>
            </w:r>
            <w:r w:rsidRPr="00C20E2C">
              <w:rPr>
                <w:b/>
                <w:sz w:val="24"/>
                <w:szCs w:val="24"/>
              </w:rPr>
              <w:t>100 м</w:t>
            </w:r>
            <w:r w:rsidRPr="00C20E2C">
              <w:rPr>
                <w:sz w:val="24"/>
                <w:szCs w:val="24"/>
              </w:rPr>
              <w:t>;</w:t>
            </w:r>
          </w:p>
          <w:p w:rsidR="00AD1DAB" w:rsidRPr="00C20E2C" w:rsidRDefault="00AD1DAB" w:rsidP="005F4240">
            <w:pPr>
              <w:pStyle w:val="ab"/>
              <w:widowControl/>
              <w:numPr>
                <w:ilvl w:val="0"/>
                <w:numId w:val="98"/>
              </w:numPr>
              <w:suppressAutoHyphens w:val="0"/>
              <w:autoSpaceDE/>
              <w:ind w:left="0" w:firstLine="0"/>
              <w:rPr>
                <w:sz w:val="24"/>
                <w:szCs w:val="24"/>
              </w:rPr>
            </w:pPr>
            <w:r w:rsidRPr="00C20E2C">
              <w:rPr>
                <w:sz w:val="24"/>
                <w:szCs w:val="24"/>
              </w:rPr>
              <w:t xml:space="preserve">до 100 мест – </w:t>
            </w:r>
            <w:r w:rsidRPr="00C20E2C">
              <w:rPr>
                <w:b/>
                <w:sz w:val="24"/>
                <w:szCs w:val="24"/>
              </w:rPr>
              <w:t>50 м.</w:t>
            </w:r>
            <w:r w:rsidRPr="00C20E2C">
              <w:rPr>
                <w:sz w:val="24"/>
                <w:szCs w:val="24"/>
              </w:rPr>
              <w:t xml:space="preserve"> </w:t>
            </w:r>
          </w:p>
        </w:tc>
      </w:tr>
      <w:tr w:rsidR="00AD1DAB" w:rsidRPr="00C20E2C" w:rsidTr="00AD1DAB">
        <w:trPr>
          <w:trHeight w:val="20"/>
        </w:trPr>
        <w:tc>
          <w:tcPr>
            <w:tcW w:w="2835" w:type="dxa"/>
            <w:vMerge/>
          </w:tcPr>
          <w:p w:rsidR="00AD1DAB" w:rsidRPr="00C20E2C" w:rsidRDefault="00AD1DAB" w:rsidP="000A3DD1">
            <w:pPr>
              <w:widowControl/>
              <w:suppressAutoHyphens w:val="0"/>
              <w:autoSpaceDE/>
              <w:ind w:firstLine="0"/>
              <w:rPr>
                <w:sz w:val="24"/>
                <w:szCs w:val="24"/>
              </w:rPr>
            </w:pPr>
          </w:p>
        </w:tc>
        <w:tc>
          <w:tcPr>
            <w:tcW w:w="3969" w:type="dxa"/>
            <w:vMerge/>
          </w:tcPr>
          <w:p w:rsidR="00AD1DAB" w:rsidRPr="00C20E2C" w:rsidRDefault="00AD1DAB" w:rsidP="000A3DD1">
            <w:pPr>
              <w:ind w:firstLine="0"/>
              <w:rPr>
                <w:sz w:val="24"/>
                <w:szCs w:val="24"/>
              </w:rPr>
            </w:pPr>
          </w:p>
        </w:tc>
        <w:tc>
          <w:tcPr>
            <w:tcW w:w="1020" w:type="dxa"/>
          </w:tcPr>
          <w:p w:rsidR="00AD1DAB" w:rsidRPr="00C20E2C" w:rsidRDefault="00AD1DAB" w:rsidP="000A3DD1">
            <w:pPr>
              <w:ind w:firstLine="0"/>
              <w:rPr>
                <w:sz w:val="24"/>
                <w:szCs w:val="24"/>
              </w:rPr>
            </w:pPr>
          </w:p>
        </w:tc>
        <w:tc>
          <w:tcPr>
            <w:tcW w:w="2835" w:type="dxa"/>
          </w:tcPr>
          <w:p w:rsidR="00AD1DAB" w:rsidRPr="00C20E2C" w:rsidRDefault="00AD1DAB" w:rsidP="000A3DD1">
            <w:pPr>
              <w:ind w:firstLine="0"/>
              <w:rPr>
                <w:sz w:val="24"/>
                <w:szCs w:val="24"/>
              </w:rPr>
            </w:pPr>
            <w:r w:rsidRPr="00C20E2C">
              <w:rPr>
                <w:sz w:val="24"/>
                <w:szCs w:val="24"/>
              </w:rPr>
              <w:t>Площадки для занятия спортом и физкультурой</w:t>
            </w:r>
          </w:p>
          <w:p w:rsidR="00AD1DAB" w:rsidRPr="00C20E2C" w:rsidRDefault="00AD1DAB" w:rsidP="000A3DD1">
            <w:pPr>
              <w:ind w:firstLine="0"/>
              <w:rPr>
                <w:sz w:val="24"/>
                <w:szCs w:val="24"/>
              </w:rPr>
            </w:pPr>
            <w:r w:rsidRPr="00C20E2C">
              <w:rPr>
                <w:sz w:val="24"/>
                <w:szCs w:val="24"/>
              </w:rPr>
              <w:t>(беговые дорожки, спортивные сооружения, теннисные корты, поля для спортивных игр, автодромы, мотодромы)</w:t>
            </w:r>
          </w:p>
        </w:tc>
        <w:tc>
          <w:tcPr>
            <w:tcW w:w="11339" w:type="dxa"/>
            <w:vMerge w:val="restart"/>
          </w:tcPr>
          <w:p w:rsidR="00AD1DAB" w:rsidRPr="00C20E2C" w:rsidRDefault="00AD1DAB" w:rsidP="005F4240">
            <w:pPr>
              <w:pStyle w:val="ab"/>
              <w:widowControl/>
              <w:numPr>
                <w:ilvl w:val="0"/>
                <w:numId w:val="93"/>
              </w:numPr>
              <w:tabs>
                <w:tab w:val="left" w:pos="1285"/>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AD1DAB" w:rsidRPr="00C20E2C" w:rsidRDefault="00AD1DAB" w:rsidP="005F4240">
            <w:pPr>
              <w:pStyle w:val="ab"/>
              <w:widowControl/>
              <w:numPr>
                <w:ilvl w:val="0"/>
                <w:numId w:val="93"/>
              </w:numPr>
              <w:tabs>
                <w:tab w:val="left" w:pos="1285"/>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AD1DAB" w:rsidRPr="00C20E2C" w:rsidRDefault="00AD1DAB" w:rsidP="005F4240">
            <w:pPr>
              <w:pStyle w:val="ab"/>
              <w:widowControl/>
              <w:numPr>
                <w:ilvl w:val="0"/>
                <w:numId w:val="93"/>
              </w:numPr>
              <w:tabs>
                <w:tab w:val="left" w:pos="1285"/>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AD1DAB" w:rsidRPr="00C20E2C" w:rsidRDefault="00AD1DAB" w:rsidP="005F4240">
            <w:pPr>
              <w:pStyle w:val="ab"/>
              <w:widowControl/>
              <w:numPr>
                <w:ilvl w:val="0"/>
                <w:numId w:val="93"/>
              </w:numPr>
              <w:tabs>
                <w:tab w:val="left" w:pos="1285"/>
              </w:tabs>
              <w:suppressAutoHyphens w:val="0"/>
              <w:autoSpaceDE/>
              <w:ind w:left="0" w:firstLine="0"/>
              <w:rPr>
                <w:sz w:val="24"/>
                <w:szCs w:val="24"/>
              </w:rPr>
            </w:pPr>
            <w:r w:rsidRPr="00C20E2C">
              <w:rPr>
                <w:iCs/>
                <w:sz w:val="24"/>
                <w:szCs w:val="24"/>
              </w:rPr>
              <w:t>Максимальный процент застройки –</w:t>
            </w:r>
            <w:r w:rsidRPr="00C20E2C">
              <w:rPr>
                <w:sz w:val="24"/>
                <w:szCs w:val="24"/>
              </w:rPr>
              <w:t xml:space="preserve"> </w:t>
            </w:r>
            <w:r w:rsidRPr="00C20E2C">
              <w:rPr>
                <w:b/>
                <w:sz w:val="24"/>
                <w:szCs w:val="24"/>
              </w:rPr>
              <w:t>60 %.</w:t>
            </w:r>
          </w:p>
          <w:p w:rsidR="00AD1DAB" w:rsidRPr="00C20E2C" w:rsidRDefault="00AD1DAB" w:rsidP="005F4240">
            <w:pPr>
              <w:pStyle w:val="ab"/>
              <w:widowControl/>
              <w:numPr>
                <w:ilvl w:val="0"/>
                <w:numId w:val="93"/>
              </w:numPr>
              <w:tabs>
                <w:tab w:val="left" w:pos="860"/>
              </w:tabs>
              <w:suppressAutoHyphens w:val="0"/>
              <w:autoSpaceDE/>
              <w:ind w:left="0" w:firstLine="0"/>
              <w:rPr>
                <w:sz w:val="24"/>
                <w:szCs w:val="24"/>
              </w:rPr>
            </w:pPr>
            <w:r w:rsidRPr="00C20E2C">
              <w:rPr>
                <w:sz w:val="24"/>
                <w:szCs w:val="24"/>
              </w:rPr>
              <w:t xml:space="preserve">Удельные размеры площадок </w:t>
            </w:r>
            <w:r w:rsidRPr="00C20E2C">
              <w:rPr>
                <w:b/>
                <w:sz w:val="24"/>
                <w:szCs w:val="24"/>
              </w:rPr>
              <w:t>2 м</w:t>
            </w:r>
            <w:r w:rsidRPr="00C20E2C">
              <w:rPr>
                <w:b/>
                <w:sz w:val="24"/>
                <w:szCs w:val="24"/>
                <w:vertAlign w:val="superscript"/>
              </w:rPr>
              <w:t>2</w:t>
            </w:r>
            <w:r w:rsidRPr="00C20E2C">
              <w:rPr>
                <w:b/>
                <w:sz w:val="24"/>
                <w:szCs w:val="24"/>
              </w:rPr>
              <w:t>/чел.</w:t>
            </w:r>
          </w:p>
          <w:p w:rsidR="00AD1DAB" w:rsidRPr="00C20E2C" w:rsidRDefault="00AD1DAB" w:rsidP="005F4240">
            <w:pPr>
              <w:pStyle w:val="ab"/>
              <w:widowControl/>
              <w:numPr>
                <w:ilvl w:val="0"/>
                <w:numId w:val="93"/>
              </w:numPr>
              <w:tabs>
                <w:tab w:val="left" w:pos="860"/>
              </w:tabs>
              <w:suppressAutoHyphens w:val="0"/>
              <w:autoSpaceDE/>
              <w:ind w:left="0" w:firstLine="0"/>
              <w:rPr>
                <w:sz w:val="24"/>
                <w:szCs w:val="24"/>
              </w:rPr>
            </w:pPr>
            <w:r w:rsidRPr="00C20E2C">
              <w:rPr>
                <w:sz w:val="24"/>
                <w:szCs w:val="24"/>
              </w:rPr>
              <w:t xml:space="preserve">Расстояние от окон жилых и общественных зданий – не менее </w:t>
            </w:r>
            <w:r w:rsidRPr="00C20E2C">
              <w:rPr>
                <w:b/>
                <w:sz w:val="24"/>
                <w:szCs w:val="24"/>
              </w:rPr>
              <w:t>10 м</w:t>
            </w:r>
            <w:r w:rsidRPr="00C20E2C">
              <w:rPr>
                <w:sz w:val="24"/>
                <w:szCs w:val="24"/>
              </w:rPr>
              <w:t xml:space="preserve"> в зависимости от шумовых характеристик.</w:t>
            </w:r>
          </w:p>
        </w:tc>
      </w:tr>
      <w:tr w:rsidR="00AD1DAB" w:rsidRPr="00C20E2C" w:rsidTr="00AD1DAB">
        <w:trPr>
          <w:trHeight w:val="20"/>
        </w:trPr>
        <w:tc>
          <w:tcPr>
            <w:tcW w:w="2835" w:type="dxa"/>
            <w:vMerge/>
          </w:tcPr>
          <w:p w:rsidR="00AD1DAB" w:rsidRPr="00C20E2C" w:rsidRDefault="00AD1DAB" w:rsidP="000A3DD1">
            <w:pPr>
              <w:widowControl/>
              <w:suppressAutoHyphens w:val="0"/>
              <w:autoSpaceDE/>
              <w:ind w:firstLine="0"/>
              <w:rPr>
                <w:sz w:val="24"/>
                <w:szCs w:val="24"/>
              </w:rPr>
            </w:pPr>
          </w:p>
        </w:tc>
        <w:tc>
          <w:tcPr>
            <w:tcW w:w="3969" w:type="dxa"/>
            <w:vMerge/>
          </w:tcPr>
          <w:p w:rsidR="00AD1DAB" w:rsidRPr="00C20E2C" w:rsidRDefault="00AD1DAB" w:rsidP="000A3DD1">
            <w:pPr>
              <w:ind w:firstLine="0"/>
              <w:rPr>
                <w:sz w:val="24"/>
                <w:szCs w:val="24"/>
              </w:rPr>
            </w:pPr>
          </w:p>
        </w:tc>
        <w:tc>
          <w:tcPr>
            <w:tcW w:w="1020" w:type="dxa"/>
          </w:tcPr>
          <w:p w:rsidR="00AD1DAB" w:rsidRPr="00C20E2C" w:rsidRDefault="00AD1DAB" w:rsidP="000A3DD1">
            <w:pPr>
              <w:ind w:firstLine="0"/>
              <w:rPr>
                <w:sz w:val="24"/>
                <w:szCs w:val="24"/>
              </w:rPr>
            </w:pPr>
          </w:p>
        </w:tc>
        <w:tc>
          <w:tcPr>
            <w:tcW w:w="2835" w:type="dxa"/>
          </w:tcPr>
          <w:p w:rsidR="00AD1DAB" w:rsidRPr="00C20E2C" w:rsidRDefault="00AD1DAB" w:rsidP="000A3DD1">
            <w:pPr>
              <w:ind w:firstLine="0"/>
              <w:rPr>
                <w:sz w:val="24"/>
                <w:szCs w:val="24"/>
              </w:rPr>
            </w:pPr>
            <w:r w:rsidRPr="00C20E2C">
              <w:rPr>
                <w:sz w:val="24"/>
                <w:szCs w:val="24"/>
              </w:rPr>
              <w:t>Для водных видов спорта: причалы и сооружения, необходимые для водных видов спорта и хранения соответствующего инвентаря.</w:t>
            </w:r>
          </w:p>
        </w:tc>
        <w:tc>
          <w:tcPr>
            <w:tcW w:w="11339" w:type="dxa"/>
            <w:vMerge/>
          </w:tcPr>
          <w:p w:rsidR="00AD1DAB" w:rsidRPr="00C20E2C" w:rsidRDefault="00AD1DAB" w:rsidP="005F4240">
            <w:pPr>
              <w:pStyle w:val="ab"/>
              <w:widowControl/>
              <w:numPr>
                <w:ilvl w:val="0"/>
                <w:numId w:val="92"/>
              </w:numPr>
              <w:suppressAutoHyphens w:val="0"/>
              <w:autoSpaceDE/>
              <w:ind w:left="0" w:firstLine="0"/>
              <w:rPr>
                <w:sz w:val="24"/>
                <w:szCs w:val="24"/>
              </w:rPr>
            </w:pPr>
          </w:p>
        </w:tc>
      </w:tr>
      <w:tr w:rsidR="00AD1DAB" w:rsidRPr="00C20E2C" w:rsidTr="00AD1DAB">
        <w:trPr>
          <w:trHeight w:val="20"/>
        </w:trPr>
        <w:tc>
          <w:tcPr>
            <w:tcW w:w="2835" w:type="dxa"/>
          </w:tcPr>
          <w:p w:rsidR="00AD1DAB" w:rsidRPr="00C20E2C" w:rsidRDefault="00AD1DAB" w:rsidP="000A3DD1">
            <w:pPr>
              <w:pStyle w:val="affffff8"/>
              <w:ind w:firstLine="0"/>
              <w:rPr>
                <w:sz w:val="24"/>
                <w:szCs w:val="24"/>
              </w:rPr>
            </w:pPr>
            <w:r w:rsidRPr="00C20E2C">
              <w:rPr>
                <w:sz w:val="24"/>
                <w:szCs w:val="24"/>
              </w:rPr>
              <w:t>Обеспечение внутреннего правопорядка</w:t>
            </w:r>
          </w:p>
        </w:tc>
        <w:tc>
          <w:tcPr>
            <w:tcW w:w="3969" w:type="dxa"/>
            <w:tcBorders>
              <w:top w:val="nil"/>
            </w:tcBorders>
          </w:tcPr>
          <w:p w:rsidR="00AD1DAB" w:rsidRPr="00C20E2C" w:rsidRDefault="00AD1DAB" w:rsidP="000A3DD1">
            <w:pPr>
              <w:pStyle w:val="affffff8"/>
              <w:ind w:firstLine="0"/>
              <w:rPr>
                <w:sz w:val="24"/>
                <w:szCs w:val="24"/>
              </w:rPr>
            </w:pPr>
            <w:r w:rsidRPr="00C20E2C">
              <w:rPr>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C20E2C">
              <w:rPr>
                <w:sz w:val="24"/>
                <w:szCs w:val="24"/>
              </w:rPr>
              <w:t>Росгвардии</w:t>
            </w:r>
            <w:proofErr w:type="spellEnd"/>
            <w:r w:rsidRPr="00C20E2C">
              <w:rPr>
                <w:sz w:val="24"/>
                <w:szCs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020" w:type="dxa"/>
          </w:tcPr>
          <w:p w:rsidR="00AD1DAB" w:rsidRPr="00C20E2C" w:rsidRDefault="00AD1DAB" w:rsidP="000A3DD1">
            <w:pPr>
              <w:pStyle w:val="affffff8"/>
              <w:ind w:firstLine="0"/>
              <w:jc w:val="center"/>
              <w:rPr>
                <w:sz w:val="24"/>
                <w:szCs w:val="24"/>
              </w:rPr>
            </w:pPr>
            <w:r w:rsidRPr="00C20E2C">
              <w:rPr>
                <w:sz w:val="24"/>
                <w:szCs w:val="24"/>
              </w:rPr>
              <w:t>8.3</w:t>
            </w:r>
          </w:p>
        </w:tc>
        <w:tc>
          <w:tcPr>
            <w:tcW w:w="2835" w:type="dxa"/>
          </w:tcPr>
          <w:p w:rsidR="00AD1DAB" w:rsidRPr="00C20E2C" w:rsidRDefault="00AD1DAB" w:rsidP="000A3DD1">
            <w:pPr>
              <w:ind w:firstLine="0"/>
              <w:rPr>
                <w:sz w:val="24"/>
                <w:szCs w:val="24"/>
              </w:rPr>
            </w:pPr>
            <w:r w:rsidRPr="00C20E2C">
              <w:rPr>
                <w:sz w:val="24"/>
                <w:szCs w:val="24"/>
              </w:rPr>
              <w:t>Здания для размещения подразделений органов внутренних дел</w:t>
            </w:r>
          </w:p>
        </w:tc>
        <w:tc>
          <w:tcPr>
            <w:tcW w:w="11339" w:type="dxa"/>
          </w:tcPr>
          <w:p w:rsidR="00AD1DAB" w:rsidRPr="00C20E2C" w:rsidRDefault="00AD1DAB" w:rsidP="005F4240">
            <w:pPr>
              <w:pStyle w:val="ab"/>
              <w:widowControl/>
              <w:numPr>
                <w:ilvl w:val="0"/>
                <w:numId w:val="100"/>
              </w:numPr>
              <w:tabs>
                <w:tab w:val="left" w:pos="429"/>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AD1DAB" w:rsidRPr="00C20E2C" w:rsidRDefault="00AD1DAB" w:rsidP="005F4240">
            <w:pPr>
              <w:pStyle w:val="ab"/>
              <w:widowControl/>
              <w:numPr>
                <w:ilvl w:val="0"/>
                <w:numId w:val="100"/>
              </w:numPr>
              <w:tabs>
                <w:tab w:val="left" w:pos="429"/>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AD1DAB" w:rsidRPr="00C20E2C" w:rsidRDefault="00AD1DAB" w:rsidP="005F4240">
            <w:pPr>
              <w:pStyle w:val="ab"/>
              <w:widowControl/>
              <w:numPr>
                <w:ilvl w:val="0"/>
                <w:numId w:val="100"/>
              </w:numPr>
              <w:tabs>
                <w:tab w:val="left" w:pos="429"/>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AD1DAB" w:rsidRPr="00C20E2C" w:rsidRDefault="00AD1DAB" w:rsidP="005F4240">
            <w:pPr>
              <w:pStyle w:val="ab"/>
              <w:widowControl/>
              <w:numPr>
                <w:ilvl w:val="0"/>
                <w:numId w:val="100"/>
              </w:numPr>
              <w:suppressAutoHyphens w:val="0"/>
              <w:autoSpaceDE/>
              <w:ind w:left="0" w:firstLine="0"/>
              <w:rPr>
                <w:sz w:val="24"/>
                <w:szCs w:val="24"/>
              </w:rPr>
            </w:pPr>
            <w:r w:rsidRPr="00C20E2C">
              <w:rPr>
                <w:iCs/>
                <w:sz w:val="24"/>
                <w:szCs w:val="24"/>
              </w:rPr>
              <w:t>Максимальный процент застройки</w:t>
            </w:r>
            <w:r w:rsidRPr="00C20E2C">
              <w:rPr>
                <w:sz w:val="24"/>
                <w:szCs w:val="24"/>
              </w:rPr>
              <w:t xml:space="preserve"> – </w:t>
            </w:r>
            <w:r w:rsidRPr="00C20E2C">
              <w:rPr>
                <w:b/>
                <w:sz w:val="24"/>
                <w:szCs w:val="24"/>
              </w:rPr>
              <w:t>80</w:t>
            </w:r>
            <w:proofErr w:type="gramStart"/>
            <w:r w:rsidRPr="00C20E2C">
              <w:rPr>
                <w:b/>
                <w:sz w:val="24"/>
                <w:szCs w:val="24"/>
              </w:rPr>
              <w:t>%.</w:t>
            </w:r>
            <w:r w:rsidRPr="00C20E2C">
              <w:rPr>
                <w:sz w:val="24"/>
                <w:szCs w:val="24"/>
              </w:rPr>
              <w:t>.</w:t>
            </w:r>
            <w:proofErr w:type="gramEnd"/>
          </w:p>
        </w:tc>
      </w:tr>
      <w:tr w:rsidR="00AD1DAB" w:rsidRPr="00C20E2C" w:rsidTr="00AD1DAB">
        <w:trPr>
          <w:trHeight w:val="20"/>
        </w:trPr>
        <w:tc>
          <w:tcPr>
            <w:tcW w:w="2835" w:type="dxa"/>
          </w:tcPr>
          <w:p w:rsidR="00AD1DAB" w:rsidRPr="00C20E2C" w:rsidRDefault="00AD1DAB" w:rsidP="000A3DD1">
            <w:pPr>
              <w:pStyle w:val="affffffa"/>
              <w:ind w:firstLine="0"/>
              <w:rPr>
                <w:rFonts w:ascii="Times New Roman" w:hAnsi="Times New Roman" w:cs="Times New Roman"/>
                <w:sz w:val="24"/>
                <w:szCs w:val="24"/>
              </w:rPr>
            </w:pPr>
            <w:r w:rsidRPr="00C20E2C">
              <w:rPr>
                <w:rFonts w:ascii="Times New Roman" w:hAnsi="Times New Roman" w:cs="Times New Roman"/>
                <w:sz w:val="24"/>
                <w:szCs w:val="24"/>
              </w:rPr>
              <w:t>Улично-дорожная сеть</w:t>
            </w:r>
          </w:p>
        </w:tc>
        <w:tc>
          <w:tcPr>
            <w:tcW w:w="3969" w:type="dxa"/>
          </w:tcPr>
          <w:p w:rsidR="00AD1DAB" w:rsidRPr="00C20E2C" w:rsidRDefault="00AD1DAB" w:rsidP="000A3DD1">
            <w:pPr>
              <w:pStyle w:val="affffff8"/>
              <w:ind w:firstLine="0"/>
              <w:rPr>
                <w:sz w:val="24"/>
                <w:szCs w:val="24"/>
              </w:rPr>
            </w:pPr>
            <w:r w:rsidRPr="00C20E2C">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C20E2C">
              <w:rPr>
                <w:sz w:val="24"/>
                <w:szCs w:val="24"/>
              </w:rPr>
              <w:t>велотранспортной</w:t>
            </w:r>
            <w:proofErr w:type="spellEnd"/>
            <w:r w:rsidRPr="00C20E2C">
              <w:rPr>
                <w:sz w:val="24"/>
                <w:szCs w:val="24"/>
              </w:rPr>
              <w:t xml:space="preserve"> и инженерной инфраструктуры;</w:t>
            </w:r>
          </w:p>
          <w:p w:rsidR="00AD1DAB" w:rsidRPr="00C20E2C" w:rsidRDefault="00AD1DAB" w:rsidP="000A3DD1">
            <w:pPr>
              <w:pStyle w:val="affffff8"/>
              <w:ind w:firstLine="0"/>
              <w:rPr>
                <w:sz w:val="24"/>
                <w:szCs w:val="24"/>
              </w:rPr>
            </w:pPr>
            <w:r w:rsidRPr="00C20E2C">
              <w:rPr>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C20E2C">
                <w:rPr>
                  <w:rStyle w:val="affffff3"/>
                  <w:sz w:val="24"/>
                  <w:szCs w:val="24"/>
                </w:rPr>
                <w:t>кодами 2.7.1</w:t>
              </w:r>
            </w:hyperlink>
            <w:r w:rsidRPr="00C20E2C">
              <w:rPr>
                <w:sz w:val="24"/>
                <w:szCs w:val="24"/>
              </w:rPr>
              <w:t xml:space="preserve">, </w:t>
            </w:r>
            <w:hyperlink w:anchor="sub_1049" w:history="1">
              <w:r w:rsidRPr="00C20E2C">
                <w:rPr>
                  <w:rStyle w:val="affffff3"/>
                  <w:sz w:val="24"/>
                  <w:szCs w:val="24"/>
                </w:rPr>
                <w:t>4.9</w:t>
              </w:r>
            </w:hyperlink>
            <w:r w:rsidRPr="00C20E2C">
              <w:rPr>
                <w:sz w:val="24"/>
                <w:szCs w:val="24"/>
              </w:rPr>
              <w:t xml:space="preserve">, </w:t>
            </w:r>
            <w:hyperlink w:anchor="sub_1723" w:history="1">
              <w:r w:rsidRPr="00C20E2C">
                <w:rPr>
                  <w:rStyle w:val="affffff3"/>
                  <w:sz w:val="24"/>
                  <w:szCs w:val="24"/>
                </w:rPr>
                <w:t>7.2.3</w:t>
              </w:r>
            </w:hyperlink>
            <w:r w:rsidRPr="00C20E2C">
              <w:rPr>
                <w:sz w:val="24"/>
                <w:szCs w:val="24"/>
              </w:rPr>
              <w:t>, а также некапитальных сооружений, предназначенных для охраны транспортных средств</w:t>
            </w:r>
          </w:p>
        </w:tc>
        <w:tc>
          <w:tcPr>
            <w:tcW w:w="1020" w:type="dxa"/>
          </w:tcPr>
          <w:p w:rsidR="00AD1DAB" w:rsidRPr="00C20E2C" w:rsidRDefault="00AD1DAB" w:rsidP="000A3DD1">
            <w:pPr>
              <w:pStyle w:val="affffff8"/>
              <w:ind w:firstLine="0"/>
              <w:jc w:val="center"/>
              <w:rPr>
                <w:sz w:val="24"/>
                <w:szCs w:val="24"/>
              </w:rPr>
            </w:pPr>
            <w:r w:rsidRPr="00C20E2C">
              <w:rPr>
                <w:sz w:val="24"/>
                <w:szCs w:val="24"/>
              </w:rPr>
              <w:t>12.0.1</w:t>
            </w:r>
          </w:p>
        </w:tc>
        <w:tc>
          <w:tcPr>
            <w:tcW w:w="2835" w:type="dxa"/>
          </w:tcPr>
          <w:p w:rsidR="00AD1DAB" w:rsidRPr="00C20E2C" w:rsidRDefault="00AD1DAB" w:rsidP="000A3DD1">
            <w:pPr>
              <w:ind w:firstLine="0"/>
              <w:rPr>
                <w:sz w:val="24"/>
                <w:szCs w:val="24"/>
              </w:rPr>
            </w:pPr>
            <w:r w:rsidRPr="00C20E2C">
              <w:rPr>
                <w:sz w:val="24"/>
                <w:szCs w:val="24"/>
              </w:rPr>
              <w:t xml:space="preserve">Улично-дорожная сеть, автомобильные дороги, пешеходные тротуары, подъезды, проезды </w:t>
            </w:r>
          </w:p>
        </w:tc>
        <w:tc>
          <w:tcPr>
            <w:tcW w:w="11339" w:type="dxa"/>
          </w:tcPr>
          <w:p w:rsidR="00AD1DAB" w:rsidRPr="00C20E2C" w:rsidRDefault="00AD1DAB" w:rsidP="005F4240">
            <w:pPr>
              <w:pStyle w:val="ab"/>
              <w:widowControl/>
              <w:numPr>
                <w:ilvl w:val="0"/>
                <w:numId w:val="94"/>
              </w:numPr>
              <w:tabs>
                <w:tab w:val="left" w:pos="429"/>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AD1DAB" w:rsidRPr="00C20E2C" w:rsidRDefault="00AD1DAB" w:rsidP="005F4240">
            <w:pPr>
              <w:pStyle w:val="ab"/>
              <w:widowControl/>
              <w:numPr>
                <w:ilvl w:val="0"/>
                <w:numId w:val="94"/>
              </w:numPr>
              <w:tabs>
                <w:tab w:val="left" w:pos="429"/>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AD1DAB" w:rsidRPr="00C20E2C" w:rsidRDefault="00AD1DAB" w:rsidP="005F4240">
            <w:pPr>
              <w:pStyle w:val="ab"/>
              <w:widowControl/>
              <w:numPr>
                <w:ilvl w:val="0"/>
                <w:numId w:val="94"/>
              </w:numPr>
              <w:tabs>
                <w:tab w:val="left" w:pos="429"/>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AD1DAB" w:rsidRPr="00C20E2C" w:rsidRDefault="00AD1DAB" w:rsidP="005F4240">
            <w:pPr>
              <w:pStyle w:val="ab"/>
              <w:widowControl/>
              <w:numPr>
                <w:ilvl w:val="0"/>
                <w:numId w:val="94"/>
              </w:numPr>
              <w:tabs>
                <w:tab w:val="left" w:pos="429"/>
              </w:tabs>
              <w:suppressAutoHyphens w:val="0"/>
              <w:autoSpaceDE/>
              <w:ind w:left="0" w:firstLine="0"/>
              <w:rPr>
                <w:sz w:val="24"/>
                <w:szCs w:val="24"/>
              </w:rPr>
            </w:pPr>
            <w:r w:rsidRPr="00C20E2C">
              <w:rPr>
                <w:iCs/>
                <w:sz w:val="24"/>
                <w:szCs w:val="24"/>
              </w:rPr>
              <w:t>Максимальный процент застройки – не нормируется</w:t>
            </w:r>
            <w:r w:rsidRPr="00C20E2C">
              <w:rPr>
                <w:sz w:val="24"/>
                <w:szCs w:val="24"/>
              </w:rPr>
              <w:t xml:space="preserve">. </w:t>
            </w:r>
          </w:p>
          <w:p w:rsidR="00AD1DAB" w:rsidRPr="00C20E2C" w:rsidRDefault="00AD1DAB" w:rsidP="005F4240">
            <w:pPr>
              <w:pStyle w:val="ab"/>
              <w:widowControl/>
              <w:numPr>
                <w:ilvl w:val="0"/>
                <w:numId w:val="94"/>
              </w:numPr>
              <w:tabs>
                <w:tab w:val="left" w:pos="429"/>
              </w:tabs>
              <w:suppressAutoHyphens w:val="0"/>
              <w:autoSpaceDE/>
              <w:ind w:left="0" w:firstLine="0"/>
              <w:rPr>
                <w:sz w:val="24"/>
                <w:szCs w:val="24"/>
              </w:rPr>
            </w:pPr>
            <w:r w:rsidRPr="00C20E2C">
              <w:rPr>
                <w:sz w:val="24"/>
                <w:szCs w:val="24"/>
              </w:rPr>
              <w:t xml:space="preserve">Количество въездов на территорию индивидуальной жилой застройки должно быть не менее двух. К каждому участку индивидуальной жилой застройки необходимо проектировать проезды с твердым покрытием шириной не менее </w:t>
            </w:r>
            <w:r w:rsidRPr="00C20E2C">
              <w:rPr>
                <w:b/>
                <w:sz w:val="24"/>
                <w:szCs w:val="24"/>
              </w:rPr>
              <w:t>3,5 м</w:t>
            </w:r>
            <w:r w:rsidRPr="00C20E2C">
              <w:rPr>
                <w:sz w:val="24"/>
                <w:szCs w:val="24"/>
              </w:rPr>
              <w:t xml:space="preserve"> с устройством в случае необходимости разъездных карманов. Расстояние от края основной проезжей части улиц и проездов до линии застройки следует принимать не более </w:t>
            </w:r>
            <w:r w:rsidRPr="00C20E2C">
              <w:rPr>
                <w:b/>
                <w:sz w:val="24"/>
                <w:szCs w:val="24"/>
              </w:rPr>
              <w:t>25 м</w:t>
            </w:r>
            <w:r w:rsidRPr="00C20E2C">
              <w:rPr>
                <w:sz w:val="24"/>
                <w:szCs w:val="24"/>
              </w:rPr>
              <w:t xml:space="preserve">. На земельных участках площадью более </w:t>
            </w:r>
            <w:r w:rsidRPr="00C20E2C">
              <w:rPr>
                <w:b/>
                <w:sz w:val="24"/>
                <w:szCs w:val="24"/>
              </w:rPr>
              <w:t>0,5 га</w:t>
            </w:r>
            <w:r w:rsidRPr="00C20E2C">
              <w:rPr>
                <w:sz w:val="24"/>
                <w:szCs w:val="24"/>
              </w:rPr>
              <w:t xml:space="preserve"> должны быть предусмотрены проезды с твердым покрытием к каждому зданию или сооружению, расположенному на участке.</w:t>
            </w:r>
          </w:p>
          <w:p w:rsidR="00AD1DAB" w:rsidRPr="00C20E2C" w:rsidRDefault="00AD1DAB" w:rsidP="005F4240">
            <w:pPr>
              <w:pStyle w:val="ab"/>
              <w:widowControl/>
              <w:numPr>
                <w:ilvl w:val="0"/>
                <w:numId w:val="94"/>
              </w:numPr>
              <w:tabs>
                <w:tab w:val="left" w:pos="429"/>
              </w:tabs>
              <w:suppressAutoHyphens w:val="0"/>
              <w:autoSpaceDE/>
              <w:ind w:left="0" w:firstLine="0"/>
              <w:rPr>
                <w:sz w:val="24"/>
                <w:szCs w:val="24"/>
              </w:rPr>
            </w:pPr>
            <w:r w:rsidRPr="00C20E2C">
              <w:rPr>
                <w:sz w:val="24"/>
                <w:szCs w:val="24"/>
              </w:rPr>
              <w:t xml:space="preserve">Тупиковые проезды должны заканчиваться разворотными площадками размером </w:t>
            </w:r>
            <w:r w:rsidRPr="00C20E2C">
              <w:rPr>
                <w:sz w:val="24"/>
                <w:szCs w:val="24"/>
              </w:rPr>
              <w:br/>
            </w:r>
            <w:r w:rsidRPr="00C20E2C">
              <w:rPr>
                <w:b/>
                <w:sz w:val="24"/>
                <w:szCs w:val="24"/>
              </w:rPr>
              <w:t>12x12 м</w:t>
            </w:r>
            <w:r w:rsidRPr="00C20E2C">
              <w:rPr>
                <w:sz w:val="24"/>
                <w:szCs w:val="24"/>
              </w:rPr>
              <w:t>.</w:t>
            </w:r>
          </w:p>
          <w:p w:rsidR="00AD1DAB" w:rsidRPr="00C20E2C" w:rsidRDefault="00AD1DAB" w:rsidP="005F4240">
            <w:pPr>
              <w:pStyle w:val="ab"/>
              <w:widowControl/>
              <w:numPr>
                <w:ilvl w:val="0"/>
                <w:numId w:val="94"/>
              </w:numPr>
              <w:tabs>
                <w:tab w:val="left" w:pos="429"/>
              </w:tabs>
              <w:suppressAutoHyphens w:val="0"/>
              <w:autoSpaceDE/>
              <w:ind w:left="0" w:firstLine="0"/>
              <w:rPr>
                <w:sz w:val="24"/>
                <w:szCs w:val="24"/>
              </w:rPr>
            </w:pPr>
            <w:r w:rsidRPr="00C20E2C">
              <w:rPr>
                <w:sz w:val="24"/>
                <w:szCs w:val="24"/>
              </w:rPr>
              <w:t>На землях общего пользования не допускается ремонт автомобилей, складирование строительных материалов, хозяйственного инвентаря.</w:t>
            </w:r>
          </w:p>
          <w:p w:rsidR="00AD1DAB" w:rsidRPr="00C20E2C" w:rsidRDefault="00AD1DAB" w:rsidP="000A3DD1">
            <w:pPr>
              <w:pStyle w:val="ab"/>
              <w:tabs>
                <w:tab w:val="left" w:pos="429"/>
              </w:tabs>
              <w:ind w:left="0" w:firstLine="0"/>
              <w:rPr>
                <w:sz w:val="24"/>
                <w:szCs w:val="24"/>
              </w:rPr>
            </w:pPr>
          </w:p>
        </w:tc>
      </w:tr>
      <w:tr w:rsidR="00AD1DAB" w:rsidRPr="00C20E2C" w:rsidTr="00143279">
        <w:trPr>
          <w:trHeight w:val="20"/>
        </w:trPr>
        <w:tc>
          <w:tcPr>
            <w:tcW w:w="21998" w:type="dxa"/>
            <w:gridSpan w:val="5"/>
          </w:tcPr>
          <w:p w:rsidR="00AD1DAB" w:rsidRPr="00C20E2C" w:rsidRDefault="00AD1DAB" w:rsidP="00143279">
            <w:pPr>
              <w:pStyle w:val="affffffc"/>
              <w:rPr>
                <w:iCs/>
              </w:rPr>
            </w:pPr>
            <w:r w:rsidRPr="00C20E2C">
              <w:t>Вспомогательные виды разрешённого использования</w:t>
            </w:r>
          </w:p>
        </w:tc>
      </w:tr>
      <w:tr w:rsidR="00AD1DAB" w:rsidRPr="00C20E2C" w:rsidTr="00AD1DAB">
        <w:trPr>
          <w:trHeight w:val="20"/>
        </w:trPr>
        <w:tc>
          <w:tcPr>
            <w:tcW w:w="2835" w:type="dxa"/>
          </w:tcPr>
          <w:p w:rsidR="00AD1DAB" w:rsidRPr="00C20E2C" w:rsidRDefault="00AD1DAB" w:rsidP="000A3DD1">
            <w:pPr>
              <w:pStyle w:val="affffff8"/>
              <w:ind w:firstLine="0"/>
              <w:rPr>
                <w:sz w:val="24"/>
                <w:szCs w:val="24"/>
              </w:rPr>
            </w:pPr>
            <w:r w:rsidRPr="00C20E2C">
              <w:rPr>
                <w:sz w:val="24"/>
                <w:szCs w:val="24"/>
              </w:rPr>
              <w:t>Коммунальное обслуживание</w:t>
            </w:r>
          </w:p>
        </w:tc>
        <w:tc>
          <w:tcPr>
            <w:tcW w:w="3969" w:type="dxa"/>
          </w:tcPr>
          <w:p w:rsidR="00AD1DAB" w:rsidRPr="00C20E2C" w:rsidRDefault="00AD1DAB" w:rsidP="000A3DD1">
            <w:pPr>
              <w:pStyle w:val="affffff8"/>
              <w:ind w:firstLine="0"/>
              <w:rPr>
                <w:sz w:val="24"/>
                <w:szCs w:val="24"/>
              </w:rPr>
            </w:pPr>
            <w:r w:rsidRPr="00C20E2C">
              <w:rPr>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C20E2C">
                <w:rPr>
                  <w:rStyle w:val="affffff3"/>
                  <w:sz w:val="24"/>
                  <w:szCs w:val="24"/>
                </w:rPr>
                <w:t>кодами 3.1.1-3.1.2</w:t>
              </w:r>
            </w:hyperlink>
          </w:p>
        </w:tc>
        <w:tc>
          <w:tcPr>
            <w:tcW w:w="1020" w:type="dxa"/>
          </w:tcPr>
          <w:p w:rsidR="00AD1DAB" w:rsidRPr="00C20E2C" w:rsidRDefault="00AD1DAB" w:rsidP="000A3DD1">
            <w:pPr>
              <w:pStyle w:val="affffff8"/>
              <w:ind w:firstLine="0"/>
              <w:jc w:val="center"/>
              <w:rPr>
                <w:sz w:val="24"/>
                <w:szCs w:val="24"/>
              </w:rPr>
            </w:pPr>
            <w:r w:rsidRPr="00C20E2C">
              <w:rPr>
                <w:sz w:val="24"/>
                <w:szCs w:val="24"/>
              </w:rPr>
              <w:t>3.1</w:t>
            </w:r>
          </w:p>
        </w:tc>
        <w:tc>
          <w:tcPr>
            <w:tcW w:w="2835" w:type="dxa"/>
          </w:tcPr>
          <w:p w:rsidR="00AD1DAB" w:rsidRPr="00C20E2C" w:rsidRDefault="00AD1DAB" w:rsidP="000A3DD1">
            <w:pPr>
              <w:ind w:firstLine="0"/>
              <w:rPr>
                <w:sz w:val="24"/>
                <w:szCs w:val="24"/>
              </w:rPr>
            </w:pPr>
            <w:r w:rsidRPr="00C20E2C">
              <w:rPr>
                <w:sz w:val="24"/>
                <w:szCs w:val="24"/>
              </w:rPr>
              <w:t>Площадка с контейнерами для отходов и крупногабаритного мусора</w:t>
            </w:r>
          </w:p>
        </w:tc>
        <w:tc>
          <w:tcPr>
            <w:tcW w:w="11339" w:type="dxa"/>
          </w:tcPr>
          <w:p w:rsidR="00AD1DAB" w:rsidRPr="00C20E2C" w:rsidRDefault="00AD1DAB" w:rsidP="005F4240">
            <w:pPr>
              <w:pStyle w:val="ab"/>
              <w:widowControl/>
              <w:numPr>
                <w:ilvl w:val="0"/>
                <w:numId w:val="95"/>
              </w:numPr>
              <w:tabs>
                <w:tab w:val="left" w:pos="429"/>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AD1DAB" w:rsidRPr="00C20E2C" w:rsidRDefault="00AD1DAB" w:rsidP="005F4240">
            <w:pPr>
              <w:pStyle w:val="ab"/>
              <w:widowControl/>
              <w:numPr>
                <w:ilvl w:val="0"/>
                <w:numId w:val="95"/>
              </w:numPr>
              <w:tabs>
                <w:tab w:val="left" w:pos="429"/>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AD1DAB" w:rsidRPr="00C20E2C" w:rsidRDefault="00AD1DAB" w:rsidP="005F4240">
            <w:pPr>
              <w:pStyle w:val="ab"/>
              <w:widowControl/>
              <w:numPr>
                <w:ilvl w:val="0"/>
                <w:numId w:val="95"/>
              </w:numPr>
              <w:tabs>
                <w:tab w:val="left" w:pos="429"/>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AD1DAB" w:rsidRPr="00C20E2C" w:rsidRDefault="00AD1DAB" w:rsidP="005F4240">
            <w:pPr>
              <w:pStyle w:val="ab"/>
              <w:widowControl/>
              <w:numPr>
                <w:ilvl w:val="0"/>
                <w:numId w:val="95"/>
              </w:numPr>
              <w:suppressAutoHyphens w:val="0"/>
              <w:autoSpaceDE/>
              <w:ind w:left="0" w:firstLine="0"/>
              <w:rPr>
                <w:sz w:val="24"/>
                <w:szCs w:val="24"/>
              </w:rPr>
            </w:pPr>
            <w:r w:rsidRPr="00C20E2C">
              <w:rPr>
                <w:iCs/>
                <w:sz w:val="24"/>
                <w:szCs w:val="24"/>
              </w:rPr>
              <w:t xml:space="preserve">Максимальный процент застройки – </w:t>
            </w:r>
            <w:r w:rsidRPr="00C20E2C">
              <w:rPr>
                <w:b/>
                <w:sz w:val="24"/>
                <w:szCs w:val="24"/>
              </w:rPr>
              <w:t>0%.</w:t>
            </w:r>
          </w:p>
          <w:p w:rsidR="00AD1DAB" w:rsidRPr="00C20E2C" w:rsidRDefault="00AD1DAB" w:rsidP="005F4240">
            <w:pPr>
              <w:pStyle w:val="ab"/>
              <w:widowControl/>
              <w:numPr>
                <w:ilvl w:val="0"/>
                <w:numId w:val="95"/>
              </w:numPr>
              <w:suppressAutoHyphens w:val="0"/>
              <w:autoSpaceDE/>
              <w:ind w:left="0" w:firstLine="0"/>
              <w:rPr>
                <w:sz w:val="24"/>
                <w:szCs w:val="24"/>
              </w:rPr>
            </w:pPr>
            <w:r w:rsidRPr="00C20E2C">
              <w:rPr>
                <w:sz w:val="24"/>
                <w:szCs w:val="24"/>
              </w:rPr>
              <w:t xml:space="preserve">Расстояние от площадок для хозяйственных целей общего пользования до наиболее удаленного участка - </w:t>
            </w:r>
            <w:r w:rsidRPr="00C20E2C">
              <w:rPr>
                <w:b/>
                <w:sz w:val="24"/>
                <w:szCs w:val="24"/>
              </w:rPr>
              <w:t>не более 100 м</w:t>
            </w:r>
            <w:r w:rsidRPr="00C20E2C">
              <w:rPr>
                <w:sz w:val="24"/>
                <w:szCs w:val="24"/>
              </w:rPr>
              <w:t>.</w:t>
            </w:r>
          </w:p>
          <w:p w:rsidR="00AD1DAB" w:rsidRPr="00C20E2C" w:rsidRDefault="00AD1DAB" w:rsidP="000A3DD1">
            <w:pPr>
              <w:pStyle w:val="ab"/>
              <w:ind w:left="0" w:firstLine="0"/>
              <w:rPr>
                <w:sz w:val="24"/>
                <w:szCs w:val="24"/>
              </w:rPr>
            </w:pPr>
            <w:r w:rsidRPr="00C20E2C">
              <w:rPr>
                <w:sz w:val="24"/>
                <w:szCs w:val="24"/>
              </w:rPr>
              <w:t xml:space="preserve"> </w:t>
            </w:r>
          </w:p>
        </w:tc>
      </w:tr>
      <w:tr w:rsidR="00AD1DAB" w:rsidRPr="00C20E2C" w:rsidTr="00AD1DAB">
        <w:trPr>
          <w:trHeight w:val="20"/>
        </w:trPr>
        <w:tc>
          <w:tcPr>
            <w:tcW w:w="2835" w:type="dxa"/>
          </w:tcPr>
          <w:p w:rsidR="00AD1DAB" w:rsidRPr="00C20E2C" w:rsidRDefault="00AD1DAB" w:rsidP="000A3DD1">
            <w:pPr>
              <w:pStyle w:val="affffffa"/>
              <w:ind w:firstLine="0"/>
              <w:rPr>
                <w:rFonts w:ascii="Times New Roman" w:hAnsi="Times New Roman" w:cs="Times New Roman"/>
                <w:sz w:val="24"/>
                <w:szCs w:val="24"/>
              </w:rPr>
            </w:pPr>
            <w:r w:rsidRPr="00C20E2C">
              <w:rPr>
                <w:rFonts w:ascii="Times New Roman" w:hAnsi="Times New Roman" w:cs="Times New Roman"/>
                <w:sz w:val="24"/>
                <w:szCs w:val="24"/>
              </w:rPr>
              <w:t>Служебные гаражи</w:t>
            </w:r>
          </w:p>
        </w:tc>
        <w:tc>
          <w:tcPr>
            <w:tcW w:w="3969" w:type="dxa"/>
          </w:tcPr>
          <w:p w:rsidR="00AD1DAB" w:rsidRPr="00C20E2C" w:rsidRDefault="00AD1DAB" w:rsidP="000A3DD1">
            <w:pPr>
              <w:pStyle w:val="affffff8"/>
              <w:ind w:firstLine="0"/>
              <w:rPr>
                <w:sz w:val="24"/>
                <w:szCs w:val="24"/>
              </w:rPr>
            </w:pPr>
            <w:r w:rsidRPr="00C20E2C">
              <w:rPr>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C20E2C">
                <w:rPr>
                  <w:rStyle w:val="affffff3"/>
                  <w:sz w:val="24"/>
                  <w:szCs w:val="24"/>
                </w:rPr>
                <w:t>кодами 3.0</w:t>
              </w:r>
            </w:hyperlink>
            <w:r w:rsidRPr="00C20E2C">
              <w:rPr>
                <w:sz w:val="24"/>
                <w:szCs w:val="24"/>
              </w:rPr>
              <w:t xml:space="preserve">, </w:t>
            </w:r>
            <w:hyperlink w:anchor="sub_1040" w:history="1">
              <w:r w:rsidRPr="00C20E2C">
                <w:rPr>
                  <w:rStyle w:val="affffff3"/>
                  <w:sz w:val="24"/>
                  <w:szCs w:val="24"/>
                </w:rPr>
                <w:t>4.0</w:t>
              </w:r>
            </w:hyperlink>
            <w:r w:rsidRPr="00C20E2C">
              <w:rPr>
                <w:sz w:val="24"/>
                <w:szCs w:val="24"/>
              </w:rPr>
              <w:t>, а также для стоянки и хранения транспортных средств общего пользования, в том числе в депо</w:t>
            </w:r>
          </w:p>
        </w:tc>
        <w:tc>
          <w:tcPr>
            <w:tcW w:w="1020" w:type="dxa"/>
          </w:tcPr>
          <w:p w:rsidR="00AD1DAB" w:rsidRPr="00C20E2C" w:rsidRDefault="00AD1DAB" w:rsidP="000A3DD1">
            <w:pPr>
              <w:pStyle w:val="affffff8"/>
              <w:ind w:firstLine="0"/>
              <w:jc w:val="center"/>
              <w:rPr>
                <w:sz w:val="24"/>
                <w:szCs w:val="24"/>
              </w:rPr>
            </w:pPr>
            <w:r w:rsidRPr="00C20E2C">
              <w:rPr>
                <w:sz w:val="24"/>
                <w:szCs w:val="24"/>
              </w:rPr>
              <w:t>4.9</w:t>
            </w:r>
          </w:p>
        </w:tc>
        <w:tc>
          <w:tcPr>
            <w:tcW w:w="2835" w:type="dxa"/>
          </w:tcPr>
          <w:p w:rsidR="00AD1DAB" w:rsidRPr="00C20E2C" w:rsidRDefault="00AD1DAB" w:rsidP="000A3DD1">
            <w:pPr>
              <w:ind w:firstLine="0"/>
              <w:rPr>
                <w:sz w:val="24"/>
                <w:szCs w:val="24"/>
              </w:rPr>
            </w:pPr>
            <w:r w:rsidRPr="00C20E2C">
              <w:rPr>
                <w:sz w:val="24"/>
                <w:szCs w:val="24"/>
              </w:rPr>
              <w:t>Стоянка (парковка)</w:t>
            </w:r>
          </w:p>
        </w:tc>
        <w:tc>
          <w:tcPr>
            <w:tcW w:w="11339" w:type="dxa"/>
          </w:tcPr>
          <w:p w:rsidR="00AD1DAB" w:rsidRPr="00C20E2C" w:rsidRDefault="00AD1DAB" w:rsidP="005F4240">
            <w:pPr>
              <w:pStyle w:val="ab"/>
              <w:widowControl/>
              <w:numPr>
                <w:ilvl w:val="0"/>
                <w:numId w:val="97"/>
              </w:numPr>
              <w:tabs>
                <w:tab w:val="left" w:pos="429"/>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AD1DAB" w:rsidRPr="00C20E2C" w:rsidRDefault="00AD1DAB" w:rsidP="005F4240">
            <w:pPr>
              <w:pStyle w:val="ab"/>
              <w:widowControl/>
              <w:numPr>
                <w:ilvl w:val="0"/>
                <w:numId w:val="97"/>
              </w:numPr>
              <w:tabs>
                <w:tab w:val="left" w:pos="429"/>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AD1DAB" w:rsidRPr="00C20E2C" w:rsidRDefault="00AD1DAB" w:rsidP="005F4240">
            <w:pPr>
              <w:pStyle w:val="ab"/>
              <w:widowControl/>
              <w:numPr>
                <w:ilvl w:val="0"/>
                <w:numId w:val="97"/>
              </w:numPr>
              <w:tabs>
                <w:tab w:val="left" w:pos="429"/>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AD1DAB" w:rsidRPr="00C20E2C" w:rsidRDefault="00AD1DAB" w:rsidP="005F4240">
            <w:pPr>
              <w:pStyle w:val="af7"/>
              <w:numPr>
                <w:ilvl w:val="0"/>
                <w:numId w:val="97"/>
              </w:numPr>
              <w:autoSpaceDE/>
              <w:spacing w:before="0" w:beforeAutospacing="0" w:after="0" w:afterAutospacing="0"/>
              <w:ind w:left="0" w:firstLine="0"/>
              <w:contextualSpacing w:val="0"/>
              <w:rPr>
                <w:sz w:val="24"/>
                <w:szCs w:val="24"/>
              </w:rPr>
            </w:pPr>
            <w:r w:rsidRPr="00C20E2C">
              <w:rPr>
                <w:iCs/>
                <w:sz w:val="24"/>
                <w:szCs w:val="24"/>
              </w:rPr>
              <w:t>Максимальный процент застройки</w:t>
            </w:r>
            <w:r w:rsidRPr="00C20E2C">
              <w:rPr>
                <w:sz w:val="24"/>
                <w:szCs w:val="24"/>
              </w:rPr>
              <w:t xml:space="preserve"> – </w:t>
            </w:r>
            <w:r w:rsidRPr="00C20E2C">
              <w:rPr>
                <w:b/>
                <w:sz w:val="24"/>
                <w:szCs w:val="24"/>
              </w:rPr>
              <w:t>0%.</w:t>
            </w:r>
          </w:p>
          <w:p w:rsidR="00AD1DAB" w:rsidRPr="00C20E2C" w:rsidRDefault="00AD1DAB" w:rsidP="005F4240">
            <w:pPr>
              <w:pStyle w:val="af7"/>
              <w:numPr>
                <w:ilvl w:val="0"/>
                <w:numId w:val="97"/>
              </w:numPr>
              <w:autoSpaceDE/>
              <w:spacing w:before="0" w:beforeAutospacing="0" w:after="0" w:afterAutospacing="0"/>
              <w:ind w:left="0" w:firstLine="0"/>
              <w:contextualSpacing w:val="0"/>
              <w:rPr>
                <w:sz w:val="24"/>
                <w:szCs w:val="24"/>
              </w:rPr>
            </w:pPr>
            <w:r w:rsidRPr="00C20E2C">
              <w:rPr>
                <w:sz w:val="24"/>
                <w:szCs w:val="24"/>
              </w:rPr>
              <w:t xml:space="preserve">Площадь участка для стоянки одного легкового автомобиля следует принимать </w:t>
            </w:r>
            <w:r w:rsidRPr="00C20E2C">
              <w:rPr>
                <w:sz w:val="24"/>
                <w:szCs w:val="24"/>
              </w:rPr>
              <w:br/>
            </w:r>
            <w:r w:rsidRPr="00C20E2C">
              <w:rPr>
                <w:b/>
                <w:sz w:val="24"/>
                <w:szCs w:val="24"/>
              </w:rPr>
              <w:t>25 м2</w:t>
            </w:r>
            <w:r w:rsidRPr="00C20E2C">
              <w:rPr>
                <w:sz w:val="24"/>
                <w:szCs w:val="24"/>
              </w:rPr>
              <w:t xml:space="preserve">, в случае примыкания стоянки к проезжей части – </w:t>
            </w:r>
            <w:r w:rsidRPr="00C20E2C">
              <w:rPr>
                <w:b/>
                <w:sz w:val="24"/>
                <w:szCs w:val="24"/>
              </w:rPr>
              <w:t>22,5 м2.</w:t>
            </w:r>
          </w:p>
        </w:tc>
      </w:tr>
      <w:tr w:rsidR="00AD1DAB" w:rsidRPr="00C20E2C" w:rsidTr="00AD1DAB">
        <w:trPr>
          <w:trHeight w:val="20"/>
        </w:trPr>
        <w:tc>
          <w:tcPr>
            <w:tcW w:w="2835" w:type="dxa"/>
          </w:tcPr>
          <w:p w:rsidR="00AD1DAB" w:rsidRPr="00C20E2C" w:rsidRDefault="00AD1DAB" w:rsidP="000A3DD1">
            <w:pPr>
              <w:pStyle w:val="affffffa"/>
              <w:ind w:firstLine="0"/>
              <w:rPr>
                <w:rFonts w:ascii="Times New Roman" w:hAnsi="Times New Roman" w:cs="Times New Roman"/>
                <w:sz w:val="24"/>
                <w:szCs w:val="24"/>
              </w:rPr>
            </w:pPr>
            <w:r w:rsidRPr="00C20E2C">
              <w:rPr>
                <w:rFonts w:ascii="Times New Roman" w:hAnsi="Times New Roman" w:cs="Times New Roman"/>
                <w:sz w:val="24"/>
                <w:szCs w:val="24"/>
              </w:rPr>
              <w:t>Благоустройство территории</w:t>
            </w:r>
          </w:p>
        </w:tc>
        <w:tc>
          <w:tcPr>
            <w:tcW w:w="3969" w:type="dxa"/>
          </w:tcPr>
          <w:p w:rsidR="00AD1DAB" w:rsidRPr="00C20E2C" w:rsidRDefault="00AD1DAB" w:rsidP="000A3DD1">
            <w:pPr>
              <w:pStyle w:val="affffff8"/>
              <w:ind w:firstLine="0"/>
              <w:rPr>
                <w:sz w:val="24"/>
                <w:szCs w:val="24"/>
              </w:rPr>
            </w:pPr>
            <w:r w:rsidRPr="00C20E2C">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020" w:type="dxa"/>
          </w:tcPr>
          <w:p w:rsidR="00AD1DAB" w:rsidRPr="00C20E2C" w:rsidRDefault="00AD1DAB" w:rsidP="000A3DD1">
            <w:pPr>
              <w:pStyle w:val="affffff8"/>
              <w:ind w:firstLine="0"/>
              <w:jc w:val="center"/>
              <w:rPr>
                <w:sz w:val="24"/>
                <w:szCs w:val="24"/>
              </w:rPr>
            </w:pPr>
            <w:r w:rsidRPr="00C20E2C">
              <w:rPr>
                <w:sz w:val="24"/>
                <w:szCs w:val="24"/>
              </w:rPr>
              <w:t>12.0.2</w:t>
            </w:r>
          </w:p>
        </w:tc>
        <w:tc>
          <w:tcPr>
            <w:tcW w:w="2835" w:type="dxa"/>
          </w:tcPr>
          <w:p w:rsidR="00AD1DAB" w:rsidRPr="00C20E2C" w:rsidRDefault="00AD1DAB" w:rsidP="000A3DD1">
            <w:pPr>
              <w:ind w:firstLine="0"/>
              <w:rPr>
                <w:sz w:val="24"/>
                <w:szCs w:val="24"/>
              </w:rPr>
            </w:pPr>
            <w:r w:rsidRPr="00C20E2C">
              <w:rPr>
                <w:sz w:val="24"/>
                <w:szCs w:val="24"/>
              </w:rPr>
              <w:t>Благоустройство и озеленение территории, скверы, бульвары, площади, малые архитектурные формы</w:t>
            </w:r>
          </w:p>
          <w:p w:rsidR="00AD1DAB" w:rsidRPr="00C20E2C" w:rsidRDefault="00AD1DAB" w:rsidP="000A3DD1">
            <w:pPr>
              <w:ind w:firstLine="0"/>
              <w:rPr>
                <w:sz w:val="24"/>
                <w:szCs w:val="24"/>
              </w:rPr>
            </w:pPr>
          </w:p>
        </w:tc>
        <w:tc>
          <w:tcPr>
            <w:tcW w:w="11339" w:type="dxa"/>
          </w:tcPr>
          <w:p w:rsidR="00AD1DAB" w:rsidRPr="00C20E2C" w:rsidRDefault="00AD1DAB" w:rsidP="005F4240">
            <w:pPr>
              <w:pStyle w:val="ab"/>
              <w:widowControl/>
              <w:numPr>
                <w:ilvl w:val="0"/>
                <w:numId w:val="96"/>
              </w:numPr>
              <w:tabs>
                <w:tab w:val="left" w:pos="429"/>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AD1DAB" w:rsidRPr="00C20E2C" w:rsidRDefault="00AD1DAB" w:rsidP="005F4240">
            <w:pPr>
              <w:pStyle w:val="ab"/>
              <w:widowControl/>
              <w:numPr>
                <w:ilvl w:val="0"/>
                <w:numId w:val="96"/>
              </w:numPr>
              <w:tabs>
                <w:tab w:val="left" w:pos="429"/>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AD1DAB" w:rsidRPr="00C20E2C" w:rsidRDefault="00AD1DAB" w:rsidP="005F4240">
            <w:pPr>
              <w:pStyle w:val="ab"/>
              <w:widowControl/>
              <w:numPr>
                <w:ilvl w:val="0"/>
                <w:numId w:val="96"/>
              </w:numPr>
              <w:tabs>
                <w:tab w:val="left" w:pos="429"/>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AD1DAB" w:rsidRPr="00C20E2C" w:rsidRDefault="00AD1DAB" w:rsidP="005F4240">
            <w:pPr>
              <w:pStyle w:val="ab"/>
              <w:widowControl/>
              <w:numPr>
                <w:ilvl w:val="0"/>
                <w:numId w:val="96"/>
              </w:numPr>
              <w:tabs>
                <w:tab w:val="left" w:pos="429"/>
              </w:tabs>
              <w:suppressAutoHyphens w:val="0"/>
              <w:autoSpaceDE/>
              <w:ind w:left="0" w:firstLine="0"/>
              <w:rPr>
                <w:sz w:val="24"/>
                <w:szCs w:val="24"/>
              </w:rPr>
            </w:pPr>
            <w:r w:rsidRPr="00C20E2C">
              <w:rPr>
                <w:iCs/>
                <w:sz w:val="24"/>
                <w:szCs w:val="24"/>
              </w:rPr>
              <w:t>Максимальный процент застройки</w:t>
            </w:r>
            <w:r w:rsidRPr="00C20E2C">
              <w:rPr>
                <w:sz w:val="24"/>
                <w:szCs w:val="24"/>
              </w:rPr>
              <w:t xml:space="preserve"> – </w:t>
            </w:r>
            <w:r w:rsidRPr="00C20E2C">
              <w:rPr>
                <w:b/>
                <w:sz w:val="24"/>
                <w:szCs w:val="24"/>
              </w:rPr>
              <w:t>0 %.</w:t>
            </w:r>
          </w:p>
          <w:p w:rsidR="00AD1DAB" w:rsidRPr="00C20E2C" w:rsidRDefault="00AD1DAB" w:rsidP="005F4240">
            <w:pPr>
              <w:pStyle w:val="ab"/>
              <w:widowControl/>
              <w:numPr>
                <w:ilvl w:val="0"/>
                <w:numId w:val="96"/>
              </w:numPr>
              <w:tabs>
                <w:tab w:val="left" w:pos="429"/>
              </w:tabs>
              <w:suppressAutoHyphens w:val="0"/>
              <w:autoSpaceDE/>
              <w:ind w:left="0" w:firstLine="0"/>
              <w:rPr>
                <w:sz w:val="24"/>
                <w:szCs w:val="24"/>
              </w:rPr>
            </w:pPr>
            <w:r w:rsidRPr="00C20E2C">
              <w:rPr>
                <w:sz w:val="24"/>
                <w:szCs w:val="24"/>
              </w:rPr>
              <w:t>Строительство объектов капитального строительства на территориях общего пользования (скверах, бульварах, площадях) запрещено.</w:t>
            </w:r>
          </w:p>
          <w:p w:rsidR="00AD1DAB" w:rsidRPr="00C20E2C" w:rsidRDefault="00AD1DAB" w:rsidP="005F4240">
            <w:pPr>
              <w:pStyle w:val="ab"/>
              <w:widowControl/>
              <w:numPr>
                <w:ilvl w:val="0"/>
                <w:numId w:val="96"/>
              </w:numPr>
              <w:tabs>
                <w:tab w:val="left" w:pos="429"/>
              </w:tabs>
              <w:suppressAutoHyphens w:val="0"/>
              <w:autoSpaceDE/>
              <w:ind w:left="0" w:firstLine="0"/>
              <w:rPr>
                <w:sz w:val="24"/>
                <w:szCs w:val="24"/>
              </w:rPr>
            </w:pPr>
            <w:r w:rsidRPr="00C20E2C">
              <w:rPr>
                <w:sz w:val="24"/>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AD1DAB" w:rsidRPr="00C20E2C" w:rsidTr="00143279">
        <w:trPr>
          <w:trHeight w:val="20"/>
        </w:trPr>
        <w:tc>
          <w:tcPr>
            <w:tcW w:w="21998" w:type="dxa"/>
            <w:gridSpan w:val="5"/>
          </w:tcPr>
          <w:p w:rsidR="00AD1DAB" w:rsidRPr="00C20E2C" w:rsidRDefault="00AD1DAB" w:rsidP="00143279">
            <w:pPr>
              <w:pStyle w:val="affffffc"/>
              <w:rPr>
                <w:iCs/>
              </w:rPr>
            </w:pPr>
            <w:r w:rsidRPr="00C20E2C">
              <w:t>Условно разрешённые виды разрешённого использования - не устанавливаются</w:t>
            </w:r>
          </w:p>
        </w:tc>
      </w:tr>
    </w:tbl>
    <w:p w:rsidR="001D7A2B" w:rsidRPr="00C20E2C" w:rsidRDefault="001D7A2B" w:rsidP="00BD715D">
      <w:pPr>
        <w:rPr>
          <w:sz w:val="24"/>
          <w:szCs w:val="24"/>
        </w:rPr>
      </w:pPr>
    </w:p>
    <w:p w:rsidR="002D0763" w:rsidRPr="00C20E2C" w:rsidRDefault="002D0763" w:rsidP="008C42DB">
      <w:pPr>
        <w:pStyle w:val="39"/>
      </w:pPr>
      <w:bookmarkStart w:id="93" w:name="_Toc15894262"/>
      <w:bookmarkStart w:id="94" w:name="_Toc24032133"/>
      <w:bookmarkStart w:id="95" w:name="_Toc79071010"/>
      <w:bookmarkStart w:id="96" w:name="_Toc529951971"/>
      <w:bookmarkStart w:id="97" w:name="_Toc4763305"/>
      <w:r w:rsidRPr="00C20E2C">
        <w:t xml:space="preserve">Статья </w:t>
      </w:r>
      <w:r w:rsidR="001D7A2B" w:rsidRPr="00C20E2C">
        <w:t>33</w:t>
      </w:r>
      <w:r w:rsidRPr="00C20E2C">
        <w:t>. Градостроительные регламенты. Производственные зоны, зоны инженерной и транспортной инфраструктур - "П".</w:t>
      </w:r>
      <w:bookmarkEnd w:id="93"/>
      <w:bookmarkEnd w:id="94"/>
      <w:bookmarkEnd w:id="95"/>
    </w:p>
    <w:p w:rsidR="002D0763" w:rsidRPr="00C20E2C" w:rsidRDefault="002D0763" w:rsidP="0062473F">
      <w:pPr>
        <w:pStyle w:val="40"/>
      </w:pPr>
      <w:r w:rsidRPr="00C20E2C">
        <w:t>1.П</w:t>
      </w:r>
      <w:r w:rsidR="000A3DD1" w:rsidRPr="00C20E2C">
        <w:t>К</w:t>
      </w:r>
      <w:r w:rsidR="00113497" w:rsidRPr="00C20E2C">
        <w:t>-</w:t>
      </w:r>
      <w:r w:rsidRPr="00C20E2C">
        <w:t xml:space="preserve"> </w:t>
      </w:r>
      <w:r w:rsidR="000A3DD1" w:rsidRPr="00C20E2C">
        <w:t>Зона производстве</w:t>
      </w:r>
      <w:bookmarkStart w:id="98" w:name="_Toc309074012"/>
      <w:r w:rsidR="000A3DD1" w:rsidRPr="00C20E2C">
        <w:t>нного и коммунально-складского назначения</w:t>
      </w:r>
      <w:bookmarkEnd w:id="98"/>
    </w:p>
    <w:p w:rsidR="000A3DD1" w:rsidRPr="00C20E2C" w:rsidRDefault="000A3DD1" w:rsidP="000A3DD1">
      <w:pPr>
        <w:spacing w:after="240"/>
        <w:rPr>
          <w:sz w:val="24"/>
          <w:szCs w:val="24"/>
        </w:rPr>
      </w:pPr>
      <w:r w:rsidRPr="00C20E2C">
        <w:rPr>
          <w:sz w:val="24"/>
          <w:szCs w:val="24"/>
        </w:rPr>
        <w:t xml:space="preserve">Территориальная зона предназначена для размещения промышленных, производственно-коммунальных и складских объектов, иных объектов в соответствии с нижеприведенными видами использования земельных участков и объектов капитального строительства. </w:t>
      </w:r>
    </w:p>
    <w:tbl>
      <w:tblPr>
        <w:tblW w:w="2199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3969"/>
        <w:gridCol w:w="1020"/>
        <w:gridCol w:w="2835"/>
        <w:gridCol w:w="11339"/>
      </w:tblGrid>
      <w:tr w:rsidR="000A3DD1" w:rsidRPr="00C20E2C" w:rsidTr="00AD1DAB">
        <w:trPr>
          <w:trHeight w:val="20"/>
          <w:tblHeader/>
        </w:trPr>
        <w:tc>
          <w:tcPr>
            <w:tcW w:w="2835" w:type="dxa"/>
            <w:vAlign w:val="center"/>
          </w:tcPr>
          <w:p w:rsidR="000A3DD1" w:rsidRPr="00C20E2C" w:rsidRDefault="000A3DD1" w:rsidP="00A96457">
            <w:pPr>
              <w:ind w:firstLine="0"/>
              <w:jc w:val="center"/>
              <w:rPr>
                <w:b/>
                <w:sz w:val="24"/>
                <w:szCs w:val="24"/>
              </w:rPr>
            </w:pPr>
            <w:r w:rsidRPr="00C20E2C">
              <w:rPr>
                <w:b/>
                <w:sz w:val="24"/>
                <w:szCs w:val="24"/>
              </w:rPr>
              <w:t>Наименование вида разрешенного использования</w:t>
            </w:r>
          </w:p>
        </w:tc>
        <w:tc>
          <w:tcPr>
            <w:tcW w:w="3969" w:type="dxa"/>
            <w:vAlign w:val="center"/>
          </w:tcPr>
          <w:p w:rsidR="000A3DD1" w:rsidRPr="00C20E2C" w:rsidRDefault="000A3DD1" w:rsidP="00A96457">
            <w:pPr>
              <w:ind w:firstLine="0"/>
              <w:jc w:val="center"/>
              <w:rPr>
                <w:b/>
                <w:sz w:val="24"/>
                <w:szCs w:val="24"/>
              </w:rPr>
            </w:pPr>
            <w:r w:rsidRPr="00C20E2C">
              <w:rPr>
                <w:b/>
                <w:sz w:val="24"/>
                <w:szCs w:val="24"/>
              </w:rPr>
              <w:t>Описание вида разрешенного использования</w:t>
            </w:r>
          </w:p>
        </w:tc>
        <w:tc>
          <w:tcPr>
            <w:tcW w:w="1020" w:type="dxa"/>
            <w:vAlign w:val="center"/>
          </w:tcPr>
          <w:p w:rsidR="000A3DD1" w:rsidRPr="00C20E2C" w:rsidRDefault="000A3DD1" w:rsidP="00A96457">
            <w:pPr>
              <w:ind w:firstLine="0"/>
              <w:jc w:val="center"/>
              <w:rPr>
                <w:b/>
                <w:sz w:val="24"/>
                <w:szCs w:val="24"/>
              </w:rPr>
            </w:pPr>
            <w:r w:rsidRPr="00C20E2C">
              <w:rPr>
                <w:b/>
                <w:sz w:val="24"/>
                <w:szCs w:val="24"/>
              </w:rPr>
              <w:t>Код</w:t>
            </w:r>
          </w:p>
        </w:tc>
        <w:tc>
          <w:tcPr>
            <w:tcW w:w="2835" w:type="dxa"/>
            <w:vAlign w:val="center"/>
          </w:tcPr>
          <w:p w:rsidR="000A3DD1" w:rsidRPr="00C20E2C" w:rsidRDefault="000A3DD1" w:rsidP="00A96457">
            <w:pPr>
              <w:ind w:firstLine="0"/>
              <w:jc w:val="center"/>
              <w:rPr>
                <w:b/>
                <w:sz w:val="24"/>
                <w:szCs w:val="24"/>
              </w:rPr>
            </w:pPr>
            <w:r w:rsidRPr="00C20E2C">
              <w:rPr>
                <w:b/>
                <w:sz w:val="24"/>
                <w:szCs w:val="24"/>
              </w:rPr>
              <w:t>Размещаемые объекты</w:t>
            </w:r>
          </w:p>
        </w:tc>
        <w:tc>
          <w:tcPr>
            <w:tcW w:w="11339" w:type="dxa"/>
            <w:vAlign w:val="center"/>
          </w:tcPr>
          <w:p w:rsidR="000A3DD1" w:rsidRPr="00C20E2C" w:rsidRDefault="000A3DD1" w:rsidP="00A96457">
            <w:pPr>
              <w:ind w:firstLine="0"/>
              <w:jc w:val="center"/>
              <w:rPr>
                <w:b/>
                <w:sz w:val="24"/>
                <w:szCs w:val="24"/>
              </w:rPr>
            </w:pPr>
            <w:r w:rsidRPr="00C20E2C">
              <w:rPr>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1DAB" w:rsidRPr="00C20E2C" w:rsidTr="00143279">
        <w:trPr>
          <w:trHeight w:val="20"/>
        </w:trPr>
        <w:tc>
          <w:tcPr>
            <w:tcW w:w="21998" w:type="dxa"/>
            <w:gridSpan w:val="5"/>
          </w:tcPr>
          <w:p w:rsidR="00AD1DAB" w:rsidRPr="00C20E2C" w:rsidRDefault="00AD1DAB" w:rsidP="00143279">
            <w:pPr>
              <w:pStyle w:val="affffffc"/>
              <w:rPr>
                <w:iCs/>
              </w:rPr>
            </w:pPr>
            <w:r w:rsidRPr="00C20E2C">
              <w:t>Основные виды разрешённого использования</w:t>
            </w:r>
          </w:p>
        </w:tc>
      </w:tr>
      <w:tr w:rsidR="00AD1DAB" w:rsidRPr="00C20E2C" w:rsidTr="00AD1DAB">
        <w:trPr>
          <w:trHeight w:val="20"/>
        </w:trPr>
        <w:tc>
          <w:tcPr>
            <w:tcW w:w="2835" w:type="dxa"/>
            <w:vMerge w:val="restart"/>
          </w:tcPr>
          <w:p w:rsidR="00AD1DAB" w:rsidRPr="00C20E2C" w:rsidRDefault="00AD1DAB" w:rsidP="00A96457">
            <w:pPr>
              <w:pStyle w:val="affffff8"/>
              <w:ind w:firstLine="0"/>
              <w:rPr>
                <w:sz w:val="24"/>
                <w:szCs w:val="24"/>
              </w:rPr>
            </w:pPr>
            <w:bookmarkStart w:id="99" w:name="sub_1060"/>
            <w:r w:rsidRPr="00C20E2C">
              <w:rPr>
                <w:sz w:val="24"/>
                <w:szCs w:val="24"/>
              </w:rPr>
              <w:t>Производственная деятельность</w:t>
            </w:r>
            <w:bookmarkEnd w:id="99"/>
          </w:p>
        </w:tc>
        <w:tc>
          <w:tcPr>
            <w:tcW w:w="3969" w:type="dxa"/>
            <w:vMerge w:val="restart"/>
          </w:tcPr>
          <w:p w:rsidR="00AD1DAB" w:rsidRPr="00C20E2C" w:rsidRDefault="00AD1DAB" w:rsidP="00A96457">
            <w:pPr>
              <w:pStyle w:val="affffff8"/>
              <w:ind w:firstLine="0"/>
              <w:rPr>
                <w:sz w:val="24"/>
                <w:szCs w:val="24"/>
              </w:rPr>
            </w:pPr>
            <w:r w:rsidRPr="00C20E2C">
              <w:rPr>
                <w:sz w:val="24"/>
                <w:szCs w:val="24"/>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020" w:type="dxa"/>
          </w:tcPr>
          <w:p w:rsidR="00AD1DAB" w:rsidRPr="00C20E2C" w:rsidRDefault="00AD1DAB" w:rsidP="00A96457">
            <w:pPr>
              <w:pStyle w:val="affffff8"/>
              <w:ind w:firstLine="0"/>
              <w:jc w:val="center"/>
              <w:rPr>
                <w:sz w:val="24"/>
                <w:szCs w:val="24"/>
              </w:rPr>
            </w:pPr>
            <w:r w:rsidRPr="00C20E2C">
              <w:rPr>
                <w:sz w:val="24"/>
                <w:szCs w:val="24"/>
              </w:rPr>
              <w:t>6.0</w:t>
            </w:r>
          </w:p>
        </w:tc>
        <w:tc>
          <w:tcPr>
            <w:tcW w:w="2835" w:type="dxa"/>
          </w:tcPr>
          <w:p w:rsidR="00AD1DAB" w:rsidRPr="00C20E2C" w:rsidRDefault="00AD1DAB" w:rsidP="00A96457">
            <w:pPr>
              <w:ind w:firstLine="0"/>
              <w:rPr>
                <w:sz w:val="24"/>
                <w:szCs w:val="24"/>
              </w:rPr>
            </w:pPr>
            <w:r w:rsidRPr="00C20E2C">
              <w:rPr>
                <w:sz w:val="24"/>
                <w:szCs w:val="24"/>
              </w:rPr>
              <w:t xml:space="preserve">Промышленные предприятия и склады </w:t>
            </w:r>
            <w:r w:rsidRPr="00C20E2C">
              <w:rPr>
                <w:sz w:val="24"/>
                <w:szCs w:val="24"/>
                <w:lang w:val="en-US"/>
              </w:rPr>
              <w:t>V</w:t>
            </w:r>
            <w:r w:rsidRPr="00C20E2C">
              <w:rPr>
                <w:sz w:val="24"/>
                <w:szCs w:val="24"/>
              </w:rPr>
              <w:t xml:space="preserve"> класса опасности</w:t>
            </w:r>
          </w:p>
        </w:tc>
        <w:tc>
          <w:tcPr>
            <w:tcW w:w="11339" w:type="dxa"/>
          </w:tcPr>
          <w:p w:rsidR="00AD1DAB" w:rsidRPr="00C20E2C" w:rsidRDefault="00AD1DAB" w:rsidP="000C4B67">
            <w:pPr>
              <w:pStyle w:val="ab"/>
              <w:widowControl/>
              <w:numPr>
                <w:ilvl w:val="0"/>
                <w:numId w:val="107"/>
              </w:numPr>
              <w:tabs>
                <w:tab w:val="left" w:pos="1144"/>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AD1DAB" w:rsidRPr="00C20E2C" w:rsidRDefault="00AD1DAB" w:rsidP="000C4B67">
            <w:pPr>
              <w:pStyle w:val="ab"/>
              <w:widowControl/>
              <w:numPr>
                <w:ilvl w:val="0"/>
                <w:numId w:val="107"/>
              </w:numPr>
              <w:tabs>
                <w:tab w:val="left" w:pos="1144"/>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AD1DAB" w:rsidRPr="00C20E2C" w:rsidRDefault="00AD1DAB" w:rsidP="000C4B67">
            <w:pPr>
              <w:pStyle w:val="ab"/>
              <w:widowControl/>
              <w:numPr>
                <w:ilvl w:val="0"/>
                <w:numId w:val="107"/>
              </w:numPr>
              <w:tabs>
                <w:tab w:val="left" w:pos="1144"/>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AD1DAB" w:rsidRPr="00C20E2C" w:rsidRDefault="00AD1DAB" w:rsidP="000C4B67">
            <w:pPr>
              <w:pStyle w:val="ab"/>
              <w:widowControl/>
              <w:numPr>
                <w:ilvl w:val="0"/>
                <w:numId w:val="107"/>
              </w:numPr>
              <w:tabs>
                <w:tab w:val="left" w:pos="1144"/>
              </w:tabs>
              <w:suppressAutoHyphens w:val="0"/>
              <w:autoSpaceDE/>
              <w:ind w:left="0" w:firstLine="0"/>
              <w:rPr>
                <w:sz w:val="24"/>
                <w:szCs w:val="24"/>
              </w:rPr>
            </w:pPr>
            <w:r w:rsidRPr="00C20E2C">
              <w:rPr>
                <w:sz w:val="24"/>
                <w:szCs w:val="24"/>
              </w:rPr>
              <w:t xml:space="preserve">В пределах производственной территориальной зоны могут размещаться площадки производственных предприятий – территории площадью до </w:t>
            </w:r>
            <w:r w:rsidRPr="00C20E2C">
              <w:rPr>
                <w:b/>
                <w:sz w:val="24"/>
                <w:szCs w:val="24"/>
              </w:rPr>
              <w:t>25 га</w:t>
            </w:r>
            <w:r w:rsidRPr="00C20E2C">
              <w:rPr>
                <w:sz w:val="24"/>
                <w:szCs w:val="24"/>
              </w:rPr>
              <w:t xml:space="preserve">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w:t>
            </w:r>
            <w:r w:rsidRPr="00C20E2C">
              <w:rPr>
                <w:b/>
                <w:sz w:val="24"/>
                <w:szCs w:val="24"/>
              </w:rPr>
              <w:t>25</w:t>
            </w:r>
            <w:r w:rsidRPr="00C20E2C">
              <w:rPr>
                <w:sz w:val="24"/>
                <w:szCs w:val="24"/>
              </w:rPr>
              <w:t xml:space="preserve"> до </w:t>
            </w:r>
            <w:r w:rsidRPr="00C20E2C">
              <w:rPr>
                <w:b/>
                <w:sz w:val="24"/>
                <w:szCs w:val="24"/>
              </w:rPr>
              <w:t>200 га</w:t>
            </w:r>
            <w:r w:rsidRPr="00C20E2C">
              <w:rPr>
                <w:sz w:val="24"/>
                <w:szCs w:val="24"/>
              </w:rPr>
              <w:t xml:space="preserve"> в установленных границах (промышленный узел).</w:t>
            </w:r>
          </w:p>
          <w:p w:rsidR="00AD1DAB" w:rsidRPr="00C20E2C" w:rsidRDefault="00AD1DAB" w:rsidP="000C4B67">
            <w:pPr>
              <w:pStyle w:val="ab"/>
              <w:widowControl/>
              <w:numPr>
                <w:ilvl w:val="0"/>
                <w:numId w:val="107"/>
              </w:numPr>
              <w:tabs>
                <w:tab w:val="left" w:pos="1144"/>
              </w:tabs>
              <w:suppressAutoHyphens w:val="0"/>
              <w:autoSpaceDE/>
              <w:ind w:left="0" w:firstLine="0"/>
              <w:rPr>
                <w:sz w:val="24"/>
                <w:szCs w:val="24"/>
              </w:rPr>
            </w:pPr>
            <w:r w:rsidRPr="00C20E2C">
              <w:rPr>
                <w:sz w:val="24"/>
                <w:szCs w:val="24"/>
              </w:rPr>
              <w:t xml:space="preserve">Максимальный процент застройки – </w:t>
            </w:r>
            <w:r w:rsidRPr="00C20E2C">
              <w:rPr>
                <w:b/>
                <w:sz w:val="24"/>
                <w:szCs w:val="24"/>
              </w:rPr>
              <w:t>60 %.</w:t>
            </w:r>
          </w:p>
          <w:p w:rsidR="00AD1DAB" w:rsidRPr="00C20E2C" w:rsidRDefault="00AD1DAB" w:rsidP="000C4B67">
            <w:pPr>
              <w:pStyle w:val="ab"/>
              <w:widowControl/>
              <w:numPr>
                <w:ilvl w:val="0"/>
                <w:numId w:val="107"/>
              </w:numPr>
              <w:tabs>
                <w:tab w:val="left" w:pos="1144"/>
              </w:tabs>
              <w:suppressAutoHyphens w:val="0"/>
              <w:autoSpaceDE/>
              <w:ind w:left="0" w:firstLine="0"/>
              <w:rPr>
                <w:sz w:val="24"/>
                <w:szCs w:val="24"/>
              </w:rPr>
            </w:pPr>
            <w:r w:rsidRPr="00C20E2C">
              <w:rPr>
                <w:sz w:val="24"/>
                <w:szCs w:val="24"/>
              </w:rPr>
              <w:t xml:space="preserve">Ориентировочный размер санитарно-защитной зоны для предприятий </w:t>
            </w:r>
            <w:r w:rsidRPr="00C20E2C">
              <w:rPr>
                <w:b/>
                <w:sz w:val="24"/>
                <w:szCs w:val="24"/>
                <w:lang w:val="en-US"/>
              </w:rPr>
              <w:t>V</w:t>
            </w:r>
            <w:r w:rsidRPr="00C20E2C">
              <w:rPr>
                <w:sz w:val="24"/>
                <w:szCs w:val="24"/>
              </w:rPr>
              <w:t xml:space="preserve"> класса опасности- </w:t>
            </w:r>
            <w:r w:rsidRPr="00C20E2C">
              <w:rPr>
                <w:b/>
                <w:sz w:val="24"/>
                <w:szCs w:val="24"/>
              </w:rPr>
              <w:t>50 м</w:t>
            </w:r>
            <w:r w:rsidRPr="00C20E2C">
              <w:rPr>
                <w:sz w:val="24"/>
                <w:szCs w:val="24"/>
              </w:rPr>
              <w:t>.</w:t>
            </w:r>
          </w:p>
          <w:p w:rsidR="00AD1DAB" w:rsidRPr="00C20E2C" w:rsidRDefault="00AD1DAB" w:rsidP="000C4B67">
            <w:pPr>
              <w:pStyle w:val="ab"/>
              <w:widowControl/>
              <w:numPr>
                <w:ilvl w:val="0"/>
                <w:numId w:val="107"/>
              </w:numPr>
              <w:tabs>
                <w:tab w:val="left" w:pos="1144"/>
              </w:tabs>
              <w:suppressAutoHyphens w:val="0"/>
              <w:autoSpaceDE/>
              <w:ind w:left="0" w:firstLine="0"/>
              <w:rPr>
                <w:sz w:val="24"/>
                <w:szCs w:val="24"/>
              </w:rPr>
            </w:pPr>
            <w:r w:rsidRPr="00C20E2C">
              <w:rPr>
                <w:sz w:val="24"/>
                <w:szCs w:val="24"/>
              </w:rPr>
              <w:t>Зеленые насаждения специального назначения (площадь участков, предназначенных для озеленения территории, следует определять из расчёта 3 м2 на одного работающего в наиболее многочисленной смене).</w:t>
            </w:r>
          </w:p>
          <w:p w:rsidR="00AD1DAB" w:rsidRPr="00C20E2C" w:rsidRDefault="00AD1DAB" w:rsidP="000C4B67">
            <w:pPr>
              <w:pStyle w:val="ab"/>
              <w:widowControl/>
              <w:numPr>
                <w:ilvl w:val="0"/>
                <w:numId w:val="107"/>
              </w:numPr>
              <w:tabs>
                <w:tab w:val="left" w:pos="1144"/>
              </w:tabs>
              <w:suppressAutoHyphens w:val="0"/>
              <w:autoSpaceDE/>
              <w:ind w:left="0" w:firstLine="0"/>
              <w:rPr>
                <w:sz w:val="24"/>
                <w:szCs w:val="24"/>
              </w:rPr>
            </w:pPr>
            <w:r w:rsidRPr="00C20E2C">
              <w:rPr>
                <w:sz w:val="24"/>
                <w:szCs w:val="24"/>
              </w:rPr>
              <w:t>В производственных зонах допускается размещение только объектов, связанных с функционированием предприятия, обеспечением производственного процесса или обслуживанием персонала.</w:t>
            </w:r>
          </w:p>
        </w:tc>
      </w:tr>
      <w:tr w:rsidR="00AD1DAB" w:rsidRPr="00C20E2C" w:rsidTr="00AD1DAB">
        <w:trPr>
          <w:trHeight w:val="20"/>
        </w:trPr>
        <w:tc>
          <w:tcPr>
            <w:tcW w:w="2835" w:type="dxa"/>
            <w:vMerge/>
          </w:tcPr>
          <w:p w:rsidR="00AD1DAB" w:rsidRPr="00C20E2C" w:rsidRDefault="00AD1DAB" w:rsidP="00A96457">
            <w:pPr>
              <w:widowControl/>
              <w:suppressAutoHyphens w:val="0"/>
              <w:autoSpaceDE/>
              <w:ind w:firstLine="0"/>
              <w:contextualSpacing w:val="0"/>
              <w:rPr>
                <w:sz w:val="24"/>
                <w:szCs w:val="24"/>
              </w:rPr>
            </w:pPr>
          </w:p>
        </w:tc>
        <w:tc>
          <w:tcPr>
            <w:tcW w:w="3969" w:type="dxa"/>
            <w:vMerge/>
          </w:tcPr>
          <w:p w:rsidR="00AD1DAB" w:rsidRPr="00C20E2C" w:rsidRDefault="00AD1DAB" w:rsidP="00A96457">
            <w:pPr>
              <w:ind w:firstLine="0"/>
              <w:rPr>
                <w:sz w:val="24"/>
                <w:szCs w:val="24"/>
              </w:rPr>
            </w:pPr>
          </w:p>
        </w:tc>
        <w:tc>
          <w:tcPr>
            <w:tcW w:w="1020" w:type="dxa"/>
          </w:tcPr>
          <w:p w:rsidR="00AD1DAB" w:rsidRPr="00C20E2C" w:rsidRDefault="00AD1DAB" w:rsidP="00A96457">
            <w:pPr>
              <w:ind w:firstLine="0"/>
              <w:rPr>
                <w:sz w:val="24"/>
                <w:szCs w:val="24"/>
              </w:rPr>
            </w:pPr>
          </w:p>
        </w:tc>
        <w:tc>
          <w:tcPr>
            <w:tcW w:w="2835" w:type="dxa"/>
          </w:tcPr>
          <w:p w:rsidR="00AD1DAB" w:rsidRPr="00C20E2C" w:rsidRDefault="00AD1DAB" w:rsidP="00A96457">
            <w:pPr>
              <w:ind w:firstLine="0"/>
              <w:rPr>
                <w:sz w:val="24"/>
                <w:szCs w:val="24"/>
              </w:rPr>
            </w:pPr>
            <w:r w:rsidRPr="00C20E2C">
              <w:rPr>
                <w:sz w:val="24"/>
                <w:szCs w:val="24"/>
              </w:rPr>
              <w:t xml:space="preserve">Промышленные предприятия и склады </w:t>
            </w:r>
            <w:r w:rsidRPr="00C20E2C">
              <w:rPr>
                <w:sz w:val="24"/>
                <w:szCs w:val="24"/>
                <w:lang w:val="en-US"/>
              </w:rPr>
              <w:t>IV</w:t>
            </w:r>
            <w:r w:rsidRPr="00C20E2C">
              <w:rPr>
                <w:sz w:val="24"/>
                <w:szCs w:val="24"/>
              </w:rPr>
              <w:t>-</w:t>
            </w:r>
            <w:r w:rsidRPr="00C20E2C">
              <w:rPr>
                <w:sz w:val="24"/>
                <w:szCs w:val="24"/>
                <w:lang w:val="en-US"/>
              </w:rPr>
              <w:t>V</w:t>
            </w:r>
            <w:r w:rsidRPr="00C20E2C">
              <w:rPr>
                <w:sz w:val="24"/>
                <w:szCs w:val="24"/>
              </w:rPr>
              <w:t xml:space="preserve"> класса опасности</w:t>
            </w:r>
          </w:p>
        </w:tc>
        <w:tc>
          <w:tcPr>
            <w:tcW w:w="11339" w:type="dxa"/>
          </w:tcPr>
          <w:p w:rsidR="00AD1DAB" w:rsidRPr="00C20E2C" w:rsidRDefault="00AD1DAB" w:rsidP="000C4B67">
            <w:pPr>
              <w:pStyle w:val="ab"/>
              <w:widowControl/>
              <w:numPr>
                <w:ilvl w:val="0"/>
                <w:numId w:val="117"/>
              </w:numPr>
              <w:tabs>
                <w:tab w:val="left" w:pos="429"/>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AD1DAB" w:rsidRPr="00C20E2C" w:rsidRDefault="00AD1DAB" w:rsidP="000C4B67">
            <w:pPr>
              <w:pStyle w:val="ab"/>
              <w:widowControl/>
              <w:numPr>
                <w:ilvl w:val="0"/>
                <w:numId w:val="117"/>
              </w:numPr>
              <w:tabs>
                <w:tab w:val="left" w:pos="429"/>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AD1DAB" w:rsidRPr="00C20E2C" w:rsidRDefault="00AD1DAB" w:rsidP="000C4B67">
            <w:pPr>
              <w:pStyle w:val="ab"/>
              <w:widowControl/>
              <w:numPr>
                <w:ilvl w:val="0"/>
                <w:numId w:val="117"/>
              </w:numPr>
              <w:tabs>
                <w:tab w:val="left" w:pos="429"/>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AD1DAB" w:rsidRPr="00C20E2C" w:rsidRDefault="00AD1DAB" w:rsidP="000C4B67">
            <w:pPr>
              <w:pStyle w:val="ab"/>
              <w:numPr>
                <w:ilvl w:val="0"/>
                <w:numId w:val="117"/>
              </w:numPr>
              <w:suppressAutoHyphens w:val="0"/>
              <w:autoSpaceDE/>
              <w:ind w:left="0" w:firstLine="0"/>
              <w:rPr>
                <w:sz w:val="24"/>
                <w:szCs w:val="24"/>
              </w:rPr>
            </w:pPr>
            <w:r w:rsidRPr="00C20E2C">
              <w:rPr>
                <w:sz w:val="24"/>
                <w:szCs w:val="24"/>
              </w:rPr>
              <w:t xml:space="preserve">В пределах производственной территориальной зоны могут размещаться площадки производственных предприятий – территории площадью до </w:t>
            </w:r>
            <w:r w:rsidRPr="00C20E2C">
              <w:rPr>
                <w:b/>
                <w:sz w:val="24"/>
                <w:szCs w:val="24"/>
              </w:rPr>
              <w:t>25 га</w:t>
            </w:r>
            <w:r w:rsidRPr="00C20E2C">
              <w:rPr>
                <w:sz w:val="24"/>
                <w:szCs w:val="24"/>
              </w:rPr>
              <w:t xml:space="preserve">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w:t>
            </w:r>
            <w:r w:rsidRPr="00C20E2C">
              <w:rPr>
                <w:b/>
                <w:sz w:val="24"/>
                <w:szCs w:val="24"/>
              </w:rPr>
              <w:t>25</w:t>
            </w:r>
            <w:r w:rsidRPr="00C20E2C">
              <w:rPr>
                <w:sz w:val="24"/>
                <w:szCs w:val="24"/>
              </w:rPr>
              <w:t xml:space="preserve"> до </w:t>
            </w:r>
            <w:r w:rsidRPr="00C20E2C">
              <w:rPr>
                <w:b/>
                <w:sz w:val="24"/>
                <w:szCs w:val="24"/>
              </w:rPr>
              <w:t>200 га</w:t>
            </w:r>
            <w:r w:rsidRPr="00C20E2C">
              <w:rPr>
                <w:sz w:val="24"/>
                <w:szCs w:val="24"/>
              </w:rPr>
              <w:t xml:space="preserve"> в установленных границах (промышленный узел).</w:t>
            </w:r>
          </w:p>
          <w:p w:rsidR="00AD1DAB" w:rsidRPr="00C20E2C" w:rsidRDefault="00AD1DAB" w:rsidP="000C4B67">
            <w:pPr>
              <w:pStyle w:val="ab"/>
              <w:numPr>
                <w:ilvl w:val="0"/>
                <w:numId w:val="117"/>
              </w:numPr>
              <w:suppressAutoHyphens w:val="0"/>
              <w:autoSpaceDE/>
              <w:ind w:left="0" w:firstLine="0"/>
              <w:rPr>
                <w:sz w:val="24"/>
                <w:szCs w:val="24"/>
              </w:rPr>
            </w:pPr>
            <w:r w:rsidRPr="00C20E2C">
              <w:rPr>
                <w:sz w:val="24"/>
                <w:szCs w:val="24"/>
              </w:rPr>
              <w:t xml:space="preserve">Максимальный процент застройки – </w:t>
            </w:r>
            <w:r w:rsidRPr="00C20E2C">
              <w:rPr>
                <w:b/>
                <w:sz w:val="24"/>
                <w:szCs w:val="24"/>
              </w:rPr>
              <w:t>60 %.</w:t>
            </w:r>
          </w:p>
          <w:p w:rsidR="00AD1DAB" w:rsidRPr="00C20E2C" w:rsidRDefault="00AD1DAB" w:rsidP="000C4B67">
            <w:pPr>
              <w:pStyle w:val="ab"/>
              <w:numPr>
                <w:ilvl w:val="0"/>
                <w:numId w:val="117"/>
              </w:numPr>
              <w:suppressAutoHyphens w:val="0"/>
              <w:autoSpaceDE/>
              <w:ind w:left="0" w:firstLine="0"/>
              <w:rPr>
                <w:sz w:val="24"/>
                <w:szCs w:val="24"/>
              </w:rPr>
            </w:pPr>
            <w:r w:rsidRPr="00C20E2C">
              <w:rPr>
                <w:sz w:val="24"/>
                <w:szCs w:val="24"/>
              </w:rPr>
              <w:t>Ориентировочный размер санитарно-защитной зоны:</w:t>
            </w:r>
          </w:p>
          <w:p w:rsidR="00AD1DAB" w:rsidRPr="00C20E2C" w:rsidRDefault="00AD1DAB" w:rsidP="00A96457">
            <w:pPr>
              <w:pStyle w:val="ab"/>
              <w:ind w:left="0" w:firstLine="0"/>
              <w:rPr>
                <w:sz w:val="24"/>
                <w:szCs w:val="24"/>
              </w:rPr>
            </w:pPr>
            <w:r w:rsidRPr="00C20E2C">
              <w:rPr>
                <w:sz w:val="24"/>
                <w:szCs w:val="24"/>
              </w:rPr>
              <w:t xml:space="preserve">- 100 м – для предприятий </w:t>
            </w:r>
            <w:r w:rsidRPr="00C20E2C">
              <w:rPr>
                <w:sz w:val="24"/>
                <w:szCs w:val="24"/>
                <w:lang w:val="en-US"/>
              </w:rPr>
              <w:t>IV</w:t>
            </w:r>
            <w:r w:rsidRPr="00C20E2C">
              <w:rPr>
                <w:sz w:val="24"/>
                <w:szCs w:val="24"/>
              </w:rPr>
              <w:t xml:space="preserve"> класса опасности;</w:t>
            </w:r>
          </w:p>
          <w:p w:rsidR="00AD1DAB" w:rsidRPr="00C20E2C" w:rsidRDefault="00AD1DAB" w:rsidP="00A96457">
            <w:pPr>
              <w:pStyle w:val="ab"/>
              <w:ind w:left="0" w:firstLine="0"/>
              <w:rPr>
                <w:sz w:val="24"/>
                <w:szCs w:val="24"/>
              </w:rPr>
            </w:pPr>
            <w:r w:rsidRPr="00C20E2C">
              <w:rPr>
                <w:sz w:val="24"/>
                <w:szCs w:val="24"/>
              </w:rPr>
              <w:t xml:space="preserve">- 50 м – для предприятий </w:t>
            </w:r>
            <w:r w:rsidRPr="00C20E2C">
              <w:rPr>
                <w:sz w:val="24"/>
                <w:szCs w:val="24"/>
                <w:lang w:val="en-US"/>
              </w:rPr>
              <w:t>V</w:t>
            </w:r>
            <w:r w:rsidRPr="00C20E2C">
              <w:rPr>
                <w:sz w:val="24"/>
                <w:szCs w:val="24"/>
              </w:rPr>
              <w:t xml:space="preserve"> класса опасности.</w:t>
            </w:r>
          </w:p>
          <w:p w:rsidR="00AD1DAB" w:rsidRPr="00C20E2C" w:rsidRDefault="00AD1DAB" w:rsidP="00A96457">
            <w:pPr>
              <w:pStyle w:val="ab"/>
              <w:ind w:left="0" w:firstLine="0"/>
              <w:rPr>
                <w:sz w:val="24"/>
                <w:szCs w:val="24"/>
              </w:rPr>
            </w:pPr>
            <w:r w:rsidRPr="00C20E2C">
              <w:rPr>
                <w:sz w:val="24"/>
                <w:szCs w:val="24"/>
              </w:rPr>
              <w:t>Площадки для хозяйственных целей (размеры участков, особенности размещения и прочие параметры определяются по заданию на проектирование и в соответствии с действующими техническими регламентами, региональными и местными нормативами градостроительного проектирования).</w:t>
            </w:r>
          </w:p>
          <w:p w:rsidR="00AD1DAB" w:rsidRPr="00C20E2C" w:rsidRDefault="00AD1DAB" w:rsidP="00A96457">
            <w:pPr>
              <w:pStyle w:val="ab"/>
              <w:ind w:left="0" w:firstLine="0"/>
              <w:rPr>
                <w:sz w:val="24"/>
                <w:szCs w:val="24"/>
              </w:rPr>
            </w:pPr>
            <w:r w:rsidRPr="00C20E2C">
              <w:rPr>
                <w:sz w:val="24"/>
                <w:szCs w:val="24"/>
              </w:rPr>
              <w:t>Зеленые насаждения специального назначения (площадь участков, предназначенных для озеленения территории, следует определять из расчёта 3 м2 на одного работающего в наиболее многочисленной смене).</w:t>
            </w:r>
          </w:p>
          <w:p w:rsidR="00AD1DAB" w:rsidRPr="00C20E2C" w:rsidRDefault="00AD1DAB" w:rsidP="000C4B67">
            <w:pPr>
              <w:pStyle w:val="ab"/>
              <w:numPr>
                <w:ilvl w:val="0"/>
                <w:numId w:val="117"/>
              </w:numPr>
              <w:suppressAutoHyphens w:val="0"/>
              <w:autoSpaceDE/>
              <w:ind w:left="0" w:firstLine="0"/>
              <w:rPr>
                <w:sz w:val="24"/>
                <w:szCs w:val="24"/>
              </w:rPr>
            </w:pPr>
            <w:r w:rsidRPr="00C20E2C">
              <w:rPr>
                <w:sz w:val="24"/>
                <w:szCs w:val="24"/>
              </w:rPr>
              <w:t>Здания и сооружения, технологически связанные с основным видом разрешенного использования (параметры определяются по заданию на проектирование). В производственных зонах допускается размещение только объектов, связанных с функционированием предприятия, обеспечением производственного процесса или обслуживанием персонала.</w:t>
            </w:r>
          </w:p>
        </w:tc>
      </w:tr>
      <w:tr w:rsidR="00C15ECB" w:rsidRPr="00C20E2C" w:rsidTr="00AD1DAB">
        <w:trPr>
          <w:trHeight w:val="20"/>
        </w:trPr>
        <w:tc>
          <w:tcPr>
            <w:tcW w:w="2835" w:type="dxa"/>
            <w:vMerge w:val="restart"/>
          </w:tcPr>
          <w:p w:rsidR="00C15ECB" w:rsidRPr="00C20E2C" w:rsidRDefault="00C15ECB" w:rsidP="00C15ECB">
            <w:pPr>
              <w:widowControl/>
              <w:suppressAutoHyphens w:val="0"/>
              <w:autoSpaceDE/>
              <w:ind w:firstLine="0"/>
              <w:contextualSpacing w:val="0"/>
              <w:rPr>
                <w:sz w:val="24"/>
                <w:szCs w:val="24"/>
              </w:rPr>
            </w:pPr>
            <w:r w:rsidRPr="00C20E2C">
              <w:rPr>
                <w:sz w:val="24"/>
                <w:szCs w:val="24"/>
              </w:rPr>
              <w:t>Строительная промышленность</w:t>
            </w:r>
          </w:p>
        </w:tc>
        <w:tc>
          <w:tcPr>
            <w:tcW w:w="3969" w:type="dxa"/>
          </w:tcPr>
          <w:p w:rsidR="00C15ECB" w:rsidRPr="00C20E2C" w:rsidRDefault="00C15ECB" w:rsidP="00C15ECB">
            <w:pPr>
              <w:ind w:firstLine="0"/>
              <w:rPr>
                <w:sz w:val="24"/>
                <w:szCs w:val="24"/>
              </w:rPr>
            </w:pPr>
            <w:r w:rsidRPr="00C20E2C">
              <w:rPr>
                <w:sz w:val="24"/>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020" w:type="dxa"/>
          </w:tcPr>
          <w:p w:rsidR="00C15ECB" w:rsidRPr="00C20E2C" w:rsidRDefault="00C15ECB" w:rsidP="00C15ECB">
            <w:pPr>
              <w:ind w:firstLine="0"/>
              <w:rPr>
                <w:sz w:val="24"/>
                <w:szCs w:val="24"/>
              </w:rPr>
            </w:pPr>
            <w:r w:rsidRPr="00C20E2C">
              <w:rPr>
                <w:sz w:val="24"/>
                <w:szCs w:val="24"/>
              </w:rPr>
              <w:t>6.4</w:t>
            </w:r>
          </w:p>
        </w:tc>
        <w:tc>
          <w:tcPr>
            <w:tcW w:w="2835" w:type="dxa"/>
            <w:vMerge w:val="restart"/>
          </w:tcPr>
          <w:p w:rsidR="00C15ECB" w:rsidRPr="00C20E2C" w:rsidRDefault="00C15ECB" w:rsidP="00C15ECB">
            <w:pPr>
              <w:ind w:firstLine="0"/>
              <w:rPr>
                <w:sz w:val="24"/>
                <w:szCs w:val="24"/>
              </w:rPr>
            </w:pPr>
          </w:p>
        </w:tc>
        <w:tc>
          <w:tcPr>
            <w:tcW w:w="11339" w:type="dxa"/>
            <w:vMerge w:val="restart"/>
          </w:tcPr>
          <w:p w:rsidR="00C15ECB" w:rsidRPr="00C20E2C" w:rsidRDefault="00C15ECB" w:rsidP="00C15ECB">
            <w:pPr>
              <w:pStyle w:val="ab"/>
              <w:widowControl/>
              <w:tabs>
                <w:tab w:val="left" w:pos="429"/>
              </w:tabs>
              <w:suppressAutoHyphens w:val="0"/>
              <w:autoSpaceDE/>
              <w:ind w:firstLine="0"/>
              <w:rPr>
                <w:iCs/>
                <w:sz w:val="24"/>
                <w:szCs w:val="24"/>
              </w:rPr>
            </w:pPr>
            <w:r w:rsidRPr="00C20E2C">
              <w:rPr>
                <w:iCs/>
                <w:sz w:val="24"/>
                <w:szCs w:val="24"/>
              </w:rPr>
              <w:t>1.</w:t>
            </w:r>
            <w:r w:rsidRPr="00C20E2C">
              <w:rPr>
                <w:iCs/>
                <w:sz w:val="24"/>
                <w:szCs w:val="24"/>
              </w:rPr>
              <w:tab/>
              <w:t>Предельные (минимальные и (или) максимальные) размеры земельных участков, в том числе их площадь – не нормируется.</w:t>
            </w:r>
          </w:p>
          <w:p w:rsidR="00C15ECB" w:rsidRPr="00C20E2C" w:rsidRDefault="00C15ECB" w:rsidP="00C15ECB">
            <w:pPr>
              <w:pStyle w:val="ab"/>
              <w:widowControl/>
              <w:tabs>
                <w:tab w:val="left" w:pos="429"/>
              </w:tabs>
              <w:suppressAutoHyphens w:val="0"/>
              <w:autoSpaceDE/>
              <w:ind w:firstLine="0"/>
              <w:rPr>
                <w:iCs/>
                <w:sz w:val="24"/>
                <w:szCs w:val="24"/>
              </w:rPr>
            </w:pPr>
            <w:r w:rsidRPr="00C20E2C">
              <w:rPr>
                <w:iCs/>
                <w:sz w:val="24"/>
                <w:szCs w:val="24"/>
              </w:rPr>
              <w:t>2.</w:t>
            </w:r>
            <w:r w:rsidRPr="00C20E2C">
              <w:rPr>
                <w:iCs/>
                <w:sz w:val="24"/>
                <w:szCs w:val="24"/>
              </w:rPr>
              <w:ta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C15ECB" w:rsidRPr="00C20E2C" w:rsidRDefault="00C15ECB" w:rsidP="00C15ECB">
            <w:pPr>
              <w:pStyle w:val="ab"/>
              <w:widowControl/>
              <w:tabs>
                <w:tab w:val="left" w:pos="429"/>
              </w:tabs>
              <w:suppressAutoHyphens w:val="0"/>
              <w:autoSpaceDE/>
              <w:ind w:firstLine="0"/>
              <w:rPr>
                <w:iCs/>
                <w:sz w:val="24"/>
                <w:szCs w:val="24"/>
              </w:rPr>
            </w:pPr>
            <w:r w:rsidRPr="00C20E2C">
              <w:rPr>
                <w:iCs/>
                <w:sz w:val="24"/>
                <w:szCs w:val="24"/>
              </w:rPr>
              <w:t>3.</w:t>
            </w:r>
            <w:r w:rsidRPr="00C20E2C">
              <w:rPr>
                <w:iCs/>
                <w:sz w:val="24"/>
                <w:szCs w:val="24"/>
              </w:rPr>
              <w:tab/>
              <w:t>Предельное количество этажей или предельная высота зданий, строений, сооружений – не нормируется.</w:t>
            </w:r>
          </w:p>
          <w:p w:rsidR="00C15ECB" w:rsidRPr="00C20E2C" w:rsidRDefault="00C15ECB" w:rsidP="00C15ECB">
            <w:pPr>
              <w:pStyle w:val="ab"/>
              <w:widowControl/>
              <w:tabs>
                <w:tab w:val="left" w:pos="429"/>
              </w:tabs>
              <w:suppressAutoHyphens w:val="0"/>
              <w:autoSpaceDE/>
              <w:ind w:firstLine="0"/>
              <w:rPr>
                <w:iCs/>
                <w:sz w:val="24"/>
                <w:szCs w:val="24"/>
              </w:rPr>
            </w:pPr>
            <w:r w:rsidRPr="00C20E2C">
              <w:rPr>
                <w:iCs/>
                <w:sz w:val="24"/>
                <w:szCs w:val="24"/>
              </w:rPr>
              <w:t>4.</w:t>
            </w:r>
            <w:r w:rsidRPr="00C20E2C">
              <w:rPr>
                <w:iCs/>
                <w:sz w:val="24"/>
                <w:szCs w:val="24"/>
              </w:rPr>
              <w:tab/>
              <w:t>В пределах производственной территориальной зоны могут размещаться площадки производственных предприятий – территории площадью до 25 га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25 до 200 га в установленных границах (промышленный узел).</w:t>
            </w:r>
          </w:p>
          <w:p w:rsidR="00C15ECB" w:rsidRPr="00C20E2C" w:rsidRDefault="00C15ECB" w:rsidP="00C15ECB">
            <w:pPr>
              <w:pStyle w:val="ab"/>
              <w:widowControl/>
              <w:tabs>
                <w:tab w:val="left" w:pos="429"/>
              </w:tabs>
              <w:suppressAutoHyphens w:val="0"/>
              <w:autoSpaceDE/>
              <w:ind w:firstLine="0"/>
              <w:rPr>
                <w:iCs/>
                <w:sz w:val="24"/>
                <w:szCs w:val="24"/>
              </w:rPr>
            </w:pPr>
            <w:r w:rsidRPr="00C20E2C">
              <w:rPr>
                <w:iCs/>
                <w:sz w:val="24"/>
                <w:szCs w:val="24"/>
              </w:rPr>
              <w:t>5.</w:t>
            </w:r>
            <w:r w:rsidRPr="00C20E2C">
              <w:rPr>
                <w:iCs/>
                <w:sz w:val="24"/>
                <w:szCs w:val="24"/>
              </w:rPr>
              <w:tab/>
              <w:t>Максимальный процент застройки – 60 %.</w:t>
            </w:r>
          </w:p>
          <w:p w:rsidR="00C15ECB" w:rsidRPr="00C20E2C" w:rsidRDefault="00C15ECB" w:rsidP="00C15ECB">
            <w:pPr>
              <w:pStyle w:val="ab"/>
              <w:widowControl/>
              <w:tabs>
                <w:tab w:val="left" w:pos="429"/>
              </w:tabs>
              <w:suppressAutoHyphens w:val="0"/>
              <w:autoSpaceDE/>
              <w:ind w:firstLine="0"/>
              <w:rPr>
                <w:iCs/>
                <w:sz w:val="24"/>
                <w:szCs w:val="24"/>
              </w:rPr>
            </w:pPr>
            <w:r w:rsidRPr="00C20E2C">
              <w:rPr>
                <w:iCs/>
                <w:sz w:val="24"/>
                <w:szCs w:val="24"/>
              </w:rPr>
              <w:t>6.</w:t>
            </w:r>
            <w:r w:rsidRPr="00C20E2C">
              <w:rPr>
                <w:iCs/>
                <w:sz w:val="24"/>
                <w:szCs w:val="24"/>
              </w:rPr>
              <w:tab/>
              <w:t>Ориентировочный размер санитарно-защитной зоны:</w:t>
            </w:r>
          </w:p>
          <w:p w:rsidR="00C15ECB" w:rsidRPr="00C20E2C" w:rsidRDefault="00C15ECB" w:rsidP="00C15ECB">
            <w:pPr>
              <w:pStyle w:val="ab"/>
              <w:widowControl/>
              <w:tabs>
                <w:tab w:val="left" w:pos="429"/>
              </w:tabs>
              <w:suppressAutoHyphens w:val="0"/>
              <w:autoSpaceDE/>
              <w:ind w:firstLine="0"/>
              <w:rPr>
                <w:iCs/>
                <w:sz w:val="24"/>
                <w:szCs w:val="24"/>
              </w:rPr>
            </w:pPr>
            <w:r w:rsidRPr="00C20E2C">
              <w:rPr>
                <w:iCs/>
                <w:sz w:val="24"/>
                <w:szCs w:val="24"/>
              </w:rPr>
              <w:t>- 100 м – для предприятий IV класса опасности;</w:t>
            </w:r>
          </w:p>
          <w:p w:rsidR="00C15ECB" w:rsidRPr="00C20E2C" w:rsidRDefault="00C15ECB" w:rsidP="00C15ECB">
            <w:pPr>
              <w:pStyle w:val="ab"/>
              <w:widowControl/>
              <w:tabs>
                <w:tab w:val="left" w:pos="429"/>
              </w:tabs>
              <w:suppressAutoHyphens w:val="0"/>
              <w:autoSpaceDE/>
              <w:ind w:firstLine="0"/>
              <w:rPr>
                <w:iCs/>
                <w:sz w:val="24"/>
                <w:szCs w:val="24"/>
              </w:rPr>
            </w:pPr>
            <w:r w:rsidRPr="00C20E2C">
              <w:rPr>
                <w:iCs/>
                <w:sz w:val="24"/>
                <w:szCs w:val="24"/>
              </w:rPr>
              <w:t>- 50 м – для предприятий V класса опасности.</w:t>
            </w:r>
          </w:p>
          <w:p w:rsidR="00C15ECB" w:rsidRPr="00C20E2C" w:rsidRDefault="00C15ECB" w:rsidP="00C15ECB">
            <w:pPr>
              <w:pStyle w:val="ab"/>
              <w:widowControl/>
              <w:tabs>
                <w:tab w:val="left" w:pos="429"/>
              </w:tabs>
              <w:suppressAutoHyphens w:val="0"/>
              <w:autoSpaceDE/>
              <w:ind w:firstLine="0"/>
              <w:rPr>
                <w:iCs/>
                <w:sz w:val="24"/>
                <w:szCs w:val="24"/>
              </w:rPr>
            </w:pPr>
            <w:r w:rsidRPr="00C20E2C">
              <w:rPr>
                <w:iCs/>
                <w:sz w:val="24"/>
                <w:szCs w:val="24"/>
              </w:rPr>
              <w:t>Площадки для хозяйственных целей (размеры участков, особенности размещения и прочие параметры определяются по заданию на проектирование и в соответствии с действующими техническими регламентами, региональными и местными нормативами градостроительного проектирования).</w:t>
            </w:r>
          </w:p>
          <w:p w:rsidR="00C15ECB" w:rsidRPr="00C20E2C" w:rsidRDefault="00C15ECB" w:rsidP="00C15ECB">
            <w:pPr>
              <w:pStyle w:val="ab"/>
              <w:widowControl/>
              <w:tabs>
                <w:tab w:val="left" w:pos="429"/>
              </w:tabs>
              <w:suppressAutoHyphens w:val="0"/>
              <w:autoSpaceDE/>
              <w:ind w:firstLine="0"/>
              <w:rPr>
                <w:iCs/>
                <w:sz w:val="24"/>
                <w:szCs w:val="24"/>
              </w:rPr>
            </w:pPr>
            <w:r w:rsidRPr="00C20E2C">
              <w:rPr>
                <w:iCs/>
                <w:sz w:val="24"/>
                <w:szCs w:val="24"/>
              </w:rPr>
              <w:t>Зеленые насаждения специального назначения (площадь участков, предназначенных для озеленения территории, следует определять из расчёта 3 м2 на одного работающего в наиболее многочисленной смене).</w:t>
            </w:r>
          </w:p>
          <w:p w:rsidR="00C15ECB" w:rsidRPr="00C20E2C" w:rsidRDefault="00C15ECB" w:rsidP="00C15ECB">
            <w:pPr>
              <w:pStyle w:val="ab"/>
              <w:widowControl/>
              <w:tabs>
                <w:tab w:val="left" w:pos="429"/>
              </w:tabs>
              <w:suppressAutoHyphens w:val="0"/>
              <w:autoSpaceDE/>
              <w:ind w:left="0" w:firstLine="0"/>
              <w:rPr>
                <w:iCs/>
                <w:sz w:val="24"/>
                <w:szCs w:val="24"/>
              </w:rPr>
            </w:pPr>
            <w:r w:rsidRPr="00C20E2C">
              <w:rPr>
                <w:iCs/>
                <w:sz w:val="24"/>
                <w:szCs w:val="24"/>
              </w:rPr>
              <w:t>7.</w:t>
            </w:r>
            <w:r w:rsidRPr="00C20E2C">
              <w:rPr>
                <w:iCs/>
                <w:sz w:val="24"/>
                <w:szCs w:val="24"/>
              </w:rPr>
              <w:tab/>
              <w:t>Здания и сооружения, технологически связанные с основным видом разрешенного использования (параметры определяются по заданию на проектирование). В производственных зонах допускается размещение только объектов, связанных с функционированием предприятия, обеспечением производственного процесса или обслуживанием персонала.</w:t>
            </w:r>
          </w:p>
        </w:tc>
      </w:tr>
      <w:tr w:rsidR="00C15ECB" w:rsidRPr="00C20E2C" w:rsidTr="00AD1DAB">
        <w:trPr>
          <w:trHeight w:val="20"/>
        </w:trPr>
        <w:tc>
          <w:tcPr>
            <w:tcW w:w="2835" w:type="dxa"/>
            <w:vMerge/>
          </w:tcPr>
          <w:p w:rsidR="00C15ECB" w:rsidRPr="00C20E2C" w:rsidRDefault="00C15ECB" w:rsidP="00C15ECB">
            <w:pPr>
              <w:widowControl/>
              <w:suppressAutoHyphens w:val="0"/>
              <w:autoSpaceDE/>
              <w:ind w:firstLine="0"/>
              <w:contextualSpacing w:val="0"/>
              <w:rPr>
                <w:sz w:val="24"/>
                <w:szCs w:val="24"/>
              </w:rPr>
            </w:pPr>
          </w:p>
        </w:tc>
        <w:tc>
          <w:tcPr>
            <w:tcW w:w="3969" w:type="dxa"/>
          </w:tcPr>
          <w:p w:rsidR="00C15ECB" w:rsidRPr="00C20E2C" w:rsidRDefault="00C15ECB" w:rsidP="00C15ECB">
            <w:pPr>
              <w:ind w:firstLine="0"/>
              <w:rPr>
                <w:sz w:val="24"/>
                <w:szCs w:val="24"/>
              </w:rPr>
            </w:pPr>
            <w:r w:rsidRPr="00C20E2C">
              <w:rPr>
                <w:sz w:val="24"/>
                <w:szCs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020" w:type="dxa"/>
          </w:tcPr>
          <w:p w:rsidR="00C15ECB" w:rsidRPr="00C20E2C" w:rsidRDefault="00C15ECB" w:rsidP="00C15ECB">
            <w:pPr>
              <w:ind w:firstLine="0"/>
              <w:rPr>
                <w:sz w:val="24"/>
                <w:szCs w:val="24"/>
              </w:rPr>
            </w:pPr>
            <w:r w:rsidRPr="00C20E2C">
              <w:rPr>
                <w:sz w:val="24"/>
                <w:szCs w:val="24"/>
              </w:rPr>
              <w:t>6.6</w:t>
            </w:r>
          </w:p>
        </w:tc>
        <w:tc>
          <w:tcPr>
            <w:tcW w:w="2835" w:type="dxa"/>
            <w:vMerge/>
          </w:tcPr>
          <w:p w:rsidR="00C15ECB" w:rsidRPr="00C20E2C" w:rsidRDefault="00C15ECB" w:rsidP="00C15ECB">
            <w:pPr>
              <w:ind w:firstLine="0"/>
              <w:rPr>
                <w:sz w:val="24"/>
                <w:szCs w:val="24"/>
              </w:rPr>
            </w:pPr>
          </w:p>
        </w:tc>
        <w:tc>
          <w:tcPr>
            <w:tcW w:w="11339" w:type="dxa"/>
            <w:vMerge/>
          </w:tcPr>
          <w:p w:rsidR="00C15ECB" w:rsidRPr="00C20E2C" w:rsidRDefault="00C15ECB" w:rsidP="00C15ECB">
            <w:pPr>
              <w:pStyle w:val="ab"/>
              <w:widowControl/>
              <w:tabs>
                <w:tab w:val="left" w:pos="429"/>
              </w:tabs>
              <w:suppressAutoHyphens w:val="0"/>
              <w:autoSpaceDE/>
              <w:ind w:left="0" w:firstLine="0"/>
              <w:rPr>
                <w:iCs/>
                <w:sz w:val="24"/>
                <w:szCs w:val="24"/>
              </w:rPr>
            </w:pPr>
          </w:p>
        </w:tc>
      </w:tr>
      <w:tr w:rsidR="00C15ECB" w:rsidRPr="00C20E2C" w:rsidTr="00C15ECB">
        <w:trPr>
          <w:trHeight w:val="5322"/>
        </w:trPr>
        <w:tc>
          <w:tcPr>
            <w:tcW w:w="2835" w:type="dxa"/>
          </w:tcPr>
          <w:p w:rsidR="00C15ECB" w:rsidRPr="00C20E2C" w:rsidRDefault="00C15ECB" w:rsidP="00C15ECB">
            <w:pPr>
              <w:widowControl/>
              <w:suppressAutoHyphens w:val="0"/>
              <w:autoSpaceDE/>
              <w:ind w:firstLine="0"/>
              <w:contextualSpacing w:val="0"/>
              <w:rPr>
                <w:sz w:val="24"/>
                <w:szCs w:val="24"/>
              </w:rPr>
            </w:pPr>
            <w:r w:rsidRPr="00C20E2C">
              <w:rPr>
                <w:sz w:val="24"/>
                <w:szCs w:val="24"/>
              </w:rPr>
              <w:t>Пищевая промышленность</w:t>
            </w:r>
          </w:p>
        </w:tc>
        <w:tc>
          <w:tcPr>
            <w:tcW w:w="3969" w:type="dxa"/>
          </w:tcPr>
          <w:p w:rsidR="00C15ECB" w:rsidRPr="00C20E2C" w:rsidRDefault="00C15ECB" w:rsidP="00C15ECB">
            <w:pPr>
              <w:ind w:firstLine="0"/>
              <w:rPr>
                <w:sz w:val="24"/>
                <w:szCs w:val="24"/>
              </w:rPr>
            </w:pPr>
            <w:r w:rsidRPr="00C20E2C">
              <w:rPr>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020" w:type="dxa"/>
          </w:tcPr>
          <w:p w:rsidR="00C15ECB" w:rsidRPr="00C20E2C" w:rsidRDefault="00C15ECB" w:rsidP="00C15ECB">
            <w:pPr>
              <w:ind w:firstLine="0"/>
              <w:rPr>
                <w:sz w:val="24"/>
                <w:szCs w:val="24"/>
              </w:rPr>
            </w:pPr>
            <w:r w:rsidRPr="00C20E2C">
              <w:rPr>
                <w:sz w:val="24"/>
                <w:szCs w:val="24"/>
              </w:rPr>
              <w:t>6.9</w:t>
            </w:r>
          </w:p>
        </w:tc>
        <w:tc>
          <w:tcPr>
            <w:tcW w:w="2835" w:type="dxa"/>
          </w:tcPr>
          <w:p w:rsidR="00C15ECB" w:rsidRPr="00C20E2C" w:rsidRDefault="00C15ECB" w:rsidP="00C15ECB">
            <w:pPr>
              <w:ind w:firstLine="0"/>
              <w:rPr>
                <w:sz w:val="24"/>
                <w:szCs w:val="24"/>
              </w:rPr>
            </w:pPr>
            <w:r w:rsidRPr="00C20E2C">
              <w:rPr>
                <w:sz w:val="24"/>
                <w:szCs w:val="24"/>
              </w:rPr>
              <w:t>склады</w:t>
            </w:r>
          </w:p>
        </w:tc>
        <w:tc>
          <w:tcPr>
            <w:tcW w:w="11339" w:type="dxa"/>
          </w:tcPr>
          <w:p w:rsidR="00C15ECB" w:rsidRPr="00C20E2C" w:rsidRDefault="00C15ECB" w:rsidP="00C15ECB">
            <w:pPr>
              <w:widowControl/>
              <w:numPr>
                <w:ilvl w:val="0"/>
                <w:numId w:val="173"/>
              </w:numPr>
              <w:tabs>
                <w:tab w:val="left" w:pos="1144"/>
              </w:tabs>
              <w:suppressAutoHyphens w:val="0"/>
              <w:autoSpaceDE/>
              <w:ind w:left="0" w:firstLine="0"/>
              <w:rPr>
                <w:sz w:val="24"/>
                <w:szCs w:val="24"/>
                <w:lang w:eastAsia="en-US"/>
              </w:rPr>
            </w:pPr>
            <w:r w:rsidRPr="00C20E2C">
              <w:rPr>
                <w:iCs/>
                <w:sz w:val="24"/>
                <w:szCs w:val="24"/>
                <w:lang w:eastAsia="en-US"/>
              </w:rPr>
              <w:t>Предельные (минимальные и (или) максимальные) размеры земельных участков, в том числе их площадь – не нормируется</w:t>
            </w:r>
            <w:r w:rsidRPr="00C20E2C">
              <w:rPr>
                <w:sz w:val="24"/>
                <w:szCs w:val="24"/>
                <w:lang w:eastAsia="en-US"/>
              </w:rPr>
              <w:t>.</w:t>
            </w:r>
          </w:p>
          <w:p w:rsidR="00C15ECB" w:rsidRPr="00C20E2C" w:rsidRDefault="00C15ECB" w:rsidP="00C15ECB">
            <w:pPr>
              <w:widowControl/>
              <w:numPr>
                <w:ilvl w:val="0"/>
                <w:numId w:val="173"/>
              </w:numPr>
              <w:tabs>
                <w:tab w:val="left" w:pos="1144"/>
              </w:tabs>
              <w:suppressAutoHyphens w:val="0"/>
              <w:autoSpaceDE/>
              <w:ind w:left="0" w:firstLine="0"/>
              <w:rPr>
                <w:sz w:val="24"/>
                <w:szCs w:val="24"/>
                <w:lang w:eastAsia="en-US"/>
              </w:rPr>
            </w:pPr>
            <w:r w:rsidRPr="00C20E2C">
              <w:rPr>
                <w:iCs/>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lang w:eastAsia="en-US"/>
              </w:rPr>
              <w:t>.</w:t>
            </w:r>
          </w:p>
          <w:p w:rsidR="00C15ECB" w:rsidRPr="00C20E2C" w:rsidRDefault="00C15ECB" w:rsidP="00C15ECB">
            <w:pPr>
              <w:widowControl/>
              <w:numPr>
                <w:ilvl w:val="0"/>
                <w:numId w:val="173"/>
              </w:numPr>
              <w:tabs>
                <w:tab w:val="left" w:pos="1144"/>
              </w:tabs>
              <w:suppressAutoHyphens w:val="0"/>
              <w:autoSpaceDE/>
              <w:ind w:left="0" w:firstLine="0"/>
              <w:rPr>
                <w:sz w:val="24"/>
                <w:szCs w:val="24"/>
                <w:lang w:eastAsia="en-US"/>
              </w:rPr>
            </w:pPr>
            <w:r w:rsidRPr="00C20E2C">
              <w:rPr>
                <w:iCs/>
                <w:sz w:val="24"/>
                <w:szCs w:val="24"/>
                <w:lang w:eastAsia="en-US"/>
              </w:rPr>
              <w:t>Предельное количество этажей или предельная высота зданий, строений, сооружений – не нормируется</w:t>
            </w:r>
            <w:r w:rsidRPr="00C20E2C">
              <w:rPr>
                <w:sz w:val="24"/>
                <w:szCs w:val="24"/>
                <w:lang w:eastAsia="en-US"/>
              </w:rPr>
              <w:t>.</w:t>
            </w:r>
          </w:p>
          <w:p w:rsidR="00C15ECB" w:rsidRPr="00C20E2C" w:rsidRDefault="00C15ECB" w:rsidP="00C15ECB">
            <w:pPr>
              <w:widowControl/>
              <w:numPr>
                <w:ilvl w:val="0"/>
                <w:numId w:val="173"/>
              </w:numPr>
              <w:tabs>
                <w:tab w:val="left" w:pos="1144"/>
              </w:tabs>
              <w:suppressAutoHyphens w:val="0"/>
              <w:autoSpaceDE/>
              <w:ind w:left="0" w:firstLine="0"/>
              <w:rPr>
                <w:sz w:val="24"/>
                <w:szCs w:val="24"/>
                <w:lang w:eastAsia="en-US"/>
              </w:rPr>
            </w:pPr>
            <w:r w:rsidRPr="00C20E2C">
              <w:rPr>
                <w:sz w:val="24"/>
                <w:szCs w:val="24"/>
                <w:lang w:eastAsia="en-US"/>
              </w:rPr>
              <w:t>В пределах производственной территориальной зоны могут размещаться площадки производственных предприятий – территории площадью до 25 га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25 до 200 га в установленных границах (промышленный узел).</w:t>
            </w:r>
          </w:p>
          <w:p w:rsidR="00C15ECB" w:rsidRPr="00C20E2C" w:rsidRDefault="00C15ECB" w:rsidP="00C15ECB">
            <w:pPr>
              <w:widowControl/>
              <w:numPr>
                <w:ilvl w:val="0"/>
                <w:numId w:val="173"/>
              </w:numPr>
              <w:tabs>
                <w:tab w:val="left" w:pos="1144"/>
              </w:tabs>
              <w:suppressAutoHyphens w:val="0"/>
              <w:autoSpaceDE/>
              <w:ind w:left="0" w:firstLine="0"/>
              <w:rPr>
                <w:sz w:val="24"/>
                <w:szCs w:val="24"/>
                <w:lang w:eastAsia="en-US"/>
              </w:rPr>
            </w:pPr>
            <w:r w:rsidRPr="00C20E2C">
              <w:rPr>
                <w:sz w:val="24"/>
                <w:szCs w:val="24"/>
                <w:lang w:eastAsia="en-US"/>
              </w:rPr>
              <w:t>Максимальный процент застройки – 60 %.</w:t>
            </w:r>
          </w:p>
          <w:p w:rsidR="00C15ECB" w:rsidRPr="00C20E2C" w:rsidRDefault="00C15ECB" w:rsidP="00C15ECB">
            <w:pPr>
              <w:widowControl/>
              <w:numPr>
                <w:ilvl w:val="0"/>
                <w:numId w:val="173"/>
              </w:numPr>
              <w:tabs>
                <w:tab w:val="left" w:pos="1144"/>
              </w:tabs>
              <w:suppressAutoHyphens w:val="0"/>
              <w:autoSpaceDE/>
              <w:ind w:left="0" w:firstLine="0"/>
              <w:rPr>
                <w:sz w:val="24"/>
                <w:szCs w:val="24"/>
                <w:lang w:eastAsia="en-US"/>
              </w:rPr>
            </w:pPr>
            <w:r w:rsidRPr="00C20E2C">
              <w:rPr>
                <w:sz w:val="24"/>
                <w:szCs w:val="24"/>
                <w:lang w:eastAsia="en-US"/>
              </w:rPr>
              <w:t xml:space="preserve">Ориентировочный размер санитарно-защитной зоны для предприятий </w:t>
            </w:r>
            <w:r w:rsidRPr="00C20E2C">
              <w:rPr>
                <w:sz w:val="24"/>
                <w:szCs w:val="24"/>
                <w:lang w:val="en-US" w:eastAsia="en-US"/>
              </w:rPr>
              <w:t>V</w:t>
            </w:r>
            <w:r w:rsidRPr="00C20E2C">
              <w:rPr>
                <w:sz w:val="24"/>
                <w:szCs w:val="24"/>
                <w:lang w:eastAsia="en-US"/>
              </w:rPr>
              <w:t xml:space="preserve"> класса опасности- 50 м.</w:t>
            </w:r>
          </w:p>
          <w:p w:rsidR="00C15ECB" w:rsidRPr="00C20E2C" w:rsidRDefault="00C15ECB" w:rsidP="00C15ECB">
            <w:pPr>
              <w:widowControl/>
              <w:numPr>
                <w:ilvl w:val="0"/>
                <w:numId w:val="173"/>
              </w:numPr>
              <w:tabs>
                <w:tab w:val="left" w:pos="1144"/>
              </w:tabs>
              <w:suppressAutoHyphens w:val="0"/>
              <w:autoSpaceDE/>
              <w:ind w:left="0" w:firstLine="0"/>
              <w:rPr>
                <w:sz w:val="24"/>
                <w:szCs w:val="24"/>
                <w:lang w:eastAsia="en-US"/>
              </w:rPr>
            </w:pPr>
            <w:r w:rsidRPr="00C20E2C">
              <w:rPr>
                <w:sz w:val="24"/>
                <w:szCs w:val="24"/>
                <w:lang w:eastAsia="en-US"/>
              </w:rPr>
              <w:t>Зеленые насаждения специального назначения (площадь участков, предназначенных для озеленения территории, следует определять из расчёта 3 м2 на одного работающего в наиболее многочисленной смене).</w:t>
            </w:r>
          </w:p>
          <w:p w:rsidR="00C15ECB" w:rsidRPr="00C20E2C" w:rsidRDefault="00C15ECB" w:rsidP="00C15ECB">
            <w:pPr>
              <w:pStyle w:val="ab"/>
              <w:widowControl/>
              <w:tabs>
                <w:tab w:val="left" w:pos="429"/>
              </w:tabs>
              <w:suppressAutoHyphens w:val="0"/>
              <w:autoSpaceDE/>
              <w:ind w:left="0" w:firstLine="0"/>
              <w:rPr>
                <w:iCs/>
                <w:sz w:val="24"/>
                <w:szCs w:val="24"/>
              </w:rPr>
            </w:pPr>
            <w:r w:rsidRPr="00C20E2C">
              <w:rPr>
                <w:sz w:val="24"/>
                <w:szCs w:val="24"/>
                <w:lang w:eastAsia="en-US"/>
              </w:rPr>
              <w:t>В производственных зонах допускается размещение только объектов, связанных с функционированием предприятия, обеспечением производственного процесса или обслуживанием персонала.</w:t>
            </w:r>
          </w:p>
        </w:tc>
      </w:tr>
      <w:tr w:rsidR="00C15ECB" w:rsidRPr="00C20E2C" w:rsidTr="00AD1DAB">
        <w:trPr>
          <w:trHeight w:val="20"/>
        </w:trPr>
        <w:tc>
          <w:tcPr>
            <w:tcW w:w="2835" w:type="dxa"/>
          </w:tcPr>
          <w:p w:rsidR="00C15ECB" w:rsidRPr="00C20E2C" w:rsidRDefault="00C15ECB" w:rsidP="00C15ECB">
            <w:pPr>
              <w:pStyle w:val="affffff8"/>
              <w:ind w:firstLine="0"/>
              <w:rPr>
                <w:sz w:val="24"/>
                <w:szCs w:val="24"/>
              </w:rPr>
            </w:pPr>
            <w:r w:rsidRPr="00C20E2C">
              <w:rPr>
                <w:sz w:val="24"/>
                <w:szCs w:val="24"/>
              </w:rPr>
              <w:t>Коммунальное обслуживание</w:t>
            </w:r>
          </w:p>
        </w:tc>
        <w:tc>
          <w:tcPr>
            <w:tcW w:w="3969" w:type="dxa"/>
          </w:tcPr>
          <w:p w:rsidR="00C15ECB" w:rsidRPr="00C20E2C" w:rsidRDefault="00C15ECB" w:rsidP="00C15ECB">
            <w:pPr>
              <w:pStyle w:val="affffff8"/>
              <w:ind w:firstLine="0"/>
              <w:rPr>
                <w:sz w:val="24"/>
                <w:szCs w:val="24"/>
              </w:rPr>
            </w:pPr>
            <w:r w:rsidRPr="00C20E2C">
              <w:rPr>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C20E2C">
                <w:rPr>
                  <w:rStyle w:val="affffff3"/>
                  <w:sz w:val="24"/>
                  <w:szCs w:val="24"/>
                </w:rPr>
                <w:t>кодами 3.1.1-3.1.2</w:t>
              </w:r>
            </w:hyperlink>
          </w:p>
        </w:tc>
        <w:tc>
          <w:tcPr>
            <w:tcW w:w="1020" w:type="dxa"/>
          </w:tcPr>
          <w:p w:rsidR="00C15ECB" w:rsidRPr="00C20E2C" w:rsidRDefault="00C15ECB" w:rsidP="00C15ECB">
            <w:pPr>
              <w:pStyle w:val="affffff8"/>
              <w:ind w:firstLine="0"/>
              <w:jc w:val="center"/>
              <w:rPr>
                <w:sz w:val="24"/>
                <w:szCs w:val="24"/>
              </w:rPr>
            </w:pPr>
            <w:r w:rsidRPr="00C20E2C">
              <w:rPr>
                <w:sz w:val="24"/>
                <w:szCs w:val="24"/>
              </w:rPr>
              <w:t>3.1</w:t>
            </w:r>
          </w:p>
        </w:tc>
        <w:tc>
          <w:tcPr>
            <w:tcW w:w="2835" w:type="dxa"/>
          </w:tcPr>
          <w:p w:rsidR="00C15ECB" w:rsidRPr="00C20E2C" w:rsidRDefault="00C15ECB" w:rsidP="00C15ECB">
            <w:pPr>
              <w:ind w:firstLine="0"/>
              <w:rPr>
                <w:sz w:val="24"/>
                <w:szCs w:val="24"/>
              </w:rPr>
            </w:pPr>
            <w:r w:rsidRPr="00C20E2C">
              <w:rPr>
                <w:sz w:val="24"/>
                <w:szCs w:val="24"/>
              </w:rPr>
              <w:t xml:space="preserve">Объекты инженерно-технического обеспечения, необходимые для обслуживания территориальной зоны </w:t>
            </w:r>
          </w:p>
          <w:p w:rsidR="00C15ECB" w:rsidRPr="00C20E2C" w:rsidRDefault="00C15ECB" w:rsidP="00C15ECB">
            <w:pPr>
              <w:ind w:firstLine="0"/>
              <w:rPr>
                <w:sz w:val="24"/>
                <w:szCs w:val="24"/>
              </w:rPr>
            </w:pPr>
            <w:r w:rsidRPr="00C20E2C">
              <w:rPr>
                <w:sz w:val="24"/>
                <w:szCs w:val="24"/>
              </w:rPr>
              <w:t>(в том числе линейные инженерные объекты)</w:t>
            </w:r>
          </w:p>
        </w:tc>
        <w:tc>
          <w:tcPr>
            <w:tcW w:w="11339" w:type="dxa"/>
          </w:tcPr>
          <w:p w:rsidR="00C15ECB" w:rsidRPr="00C20E2C" w:rsidRDefault="00C15ECB" w:rsidP="00C15ECB">
            <w:pPr>
              <w:widowControl/>
              <w:numPr>
                <w:ilvl w:val="0"/>
                <w:numId w:val="120"/>
              </w:numPr>
              <w:suppressAutoHyphens w:val="0"/>
              <w:autoSpaceDE/>
              <w:ind w:left="0" w:firstLine="0"/>
              <w:rPr>
                <w:sz w:val="24"/>
                <w:szCs w:val="24"/>
              </w:rPr>
            </w:pPr>
            <w:r w:rsidRPr="00C20E2C">
              <w:rPr>
                <w:sz w:val="24"/>
                <w:szCs w:val="24"/>
              </w:rPr>
              <w:t>Объекты капитального строительства в целях обеспечения населения и организаций коммунальными услугами:</w:t>
            </w:r>
          </w:p>
          <w:p w:rsidR="00C15ECB" w:rsidRPr="00C20E2C" w:rsidRDefault="00C15ECB" w:rsidP="00C15ECB">
            <w:pPr>
              <w:ind w:firstLine="0"/>
              <w:rPr>
                <w:sz w:val="24"/>
                <w:szCs w:val="24"/>
              </w:rPr>
            </w:pPr>
            <w:r w:rsidRPr="00C20E2C">
              <w:rPr>
                <w:sz w:val="24"/>
                <w:szCs w:val="24"/>
              </w:rPr>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C15ECB" w:rsidRPr="00C20E2C" w:rsidRDefault="00C15ECB" w:rsidP="00C15ECB">
            <w:pPr>
              <w:pStyle w:val="ab"/>
              <w:widowControl/>
              <w:numPr>
                <w:ilvl w:val="0"/>
                <w:numId w:val="120"/>
              </w:numPr>
              <w:tabs>
                <w:tab w:val="left" w:pos="429"/>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C15ECB" w:rsidRPr="00C20E2C" w:rsidRDefault="00C15ECB" w:rsidP="00C15ECB">
            <w:pPr>
              <w:pStyle w:val="ab"/>
              <w:widowControl/>
              <w:numPr>
                <w:ilvl w:val="0"/>
                <w:numId w:val="120"/>
              </w:numPr>
              <w:tabs>
                <w:tab w:val="left" w:pos="429"/>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C15ECB" w:rsidRPr="00C20E2C" w:rsidRDefault="00C15ECB" w:rsidP="00C15ECB">
            <w:pPr>
              <w:pStyle w:val="ab"/>
              <w:widowControl/>
              <w:numPr>
                <w:ilvl w:val="0"/>
                <w:numId w:val="120"/>
              </w:numPr>
              <w:tabs>
                <w:tab w:val="left" w:pos="429"/>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C15ECB" w:rsidRPr="00C20E2C" w:rsidRDefault="00C15ECB" w:rsidP="00C15ECB">
            <w:pPr>
              <w:pStyle w:val="ab"/>
              <w:widowControl/>
              <w:numPr>
                <w:ilvl w:val="0"/>
                <w:numId w:val="120"/>
              </w:numPr>
              <w:tabs>
                <w:tab w:val="left" w:pos="429"/>
              </w:tabs>
              <w:suppressAutoHyphens w:val="0"/>
              <w:autoSpaceDE/>
              <w:ind w:left="0" w:firstLine="0"/>
              <w:rPr>
                <w:sz w:val="24"/>
                <w:szCs w:val="24"/>
              </w:rPr>
            </w:pPr>
            <w:r w:rsidRPr="00C20E2C">
              <w:rPr>
                <w:iCs/>
                <w:sz w:val="24"/>
                <w:szCs w:val="24"/>
              </w:rPr>
              <w:t>Максимальный процент застройки –</w:t>
            </w:r>
            <w:r w:rsidRPr="00C20E2C">
              <w:rPr>
                <w:sz w:val="24"/>
                <w:szCs w:val="24"/>
              </w:rPr>
              <w:t xml:space="preserve"> </w:t>
            </w:r>
            <w:r w:rsidRPr="00C20E2C">
              <w:rPr>
                <w:b/>
                <w:sz w:val="24"/>
                <w:szCs w:val="24"/>
              </w:rPr>
              <w:t>80%.</w:t>
            </w:r>
          </w:p>
        </w:tc>
      </w:tr>
      <w:tr w:rsidR="00C15ECB" w:rsidRPr="00C20E2C" w:rsidTr="00AD1DAB">
        <w:trPr>
          <w:trHeight w:val="20"/>
        </w:trPr>
        <w:tc>
          <w:tcPr>
            <w:tcW w:w="2835" w:type="dxa"/>
            <w:vMerge w:val="restart"/>
          </w:tcPr>
          <w:p w:rsidR="00C15ECB" w:rsidRPr="00C20E2C" w:rsidRDefault="00C15ECB" w:rsidP="00C15ECB">
            <w:pPr>
              <w:pStyle w:val="affffff8"/>
              <w:ind w:firstLine="0"/>
              <w:rPr>
                <w:sz w:val="24"/>
                <w:szCs w:val="24"/>
              </w:rPr>
            </w:pPr>
            <w:r w:rsidRPr="00C20E2C">
              <w:rPr>
                <w:sz w:val="24"/>
                <w:szCs w:val="24"/>
              </w:rPr>
              <w:t>Бытовое обслуживание</w:t>
            </w:r>
          </w:p>
        </w:tc>
        <w:tc>
          <w:tcPr>
            <w:tcW w:w="3969" w:type="dxa"/>
            <w:vMerge w:val="restart"/>
          </w:tcPr>
          <w:p w:rsidR="00C15ECB" w:rsidRPr="00C20E2C" w:rsidRDefault="00C15ECB" w:rsidP="00C15ECB">
            <w:pPr>
              <w:pStyle w:val="affffff8"/>
              <w:ind w:firstLine="0"/>
              <w:rPr>
                <w:sz w:val="24"/>
                <w:szCs w:val="24"/>
              </w:rPr>
            </w:pPr>
            <w:r w:rsidRPr="00C20E2C">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020" w:type="dxa"/>
            <w:vMerge w:val="restart"/>
          </w:tcPr>
          <w:p w:rsidR="00C15ECB" w:rsidRPr="00C20E2C" w:rsidRDefault="00C15ECB" w:rsidP="00C15ECB">
            <w:pPr>
              <w:pStyle w:val="affffff8"/>
              <w:ind w:firstLine="0"/>
              <w:jc w:val="center"/>
              <w:rPr>
                <w:sz w:val="24"/>
                <w:szCs w:val="24"/>
              </w:rPr>
            </w:pPr>
            <w:r w:rsidRPr="00C20E2C">
              <w:rPr>
                <w:sz w:val="24"/>
                <w:szCs w:val="24"/>
              </w:rPr>
              <w:t>3.3</w:t>
            </w:r>
          </w:p>
        </w:tc>
        <w:tc>
          <w:tcPr>
            <w:tcW w:w="2835" w:type="dxa"/>
          </w:tcPr>
          <w:p w:rsidR="00C15ECB" w:rsidRPr="00C20E2C" w:rsidRDefault="00C15ECB" w:rsidP="00C15ECB">
            <w:pPr>
              <w:ind w:firstLine="0"/>
              <w:rPr>
                <w:sz w:val="24"/>
                <w:szCs w:val="24"/>
              </w:rPr>
            </w:pPr>
            <w:r w:rsidRPr="00C20E2C">
              <w:rPr>
                <w:sz w:val="24"/>
                <w:szCs w:val="24"/>
              </w:rPr>
              <w:t>Мастерская мелкого ремонта, ателье, парикмахерская, прачечная, химчистка, похоронное бюро</w:t>
            </w:r>
          </w:p>
          <w:p w:rsidR="00C15ECB" w:rsidRPr="00C20E2C" w:rsidRDefault="00C15ECB" w:rsidP="00C15ECB">
            <w:pPr>
              <w:ind w:firstLine="0"/>
              <w:rPr>
                <w:sz w:val="24"/>
                <w:szCs w:val="24"/>
              </w:rPr>
            </w:pPr>
            <w:r w:rsidRPr="00C20E2C">
              <w:rPr>
                <w:sz w:val="24"/>
                <w:szCs w:val="24"/>
              </w:rPr>
              <w:t>Баня</w:t>
            </w:r>
          </w:p>
        </w:tc>
        <w:tc>
          <w:tcPr>
            <w:tcW w:w="11339" w:type="dxa"/>
          </w:tcPr>
          <w:p w:rsidR="00C15ECB" w:rsidRPr="00C20E2C" w:rsidRDefault="00C15ECB" w:rsidP="00C15ECB">
            <w:pPr>
              <w:pStyle w:val="ab"/>
              <w:widowControl/>
              <w:numPr>
                <w:ilvl w:val="0"/>
                <w:numId w:val="108"/>
              </w:numPr>
              <w:suppressAutoHyphens w:val="0"/>
              <w:autoSpaceDE/>
              <w:ind w:left="0" w:firstLine="0"/>
              <w:rPr>
                <w:sz w:val="24"/>
                <w:szCs w:val="24"/>
              </w:rPr>
            </w:pPr>
            <w:r w:rsidRPr="00C20E2C">
              <w:rPr>
                <w:sz w:val="24"/>
                <w:szCs w:val="24"/>
              </w:rPr>
              <w:t xml:space="preserve">Максимальный размер земельного участка – </w:t>
            </w:r>
            <w:r w:rsidRPr="00C20E2C">
              <w:rPr>
                <w:b/>
                <w:sz w:val="24"/>
                <w:szCs w:val="24"/>
              </w:rPr>
              <w:t>0,1 га</w:t>
            </w:r>
            <w:r w:rsidRPr="00C20E2C">
              <w:rPr>
                <w:sz w:val="24"/>
                <w:szCs w:val="24"/>
              </w:rPr>
              <w:t>.</w:t>
            </w:r>
          </w:p>
          <w:p w:rsidR="00C15ECB" w:rsidRPr="00C20E2C" w:rsidRDefault="00C15ECB" w:rsidP="00C15ECB">
            <w:pPr>
              <w:pStyle w:val="ab"/>
              <w:widowControl/>
              <w:numPr>
                <w:ilvl w:val="0"/>
                <w:numId w:val="108"/>
              </w:numPr>
              <w:suppressAutoHyphens w:val="0"/>
              <w:autoSpaceDE/>
              <w:ind w:left="0" w:firstLine="0"/>
              <w:rPr>
                <w:sz w:val="24"/>
                <w:szCs w:val="24"/>
              </w:rPr>
            </w:pPr>
            <w:r w:rsidRPr="00C20E2C">
              <w:rPr>
                <w:sz w:val="24"/>
                <w:szCs w:val="24"/>
              </w:rPr>
              <w:t>Минимальный размер земельного участка – не нормируется.</w:t>
            </w:r>
          </w:p>
          <w:p w:rsidR="00C15ECB" w:rsidRPr="00C20E2C" w:rsidRDefault="00C15ECB" w:rsidP="00C15ECB">
            <w:pPr>
              <w:pStyle w:val="ab"/>
              <w:widowControl/>
              <w:numPr>
                <w:ilvl w:val="0"/>
                <w:numId w:val="108"/>
              </w:numPr>
              <w:suppressAutoHyphens w:val="0"/>
              <w:autoSpaceDE/>
              <w:ind w:left="0" w:firstLine="0"/>
              <w:rPr>
                <w:sz w:val="24"/>
                <w:szCs w:val="24"/>
              </w:rPr>
            </w:pPr>
            <w:r w:rsidRPr="00C20E2C">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C15ECB" w:rsidRPr="00C20E2C" w:rsidRDefault="00C15ECB" w:rsidP="00C15ECB">
            <w:pPr>
              <w:pStyle w:val="ab"/>
              <w:widowControl/>
              <w:numPr>
                <w:ilvl w:val="0"/>
                <w:numId w:val="108"/>
              </w:numPr>
              <w:suppressAutoHyphens w:val="0"/>
              <w:autoSpaceDE/>
              <w:ind w:left="0" w:firstLine="0"/>
              <w:rPr>
                <w:sz w:val="24"/>
                <w:szCs w:val="24"/>
              </w:rPr>
            </w:pPr>
            <w:r w:rsidRPr="00C20E2C">
              <w:rPr>
                <w:sz w:val="24"/>
                <w:szCs w:val="24"/>
              </w:rPr>
              <w:t>Предельная высота зданий, строений, сооружений – не нормируется.</w:t>
            </w:r>
          </w:p>
          <w:p w:rsidR="00C15ECB" w:rsidRPr="00C20E2C" w:rsidRDefault="00C15ECB" w:rsidP="00C15ECB">
            <w:pPr>
              <w:pStyle w:val="ab"/>
              <w:widowControl/>
              <w:numPr>
                <w:ilvl w:val="0"/>
                <w:numId w:val="108"/>
              </w:numPr>
              <w:suppressAutoHyphens w:val="0"/>
              <w:autoSpaceDE/>
              <w:ind w:left="0" w:firstLine="0"/>
              <w:rPr>
                <w:sz w:val="24"/>
                <w:szCs w:val="24"/>
              </w:rPr>
            </w:pPr>
            <w:r w:rsidRPr="00C20E2C">
              <w:rPr>
                <w:sz w:val="24"/>
                <w:szCs w:val="24"/>
              </w:rPr>
              <w:t xml:space="preserve">Максимальное количество этажей – </w:t>
            </w:r>
            <w:r w:rsidRPr="00C20E2C">
              <w:rPr>
                <w:b/>
                <w:sz w:val="24"/>
                <w:szCs w:val="24"/>
              </w:rPr>
              <w:t>2</w:t>
            </w:r>
            <w:r w:rsidRPr="00C20E2C">
              <w:rPr>
                <w:sz w:val="24"/>
                <w:szCs w:val="24"/>
              </w:rPr>
              <w:t>.</w:t>
            </w:r>
          </w:p>
          <w:p w:rsidR="00C15ECB" w:rsidRPr="00C20E2C" w:rsidRDefault="00C15ECB" w:rsidP="00C15ECB">
            <w:pPr>
              <w:pStyle w:val="ab"/>
              <w:widowControl/>
              <w:numPr>
                <w:ilvl w:val="0"/>
                <w:numId w:val="108"/>
              </w:numPr>
              <w:suppressAutoHyphens w:val="0"/>
              <w:autoSpaceDE/>
              <w:ind w:left="0" w:firstLine="0"/>
              <w:rPr>
                <w:sz w:val="24"/>
                <w:szCs w:val="24"/>
              </w:rPr>
            </w:pPr>
            <w:r w:rsidRPr="00C20E2C">
              <w:rPr>
                <w:sz w:val="24"/>
                <w:szCs w:val="24"/>
              </w:rPr>
              <w:t xml:space="preserve">Минимальное количество этажей – </w:t>
            </w:r>
            <w:r w:rsidRPr="00C20E2C">
              <w:rPr>
                <w:b/>
                <w:sz w:val="24"/>
                <w:szCs w:val="24"/>
              </w:rPr>
              <w:t>1.</w:t>
            </w:r>
          </w:p>
          <w:p w:rsidR="00C15ECB" w:rsidRPr="00C20E2C" w:rsidRDefault="00C15ECB" w:rsidP="00C15ECB">
            <w:pPr>
              <w:pStyle w:val="ab"/>
              <w:widowControl/>
              <w:tabs>
                <w:tab w:val="left" w:pos="1427"/>
              </w:tabs>
              <w:suppressAutoHyphens w:val="0"/>
              <w:autoSpaceDE/>
              <w:ind w:left="0" w:firstLine="0"/>
              <w:rPr>
                <w:iCs/>
                <w:sz w:val="24"/>
                <w:szCs w:val="24"/>
              </w:rPr>
            </w:pPr>
            <w:r w:rsidRPr="00C20E2C">
              <w:rPr>
                <w:sz w:val="24"/>
                <w:szCs w:val="24"/>
              </w:rPr>
              <w:t xml:space="preserve">Максимальный процент застройки земельных участков объектов розничной торговли – </w:t>
            </w:r>
            <w:r w:rsidRPr="00C20E2C">
              <w:rPr>
                <w:b/>
                <w:sz w:val="24"/>
                <w:szCs w:val="24"/>
              </w:rPr>
              <w:t>80%.</w:t>
            </w:r>
          </w:p>
        </w:tc>
      </w:tr>
      <w:tr w:rsidR="00C15ECB" w:rsidRPr="00C20E2C" w:rsidTr="00AD1DAB">
        <w:trPr>
          <w:trHeight w:val="20"/>
        </w:trPr>
        <w:tc>
          <w:tcPr>
            <w:tcW w:w="2835" w:type="dxa"/>
            <w:vMerge/>
          </w:tcPr>
          <w:p w:rsidR="00C15ECB" w:rsidRPr="00C20E2C" w:rsidRDefault="00C15ECB" w:rsidP="00C15ECB">
            <w:pPr>
              <w:pStyle w:val="affffff8"/>
              <w:ind w:firstLine="0"/>
              <w:rPr>
                <w:sz w:val="24"/>
                <w:szCs w:val="24"/>
              </w:rPr>
            </w:pPr>
          </w:p>
        </w:tc>
        <w:tc>
          <w:tcPr>
            <w:tcW w:w="3969" w:type="dxa"/>
            <w:vMerge/>
          </w:tcPr>
          <w:p w:rsidR="00C15ECB" w:rsidRPr="00C20E2C" w:rsidRDefault="00C15ECB" w:rsidP="00C15ECB">
            <w:pPr>
              <w:pStyle w:val="affffff8"/>
              <w:ind w:firstLine="0"/>
              <w:rPr>
                <w:sz w:val="24"/>
                <w:szCs w:val="24"/>
              </w:rPr>
            </w:pPr>
          </w:p>
        </w:tc>
        <w:tc>
          <w:tcPr>
            <w:tcW w:w="1020" w:type="dxa"/>
            <w:vMerge/>
          </w:tcPr>
          <w:p w:rsidR="00C15ECB" w:rsidRPr="00C20E2C" w:rsidRDefault="00C15ECB" w:rsidP="00C15ECB">
            <w:pPr>
              <w:pStyle w:val="affffff8"/>
              <w:ind w:firstLine="0"/>
              <w:jc w:val="center"/>
              <w:rPr>
                <w:sz w:val="24"/>
                <w:szCs w:val="24"/>
              </w:rPr>
            </w:pPr>
          </w:p>
        </w:tc>
        <w:tc>
          <w:tcPr>
            <w:tcW w:w="2835" w:type="dxa"/>
          </w:tcPr>
          <w:p w:rsidR="00C15ECB" w:rsidRPr="00C20E2C" w:rsidRDefault="00C15ECB" w:rsidP="00C15ECB">
            <w:pPr>
              <w:ind w:firstLine="0"/>
              <w:rPr>
                <w:sz w:val="24"/>
                <w:szCs w:val="24"/>
              </w:rPr>
            </w:pPr>
            <w:r w:rsidRPr="00C20E2C">
              <w:rPr>
                <w:sz w:val="24"/>
                <w:szCs w:val="24"/>
              </w:rPr>
              <w:t>Прачечная</w:t>
            </w:r>
          </w:p>
          <w:p w:rsidR="00C15ECB" w:rsidRPr="00C20E2C" w:rsidRDefault="00C15ECB" w:rsidP="00C15ECB">
            <w:pPr>
              <w:ind w:firstLine="0"/>
              <w:rPr>
                <w:sz w:val="24"/>
                <w:szCs w:val="24"/>
              </w:rPr>
            </w:pPr>
          </w:p>
        </w:tc>
        <w:tc>
          <w:tcPr>
            <w:tcW w:w="11339" w:type="dxa"/>
          </w:tcPr>
          <w:p w:rsidR="00C15ECB" w:rsidRPr="00C20E2C" w:rsidRDefault="00C15ECB" w:rsidP="00C15ECB">
            <w:pPr>
              <w:pStyle w:val="ab"/>
              <w:widowControl/>
              <w:numPr>
                <w:ilvl w:val="0"/>
                <w:numId w:val="105"/>
              </w:numPr>
              <w:suppressAutoHyphens w:val="0"/>
              <w:autoSpaceDE/>
              <w:ind w:left="0" w:firstLine="0"/>
              <w:rPr>
                <w:b/>
                <w:sz w:val="24"/>
                <w:szCs w:val="24"/>
              </w:rPr>
            </w:pPr>
            <w:r w:rsidRPr="00C20E2C">
              <w:rPr>
                <w:sz w:val="24"/>
                <w:szCs w:val="24"/>
              </w:rPr>
              <w:t>Прачечная самообслуживания:</w:t>
            </w:r>
          </w:p>
          <w:p w:rsidR="00C15ECB" w:rsidRPr="00C20E2C" w:rsidRDefault="00C15ECB" w:rsidP="00C15ECB">
            <w:pPr>
              <w:pStyle w:val="ab"/>
              <w:ind w:left="0" w:firstLine="0"/>
              <w:rPr>
                <w:b/>
                <w:sz w:val="24"/>
                <w:szCs w:val="24"/>
              </w:rPr>
            </w:pPr>
            <w:r w:rsidRPr="00C20E2C">
              <w:rPr>
                <w:sz w:val="24"/>
                <w:szCs w:val="24"/>
              </w:rPr>
              <w:t xml:space="preserve">- минимальный размер участка </w:t>
            </w:r>
            <w:r w:rsidRPr="00C20E2C">
              <w:rPr>
                <w:b/>
                <w:sz w:val="24"/>
                <w:szCs w:val="24"/>
              </w:rPr>
              <w:t>0,04 га.</w:t>
            </w:r>
          </w:p>
          <w:p w:rsidR="00C15ECB" w:rsidRPr="00C20E2C" w:rsidRDefault="00C15ECB" w:rsidP="00C15ECB">
            <w:pPr>
              <w:pStyle w:val="ab"/>
              <w:ind w:left="0" w:firstLine="0"/>
              <w:rPr>
                <w:b/>
                <w:sz w:val="24"/>
                <w:szCs w:val="24"/>
              </w:rPr>
            </w:pPr>
            <w:r w:rsidRPr="00C20E2C">
              <w:rPr>
                <w:b/>
                <w:sz w:val="24"/>
                <w:szCs w:val="24"/>
              </w:rPr>
              <w:t xml:space="preserve">- </w:t>
            </w:r>
            <w:r w:rsidRPr="00C20E2C">
              <w:rPr>
                <w:sz w:val="24"/>
                <w:szCs w:val="24"/>
              </w:rPr>
              <w:t xml:space="preserve">максимальный размер участка </w:t>
            </w:r>
            <w:r w:rsidRPr="00C20E2C">
              <w:rPr>
                <w:b/>
                <w:sz w:val="24"/>
                <w:szCs w:val="24"/>
              </w:rPr>
              <w:t>0,1 га.</w:t>
            </w:r>
          </w:p>
          <w:p w:rsidR="00C15ECB" w:rsidRPr="00C20E2C" w:rsidRDefault="00C15ECB" w:rsidP="00C15ECB">
            <w:pPr>
              <w:pStyle w:val="ab"/>
              <w:widowControl/>
              <w:numPr>
                <w:ilvl w:val="0"/>
                <w:numId w:val="105"/>
              </w:numPr>
              <w:tabs>
                <w:tab w:val="left" w:pos="429"/>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C15ECB" w:rsidRPr="00C20E2C" w:rsidRDefault="00C15ECB" w:rsidP="00C15ECB">
            <w:pPr>
              <w:pStyle w:val="ab"/>
              <w:widowControl/>
              <w:numPr>
                <w:ilvl w:val="0"/>
                <w:numId w:val="105"/>
              </w:numPr>
              <w:suppressAutoHyphens w:val="0"/>
              <w:autoSpaceDE/>
              <w:ind w:left="0" w:firstLine="0"/>
              <w:rPr>
                <w:sz w:val="24"/>
                <w:szCs w:val="24"/>
              </w:rPr>
            </w:pPr>
            <w:r w:rsidRPr="00C20E2C">
              <w:rPr>
                <w:sz w:val="24"/>
                <w:szCs w:val="24"/>
              </w:rPr>
              <w:t xml:space="preserve">Максимальное количество этажей – </w:t>
            </w:r>
            <w:r w:rsidRPr="00C20E2C">
              <w:rPr>
                <w:b/>
                <w:sz w:val="24"/>
                <w:szCs w:val="24"/>
              </w:rPr>
              <w:t>2</w:t>
            </w:r>
            <w:r w:rsidRPr="00C20E2C">
              <w:rPr>
                <w:sz w:val="24"/>
                <w:szCs w:val="24"/>
              </w:rPr>
              <w:t>.</w:t>
            </w:r>
          </w:p>
          <w:p w:rsidR="00C15ECB" w:rsidRPr="00C20E2C" w:rsidRDefault="00C15ECB" w:rsidP="00C15ECB">
            <w:pPr>
              <w:pStyle w:val="ab"/>
              <w:widowControl/>
              <w:numPr>
                <w:ilvl w:val="0"/>
                <w:numId w:val="105"/>
              </w:numPr>
              <w:suppressAutoHyphens w:val="0"/>
              <w:autoSpaceDE/>
              <w:ind w:left="0" w:firstLine="0"/>
              <w:rPr>
                <w:sz w:val="24"/>
                <w:szCs w:val="24"/>
              </w:rPr>
            </w:pPr>
            <w:r w:rsidRPr="00C20E2C">
              <w:rPr>
                <w:sz w:val="24"/>
                <w:szCs w:val="24"/>
              </w:rPr>
              <w:t xml:space="preserve">Минимальное количество этажей – </w:t>
            </w:r>
            <w:r w:rsidRPr="00C20E2C">
              <w:rPr>
                <w:b/>
                <w:sz w:val="24"/>
                <w:szCs w:val="24"/>
              </w:rPr>
              <w:t>1.</w:t>
            </w:r>
          </w:p>
          <w:p w:rsidR="00C15ECB" w:rsidRPr="00C20E2C" w:rsidRDefault="00C15ECB" w:rsidP="00C15ECB">
            <w:pPr>
              <w:pStyle w:val="ab"/>
              <w:widowControl/>
              <w:tabs>
                <w:tab w:val="left" w:pos="1427"/>
              </w:tabs>
              <w:suppressAutoHyphens w:val="0"/>
              <w:autoSpaceDE/>
              <w:ind w:left="0" w:firstLine="0"/>
              <w:rPr>
                <w:b/>
                <w:sz w:val="24"/>
                <w:szCs w:val="24"/>
              </w:rPr>
            </w:pPr>
            <w:r w:rsidRPr="00C20E2C">
              <w:rPr>
                <w:iCs/>
                <w:sz w:val="24"/>
                <w:szCs w:val="24"/>
              </w:rPr>
              <w:t>Максимальный процент застройки</w:t>
            </w:r>
            <w:r w:rsidRPr="00C20E2C">
              <w:rPr>
                <w:sz w:val="24"/>
                <w:szCs w:val="24"/>
              </w:rPr>
              <w:t xml:space="preserve">– </w:t>
            </w:r>
            <w:r w:rsidRPr="00C20E2C">
              <w:rPr>
                <w:b/>
                <w:sz w:val="24"/>
                <w:szCs w:val="24"/>
              </w:rPr>
              <w:t>80%.</w:t>
            </w:r>
          </w:p>
          <w:p w:rsidR="00C15ECB" w:rsidRPr="00C20E2C" w:rsidRDefault="00C15ECB" w:rsidP="00C15ECB">
            <w:pPr>
              <w:pStyle w:val="ab"/>
              <w:widowControl/>
              <w:tabs>
                <w:tab w:val="left" w:pos="1427"/>
              </w:tabs>
              <w:suppressAutoHyphens w:val="0"/>
              <w:autoSpaceDE/>
              <w:ind w:left="0" w:firstLine="0"/>
              <w:rPr>
                <w:b/>
                <w:sz w:val="24"/>
                <w:szCs w:val="24"/>
              </w:rPr>
            </w:pPr>
          </w:p>
          <w:p w:rsidR="00C15ECB" w:rsidRPr="00C20E2C" w:rsidRDefault="00C15ECB" w:rsidP="00C15ECB">
            <w:pPr>
              <w:pStyle w:val="ab"/>
              <w:widowControl/>
              <w:tabs>
                <w:tab w:val="left" w:pos="1427"/>
              </w:tabs>
              <w:suppressAutoHyphens w:val="0"/>
              <w:autoSpaceDE/>
              <w:ind w:left="0" w:firstLine="0"/>
              <w:rPr>
                <w:b/>
                <w:sz w:val="24"/>
                <w:szCs w:val="24"/>
              </w:rPr>
            </w:pPr>
          </w:p>
          <w:p w:rsidR="00C15ECB" w:rsidRPr="00C20E2C" w:rsidRDefault="00C15ECB" w:rsidP="00C15ECB">
            <w:pPr>
              <w:pStyle w:val="ab"/>
              <w:widowControl/>
              <w:numPr>
                <w:ilvl w:val="0"/>
                <w:numId w:val="106"/>
              </w:numPr>
              <w:suppressAutoHyphens w:val="0"/>
              <w:autoSpaceDE/>
              <w:ind w:left="0" w:firstLine="0"/>
              <w:rPr>
                <w:b/>
                <w:sz w:val="24"/>
                <w:szCs w:val="24"/>
              </w:rPr>
            </w:pPr>
            <w:r w:rsidRPr="00C20E2C">
              <w:rPr>
                <w:sz w:val="24"/>
                <w:szCs w:val="24"/>
              </w:rPr>
              <w:t>Фабрика-прачечная:</w:t>
            </w:r>
          </w:p>
          <w:p w:rsidR="00C15ECB" w:rsidRPr="00C20E2C" w:rsidRDefault="00C15ECB" w:rsidP="00C15ECB">
            <w:pPr>
              <w:pStyle w:val="ab"/>
              <w:ind w:left="0" w:firstLine="0"/>
              <w:rPr>
                <w:b/>
                <w:sz w:val="24"/>
                <w:szCs w:val="24"/>
              </w:rPr>
            </w:pPr>
            <w:r w:rsidRPr="00C20E2C">
              <w:rPr>
                <w:sz w:val="24"/>
                <w:szCs w:val="24"/>
              </w:rPr>
              <w:t xml:space="preserve">- минимальный размер участка </w:t>
            </w:r>
            <w:r w:rsidRPr="00C20E2C">
              <w:rPr>
                <w:b/>
                <w:sz w:val="24"/>
                <w:szCs w:val="24"/>
              </w:rPr>
              <w:t>0,1 га.</w:t>
            </w:r>
          </w:p>
          <w:p w:rsidR="00C15ECB" w:rsidRPr="00C20E2C" w:rsidRDefault="00C15ECB" w:rsidP="00C15ECB">
            <w:pPr>
              <w:pStyle w:val="ab"/>
              <w:ind w:left="0" w:firstLine="0"/>
              <w:rPr>
                <w:b/>
                <w:sz w:val="24"/>
                <w:szCs w:val="24"/>
              </w:rPr>
            </w:pPr>
            <w:r w:rsidRPr="00C20E2C">
              <w:rPr>
                <w:b/>
                <w:sz w:val="24"/>
                <w:szCs w:val="24"/>
              </w:rPr>
              <w:t xml:space="preserve">- </w:t>
            </w:r>
            <w:r w:rsidRPr="00C20E2C">
              <w:rPr>
                <w:sz w:val="24"/>
                <w:szCs w:val="24"/>
              </w:rPr>
              <w:t xml:space="preserve">максимальный размер участка </w:t>
            </w:r>
            <w:r w:rsidRPr="00C20E2C">
              <w:rPr>
                <w:b/>
                <w:sz w:val="24"/>
                <w:szCs w:val="24"/>
              </w:rPr>
              <w:t>1,0 га.</w:t>
            </w:r>
          </w:p>
          <w:p w:rsidR="00C15ECB" w:rsidRPr="00C20E2C" w:rsidRDefault="00C15ECB" w:rsidP="00C15ECB">
            <w:pPr>
              <w:pStyle w:val="ab"/>
              <w:widowControl/>
              <w:numPr>
                <w:ilvl w:val="0"/>
                <w:numId w:val="106"/>
              </w:numPr>
              <w:tabs>
                <w:tab w:val="left" w:pos="429"/>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C15ECB" w:rsidRPr="00C20E2C" w:rsidRDefault="00C15ECB" w:rsidP="00C15ECB">
            <w:pPr>
              <w:pStyle w:val="ab"/>
              <w:widowControl/>
              <w:numPr>
                <w:ilvl w:val="0"/>
                <w:numId w:val="106"/>
              </w:numPr>
              <w:tabs>
                <w:tab w:val="left" w:pos="429"/>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C15ECB" w:rsidRPr="00C20E2C" w:rsidRDefault="00C15ECB" w:rsidP="00C15ECB">
            <w:pPr>
              <w:pStyle w:val="ab"/>
              <w:widowControl/>
              <w:tabs>
                <w:tab w:val="left" w:pos="1427"/>
              </w:tabs>
              <w:suppressAutoHyphens w:val="0"/>
              <w:autoSpaceDE/>
              <w:ind w:left="0" w:firstLine="0"/>
              <w:rPr>
                <w:b/>
                <w:sz w:val="24"/>
                <w:szCs w:val="24"/>
              </w:rPr>
            </w:pPr>
            <w:r w:rsidRPr="00C20E2C">
              <w:rPr>
                <w:iCs/>
                <w:sz w:val="24"/>
                <w:szCs w:val="24"/>
              </w:rPr>
              <w:t xml:space="preserve">Максимальный процент застройки </w:t>
            </w:r>
            <w:r w:rsidRPr="00C20E2C">
              <w:rPr>
                <w:sz w:val="24"/>
                <w:szCs w:val="24"/>
              </w:rPr>
              <w:t xml:space="preserve">– </w:t>
            </w:r>
            <w:r w:rsidRPr="00C20E2C">
              <w:rPr>
                <w:b/>
                <w:sz w:val="24"/>
                <w:szCs w:val="24"/>
              </w:rPr>
              <w:t>80%.</w:t>
            </w:r>
          </w:p>
          <w:p w:rsidR="00C15ECB" w:rsidRPr="00C20E2C" w:rsidRDefault="00C15ECB" w:rsidP="00C15ECB">
            <w:pPr>
              <w:pStyle w:val="ab"/>
              <w:widowControl/>
              <w:tabs>
                <w:tab w:val="left" w:pos="1427"/>
              </w:tabs>
              <w:suppressAutoHyphens w:val="0"/>
              <w:autoSpaceDE/>
              <w:ind w:left="0" w:firstLine="0"/>
              <w:rPr>
                <w:iCs/>
                <w:sz w:val="24"/>
                <w:szCs w:val="24"/>
              </w:rPr>
            </w:pPr>
          </w:p>
        </w:tc>
      </w:tr>
      <w:tr w:rsidR="00C15ECB" w:rsidRPr="00C20E2C" w:rsidTr="00AD1DAB">
        <w:trPr>
          <w:trHeight w:val="20"/>
        </w:trPr>
        <w:tc>
          <w:tcPr>
            <w:tcW w:w="2835" w:type="dxa"/>
          </w:tcPr>
          <w:p w:rsidR="00C15ECB" w:rsidRPr="00C20E2C" w:rsidRDefault="00C15ECB" w:rsidP="00C15ECB">
            <w:pPr>
              <w:pStyle w:val="affffff8"/>
              <w:ind w:firstLine="0"/>
              <w:rPr>
                <w:sz w:val="24"/>
                <w:szCs w:val="24"/>
              </w:rPr>
            </w:pPr>
            <w:r w:rsidRPr="00C20E2C">
              <w:rPr>
                <w:sz w:val="24"/>
                <w:szCs w:val="24"/>
              </w:rPr>
              <w:t>Общественное управление</w:t>
            </w:r>
          </w:p>
        </w:tc>
        <w:tc>
          <w:tcPr>
            <w:tcW w:w="3969" w:type="dxa"/>
          </w:tcPr>
          <w:p w:rsidR="00C15ECB" w:rsidRPr="00C20E2C" w:rsidRDefault="00C15ECB" w:rsidP="00C15ECB">
            <w:pPr>
              <w:pStyle w:val="affffff8"/>
              <w:ind w:firstLine="0"/>
              <w:rPr>
                <w:sz w:val="24"/>
                <w:szCs w:val="24"/>
              </w:rPr>
            </w:pPr>
            <w:r w:rsidRPr="00C20E2C">
              <w:rPr>
                <w:sz w:val="24"/>
                <w:szCs w:val="24"/>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sub_1381" w:history="1">
              <w:r w:rsidRPr="00C20E2C">
                <w:rPr>
                  <w:rStyle w:val="affffff3"/>
                  <w:sz w:val="24"/>
                  <w:szCs w:val="24"/>
                </w:rPr>
                <w:t>кодами 3.8.1-3.8.2</w:t>
              </w:r>
            </w:hyperlink>
          </w:p>
        </w:tc>
        <w:tc>
          <w:tcPr>
            <w:tcW w:w="1020" w:type="dxa"/>
          </w:tcPr>
          <w:p w:rsidR="00C15ECB" w:rsidRPr="00C20E2C" w:rsidRDefault="00C15ECB" w:rsidP="00C15ECB">
            <w:pPr>
              <w:pStyle w:val="affffff8"/>
              <w:ind w:firstLine="0"/>
              <w:jc w:val="center"/>
              <w:rPr>
                <w:sz w:val="24"/>
                <w:szCs w:val="24"/>
              </w:rPr>
            </w:pPr>
            <w:r w:rsidRPr="00C20E2C">
              <w:rPr>
                <w:sz w:val="24"/>
                <w:szCs w:val="24"/>
              </w:rPr>
              <w:t>3.8</w:t>
            </w:r>
          </w:p>
        </w:tc>
        <w:tc>
          <w:tcPr>
            <w:tcW w:w="2835" w:type="dxa"/>
          </w:tcPr>
          <w:p w:rsidR="00C15ECB" w:rsidRPr="00C20E2C" w:rsidRDefault="00C15ECB" w:rsidP="00C15ECB">
            <w:pPr>
              <w:ind w:firstLine="0"/>
              <w:rPr>
                <w:sz w:val="24"/>
                <w:szCs w:val="24"/>
              </w:rPr>
            </w:pPr>
            <w:r w:rsidRPr="00C20E2C">
              <w:rPr>
                <w:sz w:val="24"/>
                <w:szCs w:val="24"/>
              </w:rPr>
              <w:t>Административные здания</w:t>
            </w:r>
          </w:p>
        </w:tc>
        <w:tc>
          <w:tcPr>
            <w:tcW w:w="11339" w:type="dxa"/>
          </w:tcPr>
          <w:p w:rsidR="00C15ECB" w:rsidRPr="00C20E2C" w:rsidRDefault="00C15ECB" w:rsidP="00C15ECB">
            <w:pPr>
              <w:pStyle w:val="ab"/>
              <w:widowControl/>
              <w:numPr>
                <w:ilvl w:val="0"/>
                <w:numId w:val="116"/>
              </w:numPr>
              <w:tabs>
                <w:tab w:val="left" w:pos="1427"/>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C15ECB" w:rsidRPr="00C20E2C" w:rsidRDefault="00C15ECB" w:rsidP="00C15ECB">
            <w:pPr>
              <w:pStyle w:val="ab"/>
              <w:widowControl/>
              <w:numPr>
                <w:ilvl w:val="0"/>
                <w:numId w:val="116"/>
              </w:numPr>
              <w:tabs>
                <w:tab w:val="left" w:pos="1427"/>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C15ECB" w:rsidRPr="00C20E2C" w:rsidRDefault="00C15ECB" w:rsidP="00C15ECB">
            <w:pPr>
              <w:pStyle w:val="ab"/>
              <w:widowControl/>
              <w:numPr>
                <w:ilvl w:val="0"/>
                <w:numId w:val="116"/>
              </w:numPr>
              <w:tabs>
                <w:tab w:val="left" w:pos="1427"/>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C15ECB" w:rsidRPr="00C20E2C" w:rsidRDefault="00C15ECB" w:rsidP="00C15ECB">
            <w:pPr>
              <w:pStyle w:val="ab"/>
              <w:widowControl/>
              <w:numPr>
                <w:ilvl w:val="0"/>
                <w:numId w:val="116"/>
              </w:numPr>
              <w:tabs>
                <w:tab w:val="left" w:pos="1427"/>
              </w:tabs>
              <w:suppressAutoHyphens w:val="0"/>
              <w:autoSpaceDE/>
              <w:ind w:left="0" w:firstLine="0"/>
              <w:rPr>
                <w:sz w:val="24"/>
                <w:szCs w:val="24"/>
              </w:rPr>
            </w:pPr>
            <w:r w:rsidRPr="00C20E2C">
              <w:rPr>
                <w:iCs/>
                <w:sz w:val="24"/>
                <w:szCs w:val="24"/>
              </w:rPr>
              <w:t xml:space="preserve">Максимальный процент застройки – </w:t>
            </w:r>
            <w:r w:rsidRPr="00C20E2C">
              <w:rPr>
                <w:b/>
                <w:sz w:val="24"/>
                <w:szCs w:val="24"/>
              </w:rPr>
              <w:t>80%.</w:t>
            </w:r>
          </w:p>
          <w:p w:rsidR="00C15ECB" w:rsidRPr="00C20E2C" w:rsidRDefault="00C15ECB" w:rsidP="00C15ECB">
            <w:pPr>
              <w:pStyle w:val="ab"/>
              <w:widowControl/>
              <w:numPr>
                <w:ilvl w:val="0"/>
                <w:numId w:val="116"/>
              </w:numPr>
              <w:tabs>
                <w:tab w:val="left" w:pos="1427"/>
              </w:tabs>
              <w:suppressAutoHyphens w:val="0"/>
              <w:autoSpaceDE/>
              <w:ind w:left="0" w:firstLine="0"/>
              <w:rPr>
                <w:sz w:val="24"/>
                <w:szCs w:val="24"/>
              </w:rPr>
            </w:pPr>
            <w:r w:rsidRPr="00C20E2C">
              <w:rPr>
                <w:sz w:val="24"/>
                <w:szCs w:val="24"/>
              </w:rPr>
              <w:t>В производственных зонах допускается размещение только административных зданий, связанных с функционированием предприятия или обслуживанием персонала, а также зданий административно-складского назначения, связанные с работой предприятий.</w:t>
            </w:r>
          </w:p>
        </w:tc>
      </w:tr>
      <w:tr w:rsidR="00C15ECB" w:rsidRPr="00C20E2C" w:rsidTr="00AD1DAB">
        <w:trPr>
          <w:trHeight w:val="20"/>
        </w:trPr>
        <w:tc>
          <w:tcPr>
            <w:tcW w:w="2835" w:type="dxa"/>
            <w:vMerge w:val="restart"/>
          </w:tcPr>
          <w:p w:rsidR="00C15ECB" w:rsidRPr="00C20E2C" w:rsidRDefault="00C15ECB" w:rsidP="00C15ECB">
            <w:pPr>
              <w:pStyle w:val="affffff8"/>
              <w:ind w:firstLine="0"/>
              <w:rPr>
                <w:sz w:val="24"/>
                <w:szCs w:val="24"/>
              </w:rPr>
            </w:pPr>
            <w:bookmarkStart w:id="100" w:name="sub_10310"/>
            <w:r w:rsidRPr="00C20E2C">
              <w:rPr>
                <w:sz w:val="24"/>
                <w:szCs w:val="24"/>
              </w:rPr>
              <w:t>Ветеринарное обслуживание</w:t>
            </w:r>
            <w:bookmarkEnd w:id="100"/>
          </w:p>
        </w:tc>
        <w:tc>
          <w:tcPr>
            <w:tcW w:w="3969" w:type="dxa"/>
            <w:vMerge w:val="restart"/>
          </w:tcPr>
          <w:p w:rsidR="00C15ECB" w:rsidRPr="00C20E2C" w:rsidRDefault="00C15ECB" w:rsidP="00C15ECB">
            <w:pPr>
              <w:pStyle w:val="affffff8"/>
              <w:ind w:firstLine="0"/>
              <w:rPr>
                <w:sz w:val="24"/>
                <w:szCs w:val="24"/>
              </w:rPr>
            </w:pPr>
            <w:r w:rsidRPr="00C20E2C">
              <w:rPr>
                <w:sz w:val="24"/>
                <w:szCs w:val="24"/>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sub_103101" w:history="1">
              <w:r w:rsidRPr="00C20E2C">
                <w:rPr>
                  <w:rStyle w:val="affffff3"/>
                  <w:sz w:val="24"/>
                  <w:szCs w:val="24"/>
                </w:rPr>
                <w:t>кодами 3.10.1 - 3.10.2</w:t>
              </w:r>
            </w:hyperlink>
          </w:p>
        </w:tc>
        <w:tc>
          <w:tcPr>
            <w:tcW w:w="1020" w:type="dxa"/>
            <w:vMerge w:val="restart"/>
          </w:tcPr>
          <w:p w:rsidR="00C15ECB" w:rsidRPr="00C20E2C" w:rsidRDefault="00C15ECB" w:rsidP="00C15ECB">
            <w:pPr>
              <w:pStyle w:val="affffff8"/>
              <w:ind w:firstLine="0"/>
              <w:jc w:val="center"/>
              <w:rPr>
                <w:sz w:val="24"/>
                <w:szCs w:val="24"/>
              </w:rPr>
            </w:pPr>
            <w:r w:rsidRPr="00C20E2C">
              <w:rPr>
                <w:sz w:val="24"/>
                <w:szCs w:val="24"/>
              </w:rPr>
              <w:t>3.10</w:t>
            </w:r>
          </w:p>
        </w:tc>
        <w:tc>
          <w:tcPr>
            <w:tcW w:w="2835" w:type="dxa"/>
          </w:tcPr>
          <w:p w:rsidR="00C15ECB" w:rsidRPr="00C20E2C" w:rsidRDefault="00C15ECB" w:rsidP="00C15ECB">
            <w:pPr>
              <w:ind w:firstLine="0"/>
              <w:rPr>
                <w:sz w:val="24"/>
                <w:szCs w:val="24"/>
              </w:rPr>
            </w:pPr>
            <w:r w:rsidRPr="00C20E2C">
              <w:rPr>
                <w:sz w:val="24"/>
                <w:szCs w:val="24"/>
              </w:rPr>
              <w:t>Ветлечебницы</w:t>
            </w:r>
          </w:p>
        </w:tc>
        <w:tc>
          <w:tcPr>
            <w:tcW w:w="11339" w:type="dxa"/>
            <w:vMerge w:val="restart"/>
          </w:tcPr>
          <w:p w:rsidR="00C15ECB" w:rsidRPr="00C20E2C" w:rsidRDefault="00C15ECB" w:rsidP="00C15ECB">
            <w:pPr>
              <w:pStyle w:val="ab"/>
              <w:widowControl/>
              <w:numPr>
                <w:ilvl w:val="0"/>
                <w:numId w:val="121"/>
              </w:numPr>
              <w:tabs>
                <w:tab w:val="left" w:pos="1144"/>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C15ECB" w:rsidRPr="00C20E2C" w:rsidRDefault="00C15ECB" w:rsidP="00C15ECB">
            <w:pPr>
              <w:pStyle w:val="ab"/>
              <w:widowControl/>
              <w:numPr>
                <w:ilvl w:val="0"/>
                <w:numId w:val="121"/>
              </w:numPr>
              <w:tabs>
                <w:tab w:val="left" w:pos="1144"/>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C15ECB" w:rsidRPr="00C20E2C" w:rsidRDefault="00C15ECB" w:rsidP="00C15ECB">
            <w:pPr>
              <w:pStyle w:val="ab"/>
              <w:widowControl/>
              <w:numPr>
                <w:ilvl w:val="0"/>
                <w:numId w:val="121"/>
              </w:numPr>
              <w:tabs>
                <w:tab w:val="left" w:pos="1144"/>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C15ECB" w:rsidRPr="00C20E2C" w:rsidRDefault="00C15ECB" w:rsidP="00C15ECB">
            <w:pPr>
              <w:pStyle w:val="ab"/>
              <w:widowControl/>
              <w:tabs>
                <w:tab w:val="left" w:pos="1427"/>
              </w:tabs>
              <w:suppressAutoHyphens w:val="0"/>
              <w:autoSpaceDE/>
              <w:ind w:left="0" w:firstLine="0"/>
              <w:rPr>
                <w:iCs/>
                <w:sz w:val="24"/>
                <w:szCs w:val="24"/>
              </w:rPr>
            </w:pPr>
            <w:r w:rsidRPr="00C20E2C">
              <w:rPr>
                <w:iCs/>
                <w:sz w:val="24"/>
                <w:szCs w:val="24"/>
              </w:rPr>
              <w:t>Максимальный процент застройки</w:t>
            </w:r>
            <w:r w:rsidRPr="00C20E2C">
              <w:rPr>
                <w:sz w:val="24"/>
                <w:szCs w:val="24"/>
              </w:rPr>
              <w:t xml:space="preserve"> – </w:t>
            </w:r>
            <w:r w:rsidRPr="00C20E2C">
              <w:rPr>
                <w:b/>
                <w:sz w:val="24"/>
                <w:szCs w:val="24"/>
              </w:rPr>
              <w:t>80%.</w:t>
            </w:r>
          </w:p>
        </w:tc>
      </w:tr>
      <w:tr w:rsidR="00C15ECB" w:rsidRPr="00C20E2C" w:rsidTr="00AD1DAB">
        <w:trPr>
          <w:trHeight w:val="20"/>
        </w:trPr>
        <w:tc>
          <w:tcPr>
            <w:tcW w:w="2835" w:type="dxa"/>
            <w:vMerge/>
          </w:tcPr>
          <w:p w:rsidR="00C15ECB" w:rsidRPr="00C20E2C" w:rsidRDefault="00C15ECB" w:rsidP="00C15ECB">
            <w:pPr>
              <w:pStyle w:val="affffff8"/>
              <w:ind w:firstLine="0"/>
              <w:rPr>
                <w:sz w:val="24"/>
                <w:szCs w:val="24"/>
              </w:rPr>
            </w:pPr>
          </w:p>
        </w:tc>
        <w:tc>
          <w:tcPr>
            <w:tcW w:w="3969" w:type="dxa"/>
            <w:vMerge/>
          </w:tcPr>
          <w:p w:rsidR="00C15ECB" w:rsidRPr="00C20E2C" w:rsidRDefault="00C15ECB" w:rsidP="00C15ECB">
            <w:pPr>
              <w:pStyle w:val="affffff8"/>
              <w:ind w:firstLine="0"/>
              <w:rPr>
                <w:sz w:val="24"/>
                <w:szCs w:val="24"/>
              </w:rPr>
            </w:pPr>
          </w:p>
        </w:tc>
        <w:tc>
          <w:tcPr>
            <w:tcW w:w="1020" w:type="dxa"/>
            <w:vMerge/>
          </w:tcPr>
          <w:p w:rsidR="00C15ECB" w:rsidRPr="00C20E2C" w:rsidRDefault="00C15ECB" w:rsidP="00C15ECB">
            <w:pPr>
              <w:pStyle w:val="affffff8"/>
              <w:ind w:firstLine="0"/>
              <w:jc w:val="center"/>
              <w:rPr>
                <w:sz w:val="24"/>
                <w:szCs w:val="24"/>
              </w:rPr>
            </w:pPr>
          </w:p>
        </w:tc>
        <w:tc>
          <w:tcPr>
            <w:tcW w:w="2835" w:type="dxa"/>
          </w:tcPr>
          <w:p w:rsidR="00C15ECB" w:rsidRPr="00C20E2C" w:rsidRDefault="00C15ECB" w:rsidP="00C15ECB">
            <w:pPr>
              <w:ind w:firstLine="0"/>
              <w:rPr>
                <w:sz w:val="24"/>
                <w:szCs w:val="24"/>
              </w:rPr>
            </w:pPr>
            <w:r w:rsidRPr="00C20E2C">
              <w:rPr>
                <w:sz w:val="24"/>
                <w:szCs w:val="24"/>
              </w:rPr>
              <w:t>Приюты для временного содержания или разведения животных, не являющихся сельскохозяйственными, под надзором человека</w:t>
            </w:r>
          </w:p>
        </w:tc>
        <w:tc>
          <w:tcPr>
            <w:tcW w:w="11339" w:type="dxa"/>
            <w:vMerge/>
          </w:tcPr>
          <w:p w:rsidR="00C15ECB" w:rsidRPr="00C20E2C" w:rsidRDefault="00C15ECB" w:rsidP="00C15ECB">
            <w:pPr>
              <w:pStyle w:val="ab"/>
              <w:widowControl/>
              <w:tabs>
                <w:tab w:val="left" w:pos="1427"/>
              </w:tabs>
              <w:suppressAutoHyphens w:val="0"/>
              <w:autoSpaceDE/>
              <w:ind w:left="0" w:firstLine="0"/>
              <w:rPr>
                <w:iCs/>
                <w:sz w:val="24"/>
                <w:szCs w:val="24"/>
              </w:rPr>
            </w:pPr>
          </w:p>
        </w:tc>
      </w:tr>
      <w:tr w:rsidR="00C15ECB" w:rsidRPr="00C20E2C" w:rsidTr="00AD1DAB">
        <w:trPr>
          <w:trHeight w:val="20"/>
        </w:trPr>
        <w:tc>
          <w:tcPr>
            <w:tcW w:w="2835" w:type="dxa"/>
          </w:tcPr>
          <w:p w:rsidR="00C15ECB" w:rsidRPr="00C20E2C" w:rsidRDefault="00C15ECB" w:rsidP="00C15ECB">
            <w:pPr>
              <w:pStyle w:val="affffff8"/>
              <w:ind w:firstLine="0"/>
              <w:rPr>
                <w:sz w:val="24"/>
                <w:szCs w:val="24"/>
              </w:rPr>
            </w:pPr>
            <w:bookmarkStart w:id="101" w:name="sub_1043"/>
            <w:r w:rsidRPr="00C20E2C">
              <w:rPr>
                <w:sz w:val="24"/>
                <w:szCs w:val="24"/>
              </w:rPr>
              <w:t>Рынки</w:t>
            </w:r>
            <w:bookmarkEnd w:id="101"/>
          </w:p>
        </w:tc>
        <w:tc>
          <w:tcPr>
            <w:tcW w:w="3969" w:type="dxa"/>
          </w:tcPr>
          <w:p w:rsidR="00C15ECB" w:rsidRPr="00C20E2C" w:rsidRDefault="00C15ECB" w:rsidP="00C15ECB">
            <w:pPr>
              <w:pStyle w:val="affffff8"/>
              <w:ind w:firstLine="0"/>
              <w:rPr>
                <w:sz w:val="24"/>
                <w:szCs w:val="24"/>
              </w:rPr>
            </w:pPr>
            <w:r w:rsidRPr="00C20E2C">
              <w:rPr>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C15ECB" w:rsidRPr="00C20E2C" w:rsidRDefault="00C15ECB" w:rsidP="00C15ECB">
            <w:pPr>
              <w:pStyle w:val="affffff8"/>
              <w:ind w:firstLine="0"/>
              <w:rPr>
                <w:sz w:val="24"/>
                <w:szCs w:val="24"/>
              </w:rPr>
            </w:pPr>
            <w:r w:rsidRPr="00C20E2C">
              <w:rPr>
                <w:sz w:val="24"/>
                <w:szCs w:val="24"/>
              </w:rPr>
              <w:t>размещение гаражей и (или) стоянок для автомобилей сотрудников и посетителей рынка</w:t>
            </w:r>
          </w:p>
        </w:tc>
        <w:tc>
          <w:tcPr>
            <w:tcW w:w="1020" w:type="dxa"/>
          </w:tcPr>
          <w:p w:rsidR="00C15ECB" w:rsidRPr="00C20E2C" w:rsidRDefault="00C15ECB" w:rsidP="00C15ECB">
            <w:pPr>
              <w:pStyle w:val="affffff8"/>
              <w:ind w:firstLine="0"/>
              <w:jc w:val="center"/>
              <w:rPr>
                <w:sz w:val="24"/>
                <w:szCs w:val="24"/>
              </w:rPr>
            </w:pPr>
            <w:r w:rsidRPr="00C20E2C">
              <w:rPr>
                <w:sz w:val="24"/>
                <w:szCs w:val="24"/>
              </w:rPr>
              <w:t>4.3</w:t>
            </w:r>
          </w:p>
        </w:tc>
        <w:tc>
          <w:tcPr>
            <w:tcW w:w="2835" w:type="dxa"/>
          </w:tcPr>
          <w:p w:rsidR="00C15ECB" w:rsidRPr="00C20E2C" w:rsidRDefault="00C15ECB" w:rsidP="00C15ECB">
            <w:pPr>
              <w:ind w:firstLine="0"/>
              <w:rPr>
                <w:sz w:val="24"/>
                <w:szCs w:val="24"/>
              </w:rPr>
            </w:pPr>
            <w:r w:rsidRPr="00C20E2C">
              <w:rPr>
                <w:sz w:val="24"/>
                <w:szCs w:val="24"/>
              </w:rPr>
              <w:t>Рынок</w:t>
            </w:r>
          </w:p>
        </w:tc>
        <w:tc>
          <w:tcPr>
            <w:tcW w:w="11339" w:type="dxa"/>
          </w:tcPr>
          <w:p w:rsidR="00C15ECB" w:rsidRPr="00C20E2C" w:rsidRDefault="00C15ECB" w:rsidP="00C15ECB">
            <w:pPr>
              <w:pStyle w:val="ab"/>
              <w:widowControl/>
              <w:numPr>
                <w:ilvl w:val="3"/>
                <w:numId w:val="103"/>
              </w:numPr>
              <w:suppressAutoHyphens w:val="0"/>
              <w:autoSpaceDE/>
              <w:ind w:left="0" w:firstLine="0"/>
              <w:rPr>
                <w:sz w:val="24"/>
                <w:szCs w:val="24"/>
              </w:rPr>
            </w:pPr>
            <w:r w:rsidRPr="00C20E2C">
              <w:rPr>
                <w:sz w:val="24"/>
                <w:szCs w:val="24"/>
              </w:rPr>
              <w:t>Размещение объектов капитального строительства, сооружений, предназначенных для организации постоянной или временной торговли с учетом того, что каждое из торговых мест не располагает торговой площадью более 200 кв. м.</w:t>
            </w:r>
          </w:p>
          <w:p w:rsidR="00C15ECB" w:rsidRPr="00C20E2C" w:rsidRDefault="00C15ECB" w:rsidP="00C15ECB">
            <w:pPr>
              <w:pStyle w:val="ab"/>
              <w:widowControl/>
              <w:numPr>
                <w:ilvl w:val="3"/>
                <w:numId w:val="103"/>
              </w:numPr>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C15ECB" w:rsidRPr="00C20E2C" w:rsidRDefault="00C15ECB" w:rsidP="00C15ECB">
            <w:pPr>
              <w:pStyle w:val="ab"/>
              <w:widowControl/>
              <w:numPr>
                <w:ilvl w:val="3"/>
                <w:numId w:val="103"/>
              </w:numPr>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C15ECB" w:rsidRPr="00C20E2C" w:rsidRDefault="00C15ECB" w:rsidP="00C15ECB">
            <w:pPr>
              <w:pStyle w:val="ab"/>
              <w:widowControl/>
              <w:numPr>
                <w:ilvl w:val="3"/>
                <w:numId w:val="103"/>
              </w:numPr>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C15ECB" w:rsidRPr="00C20E2C" w:rsidRDefault="00C15ECB" w:rsidP="00C15ECB">
            <w:pPr>
              <w:pStyle w:val="ab"/>
              <w:widowControl/>
              <w:numPr>
                <w:ilvl w:val="3"/>
                <w:numId w:val="103"/>
              </w:numPr>
              <w:suppressAutoHyphens w:val="0"/>
              <w:autoSpaceDE/>
              <w:ind w:left="0" w:firstLine="0"/>
              <w:rPr>
                <w:sz w:val="24"/>
                <w:szCs w:val="24"/>
              </w:rPr>
            </w:pPr>
            <w:r w:rsidRPr="00C20E2C">
              <w:rPr>
                <w:iCs/>
                <w:sz w:val="24"/>
                <w:szCs w:val="24"/>
              </w:rPr>
              <w:t xml:space="preserve">Максимальный процент застройки – </w:t>
            </w:r>
            <w:r w:rsidRPr="00C20E2C">
              <w:rPr>
                <w:b/>
                <w:sz w:val="24"/>
                <w:szCs w:val="24"/>
              </w:rPr>
              <w:t>50 %.</w:t>
            </w:r>
          </w:p>
          <w:p w:rsidR="00C15ECB" w:rsidRPr="00C20E2C" w:rsidRDefault="00C15ECB" w:rsidP="00C15ECB">
            <w:pPr>
              <w:pStyle w:val="ab"/>
              <w:widowControl/>
              <w:numPr>
                <w:ilvl w:val="3"/>
                <w:numId w:val="103"/>
              </w:numPr>
              <w:suppressAutoHyphens w:val="0"/>
              <w:autoSpaceDE/>
              <w:ind w:left="0" w:firstLine="0"/>
              <w:rPr>
                <w:sz w:val="24"/>
                <w:szCs w:val="24"/>
              </w:rPr>
            </w:pPr>
            <w:r w:rsidRPr="00C20E2C">
              <w:rPr>
                <w:sz w:val="24"/>
                <w:szCs w:val="24"/>
              </w:rPr>
              <w:t>На территории рынков для торговли и оказания прочих услуг должны использоваться капитальные здания, строения, сооружения (гаражи и (или) стоянки для автомобилей сотрудников и посетителей рынка).</w:t>
            </w:r>
          </w:p>
          <w:p w:rsidR="00C15ECB" w:rsidRPr="00C20E2C" w:rsidRDefault="00C15ECB" w:rsidP="00C15ECB">
            <w:pPr>
              <w:pStyle w:val="ab"/>
              <w:widowControl/>
              <w:numPr>
                <w:ilvl w:val="3"/>
                <w:numId w:val="103"/>
              </w:numPr>
              <w:suppressAutoHyphens w:val="0"/>
              <w:autoSpaceDE/>
              <w:ind w:left="0" w:firstLine="0"/>
              <w:rPr>
                <w:sz w:val="24"/>
                <w:szCs w:val="24"/>
              </w:rPr>
            </w:pPr>
            <w:r w:rsidRPr="00C20E2C">
              <w:rPr>
                <w:sz w:val="24"/>
                <w:szCs w:val="24"/>
              </w:rPr>
              <w:t>На территории производственной зоны допускается размещать рынки только промышленных товаров.</w:t>
            </w:r>
          </w:p>
        </w:tc>
      </w:tr>
      <w:tr w:rsidR="00C15ECB" w:rsidRPr="00C20E2C" w:rsidTr="00AD1DAB">
        <w:trPr>
          <w:trHeight w:val="20"/>
        </w:trPr>
        <w:tc>
          <w:tcPr>
            <w:tcW w:w="2835" w:type="dxa"/>
            <w:vMerge w:val="restart"/>
          </w:tcPr>
          <w:p w:rsidR="00C15ECB" w:rsidRPr="00C20E2C" w:rsidRDefault="00C15ECB" w:rsidP="00C15ECB">
            <w:pPr>
              <w:pStyle w:val="affffffa"/>
              <w:ind w:firstLine="0"/>
              <w:rPr>
                <w:rFonts w:ascii="Times New Roman" w:hAnsi="Times New Roman" w:cs="Times New Roman"/>
                <w:sz w:val="24"/>
                <w:szCs w:val="24"/>
              </w:rPr>
            </w:pPr>
            <w:r w:rsidRPr="00C20E2C">
              <w:rPr>
                <w:rFonts w:ascii="Times New Roman" w:hAnsi="Times New Roman" w:cs="Times New Roman"/>
                <w:sz w:val="24"/>
                <w:szCs w:val="24"/>
              </w:rPr>
              <w:t>Служебные гаражи</w:t>
            </w:r>
          </w:p>
        </w:tc>
        <w:tc>
          <w:tcPr>
            <w:tcW w:w="3969" w:type="dxa"/>
            <w:vMerge w:val="restart"/>
          </w:tcPr>
          <w:p w:rsidR="00C15ECB" w:rsidRPr="00C20E2C" w:rsidRDefault="00C15ECB" w:rsidP="00C15ECB">
            <w:pPr>
              <w:pStyle w:val="affffff8"/>
              <w:ind w:firstLine="0"/>
              <w:rPr>
                <w:sz w:val="24"/>
                <w:szCs w:val="24"/>
              </w:rPr>
            </w:pPr>
            <w:r w:rsidRPr="00C20E2C">
              <w:rPr>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C20E2C">
                <w:rPr>
                  <w:rStyle w:val="affffff3"/>
                  <w:sz w:val="24"/>
                  <w:szCs w:val="24"/>
                </w:rPr>
                <w:t>кодами 3.0</w:t>
              </w:r>
            </w:hyperlink>
            <w:r w:rsidRPr="00C20E2C">
              <w:rPr>
                <w:sz w:val="24"/>
                <w:szCs w:val="24"/>
              </w:rPr>
              <w:t xml:space="preserve">, </w:t>
            </w:r>
            <w:hyperlink w:anchor="sub_1040" w:history="1">
              <w:r w:rsidRPr="00C20E2C">
                <w:rPr>
                  <w:rStyle w:val="affffff3"/>
                  <w:sz w:val="24"/>
                  <w:szCs w:val="24"/>
                </w:rPr>
                <w:t>4.0</w:t>
              </w:r>
            </w:hyperlink>
            <w:r w:rsidRPr="00C20E2C">
              <w:rPr>
                <w:sz w:val="24"/>
                <w:szCs w:val="24"/>
              </w:rPr>
              <w:t>, а также для стоянки и хранения транспортных средств общего пользования, в том числе в депо</w:t>
            </w:r>
          </w:p>
        </w:tc>
        <w:tc>
          <w:tcPr>
            <w:tcW w:w="1020" w:type="dxa"/>
          </w:tcPr>
          <w:p w:rsidR="00C15ECB" w:rsidRPr="00C20E2C" w:rsidRDefault="00C15ECB" w:rsidP="00C15ECB">
            <w:pPr>
              <w:pStyle w:val="affffff8"/>
              <w:ind w:firstLine="0"/>
              <w:jc w:val="center"/>
              <w:rPr>
                <w:sz w:val="24"/>
                <w:szCs w:val="24"/>
              </w:rPr>
            </w:pPr>
            <w:r w:rsidRPr="00C20E2C">
              <w:rPr>
                <w:sz w:val="24"/>
                <w:szCs w:val="24"/>
              </w:rPr>
              <w:t>4.9</w:t>
            </w:r>
          </w:p>
        </w:tc>
        <w:tc>
          <w:tcPr>
            <w:tcW w:w="2835" w:type="dxa"/>
          </w:tcPr>
          <w:p w:rsidR="00C15ECB" w:rsidRPr="00C20E2C" w:rsidRDefault="00C15ECB" w:rsidP="00C15ECB">
            <w:pPr>
              <w:ind w:firstLine="0"/>
              <w:rPr>
                <w:sz w:val="24"/>
                <w:szCs w:val="24"/>
              </w:rPr>
            </w:pPr>
            <w:r w:rsidRPr="00C20E2C">
              <w:rPr>
                <w:sz w:val="24"/>
                <w:szCs w:val="24"/>
              </w:rPr>
              <w:t>Постоянные и временные гаражи с несколькими стояночными местами</w:t>
            </w:r>
          </w:p>
        </w:tc>
        <w:tc>
          <w:tcPr>
            <w:tcW w:w="11339" w:type="dxa"/>
          </w:tcPr>
          <w:p w:rsidR="00C15ECB" w:rsidRPr="00C20E2C" w:rsidRDefault="00C15ECB" w:rsidP="00C15ECB">
            <w:pPr>
              <w:pStyle w:val="ab"/>
              <w:widowControl/>
              <w:numPr>
                <w:ilvl w:val="0"/>
                <w:numId w:val="110"/>
              </w:numPr>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C15ECB" w:rsidRPr="00C20E2C" w:rsidRDefault="00C15ECB" w:rsidP="00C15ECB">
            <w:pPr>
              <w:pStyle w:val="ab"/>
              <w:widowControl/>
              <w:numPr>
                <w:ilvl w:val="0"/>
                <w:numId w:val="110"/>
              </w:numPr>
              <w:suppressAutoHyphens w:val="0"/>
              <w:autoSpaceDE/>
              <w:ind w:left="0" w:firstLine="0"/>
              <w:rPr>
                <w:sz w:val="24"/>
                <w:szCs w:val="24"/>
              </w:rPr>
            </w:pPr>
            <w:r w:rsidRPr="00C20E2C">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C15ECB" w:rsidRPr="00C20E2C" w:rsidRDefault="00C15ECB" w:rsidP="00C15ECB">
            <w:pPr>
              <w:pStyle w:val="ab"/>
              <w:widowControl/>
              <w:numPr>
                <w:ilvl w:val="0"/>
                <w:numId w:val="110"/>
              </w:numPr>
              <w:suppressAutoHyphens w:val="0"/>
              <w:autoSpaceDE/>
              <w:ind w:left="0" w:firstLine="0"/>
              <w:rPr>
                <w:sz w:val="24"/>
                <w:szCs w:val="24"/>
              </w:rPr>
            </w:pPr>
            <w:r w:rsidRPr="00C20E2C">
              <w:rPr>
                <w:iCs/>
                <w:sz w:val="24"/>
                <w:szCs w:val="24"/>
              </w:rPr>
              <w:t>Предельная высота зданий, строений, сооружений – не нормируется.</w:t>
            </w:r>
          </w:p>
          <w:p w:rsidR="00C15ECB" w:rsidRPr="00C20E2C" w:rsidRDefault="00C15ECB" w:rsidP="00C15ECB">
            <w:pPr>
              <w:pStyle w:val="ab"/>
              <w:widowControl/>
              <w:numPr>
                <w:ilvl w:val="0"/>
                <w:numId w:val="110"/>
              </w:numPr>
              <w:suppressAutoHyphens w:val="0"/>
              <w:autoSpaceDE/>
              <w:ind w:left="0" w:firstLine="0"/>
              <w:rPr>
                <w:sz w:val="24"/>
                <w:szCs w:val="24"/>
              </w:rPr>
            </w:pPr>
            <w:r w:rsidRPr="00C20E2C">
              <w:rPr>
                <w:sz w:val="24"/>
                <w:szCs w:val="24"/>
              </w:rPr>
              <w:t>Максимальное количество этажей – 2.</w:t>
            </w:r>
          </w:p>
          <w:p w:rsidR="00C15ECB" w:rsidRPr="00C20E2C" w:rsidRDefault="00C15ECB" w:rsidP="00C15ECB">
            <w:pPr>
              <w:pStyle w:val="ab"/>
              <w:widowControl/>
              <w:numPr>
                <w:ilvl w:val="0"/>
                <w:numId w:val="110"/>
              </w:numPr>
              <w:suppressAutoHyphens w:val="0"/>
              <w:autoSpaceDE/>
              <w:ind w:left="0" w:firstLine="0"/>
              <w:rPr>
                <w:sz w:val="24"/>
                <w:szCs w:val="24"/>
              </w:rPr>
            </w:pPr>
            <w:r w:rsidRPr="00C20E2C">
              <w:rPr>
                <w:sz w:val="24"/>
                <w:szCs w:val="24"/>
              </w:rPr>
              <w:t>Минимальное количество этажей – 1.</w:t>
            </w:r>
          </w:p>
          <w:p w:rsidR="00C15ECB" w:rsidRPr="00C20E2C" w:rsidRDefault="00C15ECB" w:rsidP="00C15ECB">
            <w:pPr>
              <w:pStyle w:val="ab"/>
              <w:widowControl/>
              <w:numPr>
                <w:ilvl w:val="0"/>
                <w:numId w:val="110"/>
              </w:numPr>
              <w:tabs>
                <w:tab w:val="left" w:pos="429"/>
              </w:tabs>
              <w:suppressAutoHyphens w:val="0"/>
              <w:autoSpaceDE/>
              <w:ind w:left="0" w:firstLine="0"/>
              <w:rPr>
                <w:sz w:val="24"/>
                <w:szCs w:val="24"/>
              </w:rPr>
            </w:pPr>
            <w:r w:rsidRPr="00C20E2C">
              <w:rPr>
                <w:sz w:val="24"/>
                <w:szCs w:val="24"/>
              </w:rPr>
              <w:t xml:space="preserve">Максимальный процент застройки – </w:t>
            </w:r>
            <w:r w:rsidRPr="00C20E2C">
              <w:rPr>
                <w:b/>
                <w:sz w:val="24"/>
                <w:szCs w:val="24"/>
              </w:rPr>
              <w:t>80%</w:t>
            </w:r>
            <w:r w:rsidRPr="00C20E2C">
              <w:rPr>
                <w:sz w:val="24"/>
                <w:szCs w:val="24"/>
              </w:rPr>
              <w:t>.</w:t>
            </w:r>
          </w:p>
        </w:tc>
      </w:tr>
      <w:tr w:rsidR="00C15ECB" w:rsidRPr="00C20E2C" w:rsidTr="00AD1DAB">
        <w:trPr>
          <w:trHeight w:val="20"/>
        </w:trPr>
        <w:tc>
          <w:tcPr>
            <w:tcW w:w="2835" w:type="dxa"/>
            <w:vMerge/>
          </w:tcPr>
          <w:p w:rsidR="00C15ECB" w:rsidRPr="00C20E2C" w:rsidRDefault="00C15ECB" w:rsidP="00C15ECB">
            <w:pPr>
              <w:widowControl/>
              <w:suppressAutoHyphens w:val="0"/>
              <w:autoSpaceDE/>
              <w:ind w:firstLine="0"/>
              <w:contextualSpacing w:val="0"/>
              <w:rPr>
                <w:sz w:val="24"/>
                <w:szCs w:val="24"/>
              </w:rPr>
            </w:pPr>
          </w:p>
        </w:tc>
        <w:tc>
          <w:tcPr>
            <w:tcW w:w="3969" w:type="dxa"/>
            <w:vMerge/>
          </w:tcPr>
          <w:p w:rsidR="00C15ECB" w:rsidRPr="00C20E2C" w:rsidRDefault="00C15ECB" w:rsidP="00C15ECB">
            <w:pPr>
              <w:ind w:firstLine="0"/>
              <w:rPr>
                <w:sz w:val="24"/>
                <w:szCs w:val="24"/>
              </w:rPr>
            </w:pPr>
          </w:p>
        </w:tc>
        <w:tc>
          <w:tcPr>
            <w:tcW w:w="1020" w:type="dxa"/>
          </w:tcPr>
          <w:p w:rsidR="00C15ECB" w:rsidRPr="00C20E2C" w:rsidRDefault="00C15ECB" w:rsidP="00C15ECB">
            <w:pPr>
              <w:ind w:firstLine="0"/>
              <w:rPr>
                <w:sz w:val="24"/>
                <w:szCs w:val="24"/>
              </w:rPr>
            </w:pPr>
          </w:p>
        </w:tc>
        <w:tc>
          <w:tcPr>
            <w:tcW w:w="2835" w:type="dxa"/>
          </w:tcPr>
          <w:p w:rsidR="00C15ECB" w:rsidRPr="00C20E2C" w:rsidRDefault="00C15ECB" w:rsidP="00C15ECB">
            <w:pPr>
              <w:ind w:firstLine="0"/>
              <w:rPr>
                <w:sz w:val="24"/>
                <w:szCs w:val="24"/>
              </w:rPr>
            </w:pPr>
            <w:r w:rsidRPr="00C20E2C">
              <w:rPr>
                <w:sz w:val="24"/>
                <w:szCs w:val="24"/>
              </w:rPr>
              <w:t>Стоянка (парковка)</w:t>
            </w:r>
          </w:p>
        </w:tc>
        <w:tc>
          <w:tcPr>
            <w:tcW w:w="11339" w:type="dxa"/>
          </w:tcPr>
          <w:p w:rsidR="00C15ECB" w:rsidRPr="00C20E2C" w:rsidRDefault="00C15ECB" w:rsidP="00C15ECB">
            <w:pPr>
              <w:pStyle w:val="ab"/>
              <w:widowControl/>
              <w:numPr>
                <w:ilvl w:val="0"/>
                <w:numId w:val="109"/>
              </w:numPr>
              <w:tabs>
                <w:tab w:val="left" w:pos="3270"/>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C15ECB" w:rsidRPr="00C20E2C" w:rsidRDefault="00C15ECB" w:rsidP="00C15ECB">
            <w:pPr>
              <w:pStyle w:val="ab"/>
              <w:widowControl/>
              <w:numPr>
                <w:ilvl w:val="0"/>
                <w:numId w:val="109"/>
              </w:numPr>
              <w:tabs>
                <w:tab w:val="left" w:pos="3270"/>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C15ECB" w:rsidRPr="00C20E2C" w:rsidRDefault="00C15ECB" w:rsidP="00C15ECB">
            <w:pPr>
              <w:pStyle w:val="ab"/>
              <w:widowControl/>
              <w:numPr>
                <w:ilvl w:val="0"/>
                <w:numId w:val="109"/>
              </w:numPr>
              <w:tabs>
                <w:tab w:val="left" w:pos="3270"/>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C15ECB" w:rsidRPr="00C20E2C" w:rsidRDefault="00C15ECB" w:rsidP="00C15ECB">
            <w:pPr>
              <w:pStyle w:val="af7"/>
              <w:numPr>
                <w:ilvl w:val="0"/>
                <w:numId w:val="109"/>
              </w:numPr>
              <w:tabs>
                <w:tab w:val="left" w:pos="3270"/>
              </w:tabs>
              <w:autoSpaceDE/>
              <w:spacing w:before="0" w:beforeAutospacing="0" w:after="0" w:afterAutospacing="0"/>
              <w:ind w:left="0" w:firstLine="0"/>
              <w:rPr>
                <w:sz w:val="24"/>
                <w:szCs w:val="24"/>
              </w:rPr>
            </w:pPr>
            <w:r w:rsidRPr="00C20E2C">
              <w:rPr>
                <w:iCs/>
                <w:sz w:val="24"/>
                <w:szCs w:val="24"/>
              </w:rPr>
              <w:t xml:space="preserve">Максимальный процент застройки – </w:t>
            </w:r>
            <w:r w:rsidRPr="00C20E2C">
              <w:rPr>
                <w:b/>
                <w:sz w:val="24"/>
                <w:szCs w:val="24"/>
              </w:rPr>
              <w:t>0%.</w:t>
            </w:r>
          </w:p>
          <w:p w:rsidR="00C15ECB" w:rsidRPr="00C20E2C" w:rsidRDefault="00C15ECB" w:rsidP="00C15ECB">
            <w:pPr>
              <w:pStyle w:val="af7"/>
              <w:numPr>
                <w:ilvl w:val="0"/>
                <w:numId w:val="109"/>
              </w:numPr>
              <w:tabs>
                <w:tab w:val="left" w:pos="3270"/>
              </w:tabs>
              <w:autoSpaceDE/>
              <w:spacing w:before="0" w:beforeAutospacing="0" w:after="0" w:afterAutospacing="0"/>
              <w:ind w:left="0" w:firstLine="0"/>
              <w:rPr>
                <w:sz w:val="24"/>
                <w:szCs w:val="24"/>
              </w:rPr>
            </w:pPr>
            <w:r w:rsidRPr="00C20E2C">
              <w:rPr>
                <w:sz w:val="24"/>
                <w:szCs w:val="24"/>
              </w:rPr>
              <w:t xml:space="preserve">Площадь участка для стоянки одного легкового автомобиля следует принимать </w:t>
            </w:r>
            <w:r w:rsidRPr="00C20E2C">
              <w:rPr>
                <w:sz w:val="24"/>
                <w:szCs w:val="24"/>
              </w:rPr>
              <w:br/>
            </w:r>
            <w:r w:rsidRPr="00C20E2C">
              <w:rPr>
                <w:b/>
                <w:sz w:val="24"/>
                <w:szCs w:val="24"/>
              </w:rPr>
              <w:t>25 м2</w:t>
            </w:r>
            <w:r w:rsidRPr="00C20E2C">
              <w:rPr>
                <w:sz w:val="24"/>
                <w:szCs w:val="24"/>
              </w:rPr>
              <w:t xml:space="preserve">, в случае примыкания стоянки к проезжей части – </w:t>
            </w:r>
            <w:r w:rsidRPr="00C20E2C">
              <w:rPr>
                <w:b/>
                <w:sz w:val="24"/>
                <w:szCs w:val="24"/>
              </w:rPr>
              <w:t>22,5 м2.</w:t>
            </w:r>
          </w:p>
        </w:tc>
      </w:tr>
      <w:tr w:rsidR="00C15ECB" w:rsidRPr="00C20E2C" w:rsidTr="00AD1DAB">
        <w:trPr>
          <w:trHeight w:val="20"/>
        </w:trPr>
        <w:tc>
          <w:tcPr>
            <w:tcW w:w="2835" w:type="dxa"/>
            <w:vMerge w:val="restart"/>
          </w:tcPr>
          <w:p w:rsidR="00C15ECB" w:rsidRPr="00C20E2C" w:rsidRDefault="00C15ECB" w:rsidP="00C15ECB">
            <w:pPr>
              <w:pStyle w:val="affffffa"/>
              <w:ind w:firstLine="0"/>
              <w:rPr>
                <w:rFonts w:ascii="Times New Roman" w:hAnsi="Times New Roman" w:cs="Times New Roman"/>
                <w:sz w:val="24"/>
                <w:szCs w:val="24"/>
              </w:rPr>
            </w:pPr>
            <w:r w:rsidRPr="00C20E2C">
              <w:rPr>
                <w:rFonts w:ascii="Times New Roman" w:hAnsi="Times New Roman" w:cs="Times New Roman"/>
                <w:sz w:val="24"/>
                <w:szCs w:val="24"/>
              </w:rPr>
              <w:t>Объекты дорожного сервиса</w:t>
            </w:r>
          </w:p>
        </w:tc>
        <w:tc>
          <w:tcPr>
            <w:tcW w:w="3969" w:type="dxa"/>
            <w:vMerge w:val="restart"/>
          </w:tcPr>
          <w:p w:rsidR="00C15ECB" w:rsidRPr="00C20E2C" w:rsidRDefault="00C15ECB" w:rsidP="00C15ECB">
            <w:pPr>
              <w:pStyle w:val="affffff8"/>
              <w:ind w:firstLine="0"/>
              <w:rPr>
                <w:sz w:val="24"/>
                <w:szCs w:val="24"/>
              </w:rPr>
            </w:pPr>
            <w:r w:rsidRPr="00C20E2C">
              <w:rPr>
                <w:sz w:val="24"/>
                <w:szCs w:val="24"/>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sidRPr="00C20E2C">
                <w:rPr>
                  <w:rStyle w:val="affffff3"/>
                  <w:sz w:val="24"/>
                  <w:szCs w:val="24"/>
                </w:rPr>
                <w:t>кодами 4.9.1.1 - 4.9.1.4</w:t>
              </w:r>
            </w:hyperlink>
          </w:p>
        </w:tc>
        <w:tc>
          <w:tcPr>
            <w:tcW w:w="1020" w:type="dxa"/>
            <w:vMerge w:val="restart"/>
          </w:tcPr>
          <w:p w:rsidR="00C15ECB" w:rsidRPr="00C20E2C" w:rsidRDefault="00C15ECB" w:rsidP="00C15ECB">
            <w:pPr>
              <w:pStyle w:val="affffff8"/>
              <w:ind w:firstLine="0"/>
              <w:jc w:val="center"/>
              <w:rPr>
                <w:sz w:val="24"/>
                <w:szCs w:val="24"/>
              </w:rPr>
            </w:pPr>
            <w:r w:rsidRPr="00C20E2C">
              <w:rPr>
                <w:sz w:val="24"/>
                <w:szCs w:val="24"/>
              </w:rPr>
              <w:t>4.9.1</w:t>
            </w:r>
          </w:p>
        </w:tc>
        <w:tc>
          <w:tcPr>
            <w:tcW w:w="2835" w:type="dxa"/>
          </w:tcPr>
          <w:p w:rsidR="00C15ECB" w:rsidRPr="00C20E2C" w:rsidRDefault="00C15ECB" w:rsidP="00C15ECB">
            <w:pPr>
              <w:tabs>
                <w:tab w:val="left" w:pos="720"/>
              </w:tabs>
              <w:ind w:firstLine="0"/>
              <w:rPr>
                <w:sz w:val="24"/>
                <w:szCs w:val="24"/>
              </w:rPr>
            </w:pPr>
            <w:r w:rsidRPr="00C20E2C">
              <w:rPr>
                <w:sz w:val="24"/>
                <w:szCs w:val="24"/>
              </w:rPr>
              <w:t>Мастерские, предназначенные для ремонта и обслуживания автомобилей, автомобильные мойки, мастерские по ремонту и обслуживанию автомобилей</w:t>
            </w:r>
          </w:p>
        </w:tc>
        <w:tc>
          <w:tcPr>
            <w:tcW w:w="11339" w:type="dxa"/>
            <w:vMerge w:val="restart"/>
          </w:tcPr>
          <w:p w:rsidR="00C15ECB" w:rsidRPr="00C20E2C" w:rsidRDefault="00C15ECB" w:rsidP="00C15ECB">
            <w:pPr>
              <w:pStyle w:val="ab"/>
              <w:widowControl/>
              <w:numPr>
                <w:ilvl w:val="0"/>
                <w:numId w:val="122"/>
              </w:numPr>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C15ECB" w:rsidRPr="00C20E2C" w:rsidRDefault="00C15ECB" w:rsidP="00C15ECB">
            <w:pPr>
              <w:pStyle w:val="ab"/>
              <w:widowControl/>
              <w:numPr>
                <w:ilvl w:val="0"/>
                <w:numId w:val="122"/>
              </w:numPr>
              <w:suppressAutoHyphens w:val="0"/>
              <w:autoSpaceDE/>
              <w:ind w:left="0" w:firstLine="0"/>
              <w:rPr>
                <w:sz w:val="24"/>
                <w:szCs w:val="24"/>
              </w:rPr>
            </w:pPr>
            <w:r w:rsidRPr="00C20E2C">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C15ECB" w:rsidRPr="00C20E2C" w:rsidRDefault="00C15ECB" w:rsidP="00C15ECB">
            <w:pPr>
              <w:pStyle w:val="ab"/>
              <w:widowControl/>
              <w:numPr>
                <w:ilvl w:val="0"/>
                <w:numId w:val="122"/>
              </w:numPr>
              <w:suppressAutoHyphens w:val="0"/>
              <w:autoSpaceDE/>
              <w:ind w:left="0" w:firstLine="0"/>
              <w:rPr>
                <w:sz w:val="24"/>
                <w:szCs w:val="24"/>
              </w:rPr>
            </w:pPr>
            <w:r w:rsidRPr="00C20E2C">
              <w:rPr>
                <w:sz w:val="24"/>
                <w:szCs w:val="24"/>
              </w:rPr>
              <w:t xml:space="preserve">Максимальное количество этажей – </w:t>
            </w:r>
            <w:r w:rsidRPr="00C20E2C">
              <w:rPr>
                <w:b/>
                <w:sz w:val="24"/>
                <w:szCs w:val="24"/>
              </w:rPr>
              <w:t>3.</w:t>
            </w:r>
          </w:p>
          <w:p w:rsidR="00C15ECB" w:rsidRPr="00C20E2C" w:rsidRDefault="00C15ECB" w:rsidP="00C15ECB">
            <w:pPr>
              <w:pStyle w:val="ab"/>
              <w:widowControl/>
              <w:numPr>
                <w:ilvl w:val="0"/>
                <w:numId w:val="122"/>
              </w:numPr>
              <w:suppressAutoHyphens w:val="0"/>
              <w:autoSpaceDE/>
              <w:ind w:left="0" w:firstLine="0"/>
              <w:rPr>
                <w:sz w:val="24"/>
                <w:szCs w:val="24"/>
              </w:rPr>
            </w:pPr>
            <w:r w:rsidRPr="00C20E2C">
              <w:rPr>
                <w:sz w:val="24"/>
                <w:szCs w:val="24"/>
              </w:rPr>
              <w:t xml:space="preserve">Минимальное количество этажей – </w:t>
            </w:r>
            <w:r w:rsidRPr="00C20E2C">
              <w:rPr>
                <w:b/>
                <w:sz w:val="24"/>
                <w:szCs w:val="24"/>
              </w:rPr>
              <w:t>1.</w:t>
            </w:r>
          </w:p>
          <w:p w:rsidR="00C15ECB" w:rsidRPr="00C20E2C" w:rsidRDefault="00C15ECB" w:rsidP="00C15ECB">
            <w:pPr>
              <w:pStyle w:val="ab"/>
              <w:widowControl/>
              <w:numPr>
                <w:ilvl w:val="0"/>
                <w:numId w:val="122"/>
              </w:numPr>
              <w:tabs>
                <w:tab w:val="left" w:pos="429"/>
              </w:tabs>
              <w:suppressAutoHyphens w:val="0"/>
              <w:autoSpaceDE/>
              <w:ind w:left="0" w:firstLine="0"/>
              <w:rPr>
                <w:sz w:val="24"/>
                <w:szCs w:val="24"/>
              </w:rPr>
            </w:pPr>
            <w:r w:rsidRPr="00C20E2C">
              <w:rPr>
                <w:sz w:val="24"/>
                <w:szCs w:val="24"/>
              </w:rPr>
              <w:t xml:space="preserve">Максимальная высота зданий, строений, сооружений - </w:t>
            </w:r>
            <w:r w:rsidRPr="00C20E2C">
              <w:rPr>
                <w:b/>
                <w:sz w:val="24"/>
                <w:szCs w:val="24"/>
              </w:rPr>
              <w:t>не более 18 м.</w:t>
            </w:r>
          </w:p>
          <w:p w:rsidR="00C15ECB" w:rsidRPr="00C20E2C" w:rsidRDefault="00C15ECB" w:rsidP="00C15ECB">
            <w:pPr>
              <w:pStyle w:val="ab"/>
              <w:widowControl/>
              <w:numPr>
                <w:ilvl w:val="0"/>
                <w:numId w:val="122"/>
              </w:numPr>
              <w:suppressAutoHyphens w:val="0"/>
              <w:autoSpaceDE/>
              <w:ind w:left="0" w:firstLine="0"/>
              <w:rPr>
                <w:sz w:val="24"/>
                <w:szCs w:val="24"/>
              </w:rPr>
            </w:pPr>
            <w:r w:rsidRPr="00C20E2C">
              <w:rPr>
                <w:sz w:val="24"/>
                <w:szCs w:val="24"/>
              </w:rPr>
              <w:t xml:space="preserve">Минимальная высота зданий, строений, сооружений – не </w:t>
            </w:r>
            <w:r w:rsidRPr="00C20E2C">
              <w:rPr>
                <w:iCs/>
                <w:sz w:val="24"/>
                <w:szCs w:val="24"/>
              </w:rPr>
              <w:t>нормируется</w:t>
            </w:r>
          </w:p>
          <w:p w:rsidR="00C15ECB" w:rsidRPr="00C20E2C" w:rsidRDefault="00C15ECB" w:rsidP="00C15ECB">
            <w:pPr>
              <w:pStyle w:val="ab"/>
              <w:widowControl/>
              <w:numPr>
                <w:ilvl w:val="0"/>
                <w:numId w:val="122"/>
              </w:numPr>
              <w:suppressAutoHyphens w:val="0"/>
              <w:autoSpaceDE/>
              <w:ind w:left="0" w:firstLine="0"/>
              <w:rPr>
                <w:sz w:val="24"/>
                <w:szCs w:val="24"/>
              </w:rPr>
            </w:pPr>
            <w:r w:rsidRPr="00C20E2C">
              <w:rPr>
                <w:sz w:val="24"/>
                <w:szCs w:val="24"/>
              </w:rPr>
              <w:t xml:space="preserve">Максимальный процент застройки – </w:t>
            </w:r>
            <w:r w:rsidRPr="00C20E2C">
              <w:rPr>
                <w:b/>
                <w:sz w:val="24"/>
                <w:szCs w:val="24"/>
              </w:rPr>
              <w:t>80 %.</w:t>
            </w:r>
          </w:p>
        </w:tc>
      </w:tr>
      <w:tr w:rsidR="00C15ECB" w:rsidRPr="00C20E2C" w:rsidTr="00AD1DAB">
        <w:trPr>
          <w:trHeight w:val="20"/>
        </w:trPr>
        <w:tc>
          <w:tcPr>
            <w:tcW w:w="2835" w:type="dxa"/>
            <w:vMerge/>
          </w:tcPr>
          <w:p w:rsidR="00C15ECB" w:rsidRPr="00C20E2C" w:rsidRDefault="00C15ECB" w:rsidP="00C15ECB">
            <w:pPr>
              <w:pStyle w:val="affffff8"/>
              <w:ind w:firstLine="0"/>
              <w:rPr>
                <w:sz w:val="24"/>
                <w:szCs w:val="24"/>
              </w:rPr>
            </w:pPr>
          </w:p>
        </w:tc>
        <w:tc>
          <w:tcPr>
            <w:tcW w:w="3969" w:type="dxa"/>
            <w:vMerge/>
          </w:tcPr>
          <w:p w:rsidR="00C15ECB" w:rsidRPr="00C20E2C" w:rsidRDefault="00C15ECB" w:rsidP="00C15ECB">
            <w:pPr>
              <w:pStyle w:val="affffff8"/>
              <w:ind w:firstLine="0"/>
              <w:rPr>
                <w:sz w:val="24"/>
                <w:szCs w:val="24"/>
              </w:rPr>
            </w:pPr>
          </w:p>
        </w:tc>
        <w:tc>
          <w:tcPr>
            <w:tcW w:w="1020" w:type="dxa"/>
            <w:vMerge/>
          </w:tcPr>
          <w:p w:rsidR="00C15ECB" w:rsidRPr="00C20E2C" w:rsidRDefault="00C15ECB" w:rsidP="00C15ECB">
            <w:pPr>
              <w:pStyle w:val="affffff8"/>
              <w:ind w:firstLine="0"/>
              <w:jc w:val="center"/>
              <w:rPr>
                <w:sz w:val="24"/>
                <w:szCs w:val="24"/>
              </w:rPr>
            </w:pPr>
          </w:p>
        </w:tc>
        <w:tc>
          <w:tcPr>
            <w:tcW w:w="2835" w:type="dxa"/>
          </w:tcPr>
          <w:p w:rsidR="00C15ECB" w:rsidRPr="00C20E2C" w:rsidRDefault="00C15ECB" w:rsidP="00C15ECB">
            <w:pPr>
              <w:tabs>
                <w:tab w:val="left" w:pos="720"/>
              </w:tabs>
              <w:ind w:firstLine="0"/>
              <w:rPr>
                <w:sz w:val="24"/>
                <w:szCs w:val="24"/>
              </w:rPr>
            </w:pPr>
            <w:r w:rsidRPr="00C20E2C">
              <w:rPr>
                <w:sz w:val="24"/>
                <w:szCs w:val="24"/>
              </w:rPr>
              <w:t>Автозаправочные станции (бензиновые, газовые)</w:t>
            </w:r>
          </w:p>
        </w:tc>
        <w:tc>
          <w:tcPr>
            <w:tcW w:w="11339" w:type="dxa"/>
            <w:vMerge/>
          </w:tcPr>
          <w:p w:rsidR="00C15ECB" w:rsidRPr="00C20E2C" w:rsidRDefault="00C15ECB" w:rsidP="00C15ECB">
            <w:pPr>
              <w:pStyle w:val="ab"/>
              <w:widowControl/>
              <w:tabs>
                <w:tab w:val="left" w:pos="429"/>
              </w:tabs>
              <w:suppressAutoHyphens w:val="0"/>
              <w:autoSpaceDE/>
              <w:ind w:left="0" w:firstLine="0"/>
              <w:rPr>
                <w:iCs/>
                <w:sz w:val="24"/>
                <w:szCs w:val="24"/>
              </w:rPr>
            </w:pPr>
          </w:p>
        </w:tc>
      </w:tr>
      <w:tr w:rsidR="00C15ECB" w:rsidRPr="00C20E2C" w:rsidTr="00AD1DAB">
        <w:trPr>
          <w:trHeight w:val="20"/>
        </w:trPr>
        <w:tc>
          <w:tcPr>
            <w:tcW w:w="2835" w:type="dxa"/>
            <w:vMerge w:val="restart"/>
          </w:tcPr>
          <w:p w:rsidR="00C15ECB" w:rsidRPr="00C20E2C" w:rsidRDefault="00C15ECB" w:rsidP="00C15ECB">
            <w:pPr>
              <w:pStyle w:val="affffff8"/>
              <w:ind w:firstLine="0"/>
              <w:rPr>
                <w:sz w:val="24"/>
                <w:szCs w:val="24"/>
              </w:rPr>
            </w:pPr>
            <w:r w:rsidRPr="00C20E2C">
              <w:rPr>
                <w:sz w:val="24"/>
                <w:szCs w:val="24"/>
              </w:rPr>
              <w:t>Обеспечение внутреннего правопорядка</w:t>
            </w:r>
          </w:p>
        </w:tc>
        <w:tc>
          <w:tcPr>
            <w:tcW w:w="3969" w:type="dxa"/>
            <w:vMerge w:val="restart"/>
          </w:tcPr>
          <w:p w:rsidR="00C15ECB" w:rsidRPr="00C20E2C" w:rsidRDefault="00C15ECB" w:rsidP="00C15ECB">
            <w:pPr>
              <w:pStyle w:val="affffff8"/>
              <w:ind w:firstLine="0"/>
              <w:rPr>
                <w:sz w:val="24"/>
                <w:szCs w:val="24"/>
              </w:rPr>
            </w:pPr>
            <w:r w:rsidRPr="00C20E2C">
              <w:rPr>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C20E2C">
              <w:rPr>
                <w:sz w:val="24"/>
                <w:szCs w:val="24"/>
              </w:rPr>
              <w:t>Росгвардии</w:t>
            </w:r>
            <w:proofErr w:type="spellEnd"/>
            <w:r w:rsidRPr="00C20E2C">
              <w:rPr>
                <w:sz w:val="24"/>
                <w:szCs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020" w:type="dxa"/>
          </w:tcPr>
          <w:p w:rsidR="00C15ECB" w:rsidRPr="00C20E2C" w:rsidRDefault="00C15ECB" w:rsidP="00C15ECB">
            <w:pPr>
              <w:pStyle w:val="affffff8"/>
              <w:ind w:firstLine="0"/>
              <w:jc w:val="center"/>
              <w:rPr>
                <w:sz w:val="24"/>
                <w:szCs w:val="24"/>
              </w:rPr>
            </w:pPr>
            <w:r w:rsidRPr="00C20E2C">
              <w:rPr>
                <w:sz w:val="24"/>
                <w:szCs w:val="24"/>
              </w:rPr>
              <w:t>8.3</w:t>
            </w:r>
          </w:p>
        </w:tc>
        <w:tc>
          <w:tcPr>
            <w:tcW w:w="2835" w:type="dxa"/>
          </w:tcPr>
          <w:p w:rsidR="00C15ECB" w:rsidRPr="00C20E2C" w:rsidRDefault="00C15ECB" w:rsidP="00C15ECB">
            <w:pPr>
              <w:ind w:firstLine="0"/>
              <w:rPr>
                <w:sz w:val="24"/>
                <w:szCs w:val="24"/>
              </w:rPr>
            </w:pPr>
            <w:r w:rsidRPr="00C20E2C">
              <w:rPr>
                <w:sz w:val="24"/>
                <w:szCs w:val="24"/>
              </w:rPr>
              <w:t>Объекты пожарной охраны</w:t>
            </w:r>
          </w:p>
        </w:tc>
        <w:tc>
          <w:tcPr>
            <w:tcW w:w="11339" w:type="dxa"/>
          </w:tcPr>
          <w:p w:rsidR="00C15ECB" w:rsidRPr="00C20E2C" w:rsidRDefault="00C15ECB" w:rsidP="00C15ECB">
            <w:pPr>
              <w:pStyle w:val="ab"/>
              <w:widowControl/>
              <w:numPr>
                <w:ilvl w:val="0"/>
                <w:numId w:val="111"/>
              </w:numPr>
              <w:tabs>
                <w:tab w:val="left" w:pos="429"/>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C15ECB" w:rsidRPr="00C20E2C" w:rsidRDefault="00C15ECB" w:rsidP="00C15ECB">
            <w:pPr>
              <w:pStyle w:val="ab"/>
              <w:widowControl/>
              <w:numPr>
                <w:ilvl w:val="0"/>
                <w:numId w:val="111"/>
              </w:numPr>
              <w:tabs>
                <w:tab w:val="left" w:pos="429"/>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C15ECB" w:rsidRPr="00C20E2C" w:rsidRDefault="00C15ECB" w:rsidP="00C15ECB">
            <w:pPr>
              <w:pStyle w:val="ab"/>
              <w:widowControl/>
              <w:numPr>
                <w:ilvl w:val="0"/>
                <w:numId w:val="111"/>
              </w:numPr>
              <w:tabs>
                <w:tab w:val="left" w:pos="429"/>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C15ECB" w:rsidRPr="00C20E2C" w:rsidRDefault="00C15ECB" w:rsidP="00C15ECB">
            <w:pPr>
              <w:pStyle w:val="ab"/>
              <w:widowControl/>
              <w:numPr>
                <w:ilvl w:val="0"/>
                <w:numId w:val="111"/>
              </w:numPr>
              <w:tabs>
                <w:tab w:val="left" w:pos="429"/>
              </w:tabs>
              <w:suppressAutoHyphens w:val="0"/>
              <w:autoSpaceDE/>
              <w:ind w:left="0" w:firstLine="0"/>
              <w:rPr>
                <w:sz w:val="24"/>
                <w:szCs w:val="24"/>
              </w:rPr>
            </w:pPr>
            <w:r w:rsidRPr="00C20E2C">
              <w:rPr>
                <w:iCs/>
                <w:sz w:val="24"/>
                <w:szCs w:val="24"/>
              </w:rPr>
              <w:t xml:space="preserve">Максимальный процент застройки – </w:t>
            </w:r>
            <w:r w:rsidRPr="00C20E2C">
              <w:rPr>
                <w:b/>
                <w:sz w:val="24"/>
                <w:szCs w:val="24"/>
              </w:rPr>
              <w:t>80%.</w:t>
            </w:r>
          </w:p>
          <w:p w:rsidR="00C15ECB" w:rsidRPr="00C20E2C" w:rsidRDefault="00C15ECB" w:rsidP="00C15ECB">
            <w:pPr>
              <w:pStyle w:val="ab"/>
              <w:widowControl/>
              <w:numPr>
                <w:ilvl w:val="0"/>
                <w:numId w:val="111"/>
              </w:numPr>
              <w:tabs>
                <w:tab w:val="left" w:pos="429"/>
              </w:tabs>
              <w:suppressAutoHyphens w:val="0"/>
              <w:autoSpaceDE/>
              <w:ind w:left="0" w:firstLine="0"/>
              <w:rPr>
                <w:sz w:val="24"/>
                <w:szCs w:val="24"/>
              </w:rPr>
            </w:pPr>
            <w:r w:rsidRPr="00C20E2C">
              <w:rPr>
                <w:sz w:val="24"/>
                <w:szCs w:val="24"/>
              </w:rPr>
              <w:t>Расстояния от зданий (границ участков) учреждений:</w:t>
            </w:r>
          </w:p>
          <w:p w:rsidR="00C15ECB" w:rsidRPr="00C20E2C" w:rsidRDefault="00C15ECB" w:rsidP="00C15ECB">
            <w:pPr>
              <w:pStyle w:val="ab"/>
              <w:tabs>
                <w:tab w:val="left" w:pos="429"/>
              </w:tabs>
              <w:ind w:left="0" w:firstLine="0"/>
              <w:rPr>
                <w:b/>
                <w:sz w:val="24"/>
                <w:szCs w:val="24"/>
              </w:rPr>
            </w:pPr>
            <w:r w:rsidRPr="00C20E2C">
              <w:rPr>
                <w:sz w:val="24"/>
                <w:szCs w:val="24"/>
              </w:rPr>
              <w:t xml:space="preserve">красной линии – </w:t>
            </w:r>
            <w:r w:rsidRPr="00C20E2C">
              <w:rPr>
                <w:b/>
                <w:sz w:val="24"/>
                <w:szCs w:val="24"/>
              </w:rPr>
              <w:t>15 м.</w:t>
            </w:r>
          </w:p>
          <w:p w:rsidR="00C15ECB" w:rsidRPr="00C20E2C" w:rsidRDefault="00C15ECB" w:rsidP="00C15ECB">
            <w:pPr>
              <w:pStyle w:val="ab"/>
              <w:tabs>
                <w:tab w:val="left" w:pos="429"/>
              </w:tabs>
              <w:ind w:left="0" w:firstLine="0"/>
              <w:rPr>
                <w:sz w:val="24"/>
                <w:szCs w:val="24"/>
              </w:rPr>
            </w:pPr>
            <w:r w:rsidRPr="00C20E2C">
              <w:rPr>
                <w:sz w:val="24"/>
                <w:szCs w:val="24"/>
              </w:rPr>
              <w:t>до стен жилых домов и до зданий общеобразовательных школ, дошкольных</w:t>
            </w:r>
          </w:p>
          <w:p w:rsidR="00C15ECB" w:rsidRPr="00C20E2C" w:rsidRDefault="00C15ECB" w:rsidP="00C15ECB">
            <w:pPr>
              <w:pStyle w:val="ab"/>
              <w:tabs>
                <w:tab w:val="left" w:pos="429"/>
              </w:tabs>
              <w:ind w:left="0" w:firstLine="0"/>
              <w:rPr>
                <w:sz w:val="24"/>
                <w:szCs w:val="24"/>
              </w:rPr>
            </w:pPr>
            <w:r w:rsidRPr="00C20E2C">
              <w:rPr>
                <w:sz w:val="24"/>
                <w:szCs w:val="24"/>
              </w:rPr>
              <w:t xml:space="preserve">образовательных организаций и лечебных учреждений – </w:t>
            </w:r>
            <w:r w:rsidRPr="00C20E2C">
              <w:rPr>
                <w:b/>
                <w:sz w:val="24"/>
                <w:szCs w:val="24"/>
              </w:rPr>
              <w:t>50 м</w:t>
            </w:r>
            <w:r w:rsidRPr="00C20E2C">
              <w:rPr>
                <w:sz w:val="24"/>
                <w:szCs w:val="24"/>
              </w:rPr>
              <w:t>.</w:t>
            </w:r>
          </w:p>
        </w:tc>
      </w:tr>
      <w:tr w:rsidR="00C15ECB" w:rsidRPr="00C20E2C" w:rsidTr="00AD1DAB">
        <w:trPr>
          <w:trHeight w:val="20"/>
        </w:trPr>
        <w:tc>
          <w:tcPr>
            <w:tcW w:w="2835" w:type="dxa"/>
            <w:vMerge/>
          </w:tcPr>
          <w:p w:rsidR="00C15ECB" w:rsidRPr="00C20E2C" w:rsidRDefault="00C15ECB" w:rsidP="00C15ECB">
            <w:pPr>
              <w:widowControl/>
              <w:suppressAutoHyphens w:val="0"/>
              <w:autoSpaceDE/>
              <w:ind w:firstLine="0"/>
              <w:contextualSpacing w:val="0"/>
              <w:rPr>
                <w:sz w:val="24"/>
                <w:szCs w:val="24"/>
              </w:rPr>
            </w:pPr>
          </w:p>
        </w:tc>
        <w:tc>
          <w:tcPr>
            <w:tcW w:w="3969" w:type="dxa"/>
            <w:vMerge/>
          </w:tcPr>
          <w:p w:rsidR="00C15ECB" w:rsidRPr="00C20E2C" w:rsidRDefault="00C15ECB" w:rsidP="00C15ECB">
            <w:pPr>
              <w:ind w:firstLine="0"/>
              <w:rPr>
                <w:sz w:val="24"/>
                <w:szCs w:val="24"/>
              </w:rPr>
            </w:pPr>
          </w:p>
        </w:tc>
        <w:tc>
          <w:tcPr>
            <w:tcW w:w="1020" w:type="dxa"/>
          </w:tcPr>
          <w:p w:rsidR="00C15ECB" w:rsidRPr="00C20E2C" w:rsidRDefault="00C15ECB" w:rsidP="00C15ECB">
            <w:pPr>
              <w:ind w:firstLine="0"/>
              <w:rPr>
                <w:sz w:val="24"/>
                <w:szCs w:val="24"/>
              </w:rPr>
            </w:pPr>
          </w:p>
        </w:tc>
        <w:tc>
          <w:tcPr>
            <w:tcW w:w="2835" w:type="dxa"/>
          </w:tcPr>
          <w:p w:rsidR="00C15ECB" w:rsidRPr="00C20E2C" w:rsidRDefault="00C15ECB" w:rsidP="00C15ECB">
            <w:pPr>
              <w:ind w:firstLine="0"/>
              <w:rPr>
                <w:sz w:val="24"/>
                <w:szCs w:val="24"/>
              </w:rPr>
            </w:pPr>
            <w:r w:rsidRPr="00C20E2C">
              <w:rPr>
                <w:sz w:val="24"/>
                <w:szCs w:val="24"/>
              </w:rPr>
              <w:t>Объекты гражданской обороны</w:t>
            </w:r>
          </w:p>
        </w:tc>
        <w:tc>
          <w:tcPr>
            <w:tcW w:w="11339" w:type="dxa"/>
          </w:tcPr>
          <w:p w:rsidR="00C15ECB" w:rsidRPr="00C20E2C" w:rsidRDefault="00C15ECB" w:rsidP="00C15ECB">
            <w:pPr>
              <w:pStyle w:val="ab"/>
              <w:widowControl/>
              <w:numPr>
                <w:ilvl w:val="0"/>
                <w:numId w:val="102"/>
              </w:numPr>
              <w:tabs>
                <w:tab w:val="left" w:pos="429"/>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C15ECB" w:rsidRPr="00C20E2C" w:rsidRDefault="00C15ECB" w:rsidP="00C15ECB">
            <w:pPr>
              <w:pStyle w:val="ab"/>
              <w:widowControl/>
              <w:numPr>
                <w:ilvl w:val="0"/>
                <w:numId w:val="102"/>
              </w:numPr>
              <w:tabs>
                <w:tab w:val="left" w:pos="429"/>
              </w:tabs>
              <w:suppressAutoHyphens w:val="0"/>
              <w:autoSpaceDE/>
              <w:ind w:left="0" w:firstLine="0"/>
              <w:rPr>
                <w:sz w:val="24"/>
                <w:szCs w:val="24"/>
              </w:rPr>
            </w:pPr>
            <w:r w:rsidRPr="00C20E2C">
              <w:rPr>
                <w:iCs/>
                <w:sz w:val="24"/>
                <w:szCs w:val="24"/>
              </w:rPr>
              <w:t xml:space="preserve">Минимальные отступы от границ земельных участков в целях определения мест </w:t>
            </w:r>
          </w:p>
          <w:p w:rsidR="00C15ECB" w:rsidRPr="00C20E2C" w:rsidRDefault="00C15ECB" w:rsidP="00C15ECB">
            <w:pPr>
              <w:pStyle w:val="ab"/>
              <w:widowControl/>
              <w:numPr>
                <w:ilvl w:val="0"/>
                <w:numId w:val="102"/>
              </w:numPr>
              <w:tabs>
                <w:tab w:val="left" w:pos="429"/>
              </w:tabs>
              <w:suppressAutoHyphens w:val="0"/>
              <w:autoSpaceDE/>
              <w:ind w:left="0" w:firstLine="0"/>
              <w:rPr>
                <w:sz w:val="24"/>
                <w:szCs w:val="24"/>
              </w:rPr>
            </w:pPr>
            <w:r w:rsidRPr="00C20E2C">
              <w:rPr>
                <w:iCs/>
                <w:sz w:val="24"/>
                <w:szCs w:val="24"/>
              </w:rPr>
              <w:t>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C15ECB" w:rsidRPr="00C20E2C" w:rsidRDefault="00C15ECB" w:rsidP="00C15ECB">
            <w:pPr>
              <w:pStyle w:val="ab"/>
              <w:widowControl/>
              <w:numPr>
                <w:ilvl w:val="0"/>
                <w:numId w:val="102"/>
              </w:numPr>
              <w:tabs>
                <w:tab w:val="left" w:pos="429"/>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C15ECB" w:rsidRPr="00C20E2C" w:rsidRDefault="00C15ECB" w:rsidP="00C15ECB">
            <w:pPr>
              <w:pStyle w:val="ab"/>
              <w:widowControl/>
              <w:numPr>
                <w:ilvl w:val="0"/>
                <w:numId w:val="102"/>
              </w:numPr>
              <w:suppressAutoHyphens w:val="0"/>
              <w:autoSpaceDE/>
              <w:ind w:left="0" w:firstLine="0"/>
              <w:rPr>
                <w:sz w:val="24"/>
                <w:szCs w:val="24"/>
              </w:rPr>
            </w:pPr>
            <w:r w:rsidRPr="00C20E2C">
              <w:rPr>
                <w:iCs/>
                <w:sz w:val="24"/>
                <w:szCs w:val="24"/>
              </w:rPr>
              <w:t>Максимальный процент застройки –</w:t>
            </w:r>
            <w:r w:rsidRPr="00C20E2C">
              <w:rPr>
                <w:sz w:val="24"/>
                <w:szCs w:val="24"/>
              </w:rPr>
              <w:t xml:space="preserve"> </w:t>
            </w:r>
            <w:r w:rsidRPr="00C20E2C">
              <w:rPr>
                <w:b/>
                <w:sz w:val="24"/>
                <w:szCs w:val="24"/>
              </w:rPr>
              <w:t>80%.</w:t>
            </w:r>
          </w:p>
        </w:tc>
      </w:tr>
      <w:tr w:rsidR="00C15ECB" w:rsidRPr="00C20E2C" w:rsidTr="00AD1DAB">
        <w:trPr>
          <w:trHeight w:val="20"/>
        </w:trPr>
        <w:tc>
          <w:tcPr>
            <w:tcW w:w="2835" w:type="dxa"/>
          </w:tcPr>
          <w:p w:rsidR="00C15ECB" w:rsidRPr="00C20E2C" w:rsidRDefault="00C15ECB" w:rsidP="00C15ECB">
            <w:pPr>
              <w:pStyle w:val="affffffa"/>
              <w:rPr>
                <w:rFonts w:ascii="Times New Roman" w:hAnsi="Times New Roman" w:cs="Times New Roman"/>
                <w:sz w:val="24"/>
                <w:szCs w:val="24"/>
              </w:rPr>
            </w:pPr>
            <w:r w:rsidRPr="00C20E2C">
              <w:rPr>
                <w:sz w:val="24"/>
                <w:szCs w:val="24"/>
                <w:lang w:eastAsia="en-US"/>
              </w:rPr>
              <w:t xml:space="preserve">Земельные участки (территории) общего пользования </w:t>
            </w:r>
          </w:p>
        </w:tc>
        <w:tc>
          <w:tcPr>
            <w:tcW w:w="3969" w:type="dxa"/>
          </w:tcPr>
          <w:p w:rsidR="00C15ECB" w:rsidRPr="00C20E2C" w:rsidRDefault="00C15ECB" w:rsidP="00C15ECB">
            <w:pPr>
              <w:pStyle w:val="affffff8"/>
              <w:ind w:firstLine="0"/>
              <w:rPr>
                <w:sz w:val="24"/>
                <w:szCs w:val="24"/>
              </w:rPr>
            </w:pPr>
            <w:r w:rsidRPr="00C20E2C">
              <w:rPr>
                <w:bCs/>
                <w:sz w:val="24"/>
                <w:szCs w:val="24"/>
                <w:lang w:eastAsia="en-US"/>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020" w:type="dxa"/>
          </w:tcPr>
          <w:p w:rsidR="00C15ECB" w:rsidRPr="00C20E2C" w:rsidRDefault="00C15ECB" w:rsidP="00C15ECB">
            <w:pPr>
              <w:pStyle w:val="affffff8"/>
              <w:ind w:firstLine="0"/>
              <w:jc w:val="center"/>
              <w:rPr>
                <w:sz w:val="24"/>
                <w:szCs w:val="24"/>
              </w:rPr>
            </w:pPr>
            <w:r w:rsidRPr="00C20E2C">
              <w:rPr>
                <w:sz w:val="24"/>
                <w:szCs w:val="24"/>
              </w:rPr>
              <w:t>12.0</w:t>
            </w:r>
          </w:p>
        </w:tc>
        <w:tc>
          <w:tcPr>
            <w:tcW w:w="2835" w:type="dxa"/>
          </w:tcPr>
          <w:p w:rsidR="00C15ECB" w:rsidRPr="00C20E2C" w:rsidRDefault="00C15ECB" w:rsidP="00C15ECB">
            <w:pPr>
              <w:ind w:firstLine="0"/>
              <w:rPr>
                <w:sz w:val="24"/>
                <w:szCs w:val="24"/>
              </w:rPr>
            </w:pPr>
          </w:p>
        </w:tc>
        <w:tc>
          <w:tcPr>
            <w:tcW w:w="11339" w:type="dxa"/>
            <w:vMerge w:val="restart"/>
          </w:tcPr>
          <w:p w:rsidR="00C15ECB" w:rsidRPr="00C20E2C" w:rsidRDefault="00C15ECB" w:rsidP="00C15ECB">
            <w:pPr>
              <w:pStyle w:val="ab"/>
              <w:numPr>
                <w:ilvl w:val="0"/>
                <w:numId w:val="112"/>
              </w:numPr>
              <w:suppressAutoHyphens w:val="0"/>
              <w:autoSpaceDE/>
              <w:ind w:left="0" w:firstLine="0"/>
              <w:rPr>
                <w:sz w:val="24"/>
                <w:szCs w:val="24"/>
              </w:rPr>
            </w:pPr>
            <w:r w:rsidRPr="00C20E2C">
              <w:rPr>
                <w:sz w:val="24"/>
                <w:szCs w:val="24"/>
              </w:rPr>
              <w:t>Предельные (минимальные и (или) максимальные) размеры земельных участков – не нормируется.</w:t>
            </w:r>
          </w:p>
          <w:p w:rsidR="00C15ECB" w:rsidRPr="00C20E2C" w:rsidRDefault="00C15ECB" w:rsidP="00C15ECB">
            <w:pPr>
              <w:pStyle w:val="ab"/>
              <w:numPr>
                <w:ilvl w:val="0"/>
                <w:numId w:val="112"/>
              </w:numPr>
              <w:suppressAutoHyphens w:val="0"/>
              <w:autoSpaceDE/>
              <w:ind w:left="0" w:firstLine="0"/>
              <w:rPr>
                <w:sz w:val="24"/>
                <w:szCs w:val="24"/>
              </w:rPr>
            </w:pPr>
            <w:r w:rsidRPr="00C20E2C">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C15ECB" w:rsidRPr="00C20E2C" w:rsidRDefault="00C15ECB" w:rsidP="00C15ECB">
            <w:pPr>
              <w:pStyle w:val="ab"/>
              <w:numPr>
                <w:ilvl w:val="0"/>
                <w:numId w:val="112"/>
              </w:numPr>
              <w:suppressAutoHyphens w:val="0"/>
              <w:autoSpaceDE/>
              <w:ind w:left="0" w:firstLine="0"/>
              <w:rPr>
                <w:sz w:val="24"/>
                <w:szCs w:val="24"/>
              </w:rPr>
            </w:pPr>
            <w:r w:rsidRPr="00C20E2C">
              <w:rPr>
                <w:sz w:val="24"/>
                <w:szCs w:val="24"/>
              </w:rPr>
              <w:t>Предельное количество этажей или предельная высота зданий, строений, сооружений – не нормируется.</w:t>
            </w:r>
          </w:p>
          <w:p w:rsidR="00C15ECB" w:rsidRPr="00C20E2C" w:rsidRDefault="00C15ECB" w:rsidP="00C15ECB">
            <w:pPr>
              <w:pStyle w:val="ab"/>
              <w:numPr>
                <w:ilvl w:val="0"/>
                <w:numId w:val="112"/>
              </w:numPr>
              <w:ind w:left="0" w:firstLine="0"/>
              <w:rPr>
                <w:sz w:val="24"/>
                <w:szCs w:val="24"/>
              </w:rPr>
            </w:pPr>
            <w:r w:rsidRPr="00C20E2C">
              <w:rPr>
                <w:sz w:val="24"/>
                <w:szCs w:val="24"/>
              </w:rPr>
              <w:t>Максимальный процент застройки – не нормируется.</w:t>
            </w:r>
          </w:p>
        </w:tc>
      </w:tr>
      <w:tr w:rsidR="00C15ECB" w:rsidRPr="00C20E2C" w:rsidTr="00AD1DAB">
        <w:trPr>
          <w:trHeight w:val="20"/>
        </w:trPr>
        <w:tc>
          <w:tcPr>
            <w:tcW w:w="2835" w:type="dxa"/>
          </w:tcPr>
          <w:p w:rsidR="00C15ECB" w:rsidRPr="00C20E2C" w:rsidRDefault="00C15ECB" w:rsidP="00C15ECB">
            <w:pPr>
              <w:pStyle w:val="affffffa"/>
              <w:ind w:firstLine="0"/>
              <w:rPr>
                <w:rFonts w:ascii="Times New Roman" w:hAnsi="Times New Roman" w:cs="Times New Roman"/>
                <w:sz w:val="24"/>
                <w:szCs w:val="24"/>
              </w:rPr>
            </w:pPr>
            <w:r w:rsidRPr="00C20E2C">
              <w:rPr>
                <w:rFonts w:ascii="Times New Roman" w:hAnsi="Times New Roman" w:cs="Times New Roman"/>
                <w:sz w:val="24"/>
                <w:szCs w:val="24"/>
              </w:rPr>
              <w:t>Улично-дорожная сеть</w:t>
            </w:r>
          </w:p>
        </w:tc>
        <w:tc>
          <w:tcPr>
            <w:tcW w:w="3969" w:type="dxa"/>
          </w:tcPr>
          <w:p w:rsidR="00C15ECB" w:rsidRPr="00C20E2C" w:rsidRDefault="00C15ECB" w:rsidP="00C15ECB">
            <w:pPr>
              <w:pStyle w:val="affffff8"/>
              <w:ind w:firstLine="0"/>
              <w:rPr>
                <w:sz w:val="24"/>
                <w:szCs w:val="24"/>
              </w:rPr>
            </w:pPr>
            <w:r w:rsidRPr="00C20E2C">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C20E2C">
              <w:rPr>
                <w:sz w:val="24"/>
                <w:szCs w:val="24"/>
              </w:rPr>
              <w:t>велотранспортной</w:t>
            </w:r>
            <w:proofErr w:type="spellEnd"/>
            <w:r w:rsidRPr="00C20E2C">
              <w:rPr>
                <w:sz w:val="24"/>
                <w:szCs w:val="24"/>
              </w:rPr>
              <w:t xml:space="preserve"> и инженерной инфраструктуры;</w:t>
            </w:r>
          </w:p>
          <w:p w:rsidR="00C15ECB" w:rsidRPr="00C20E2C" w:rsidRDefault="00C15ECB" w:rsidP="00C15ECB">
            <w:pPr>
              <w:pStyle w:val="affffff8"/>
              <w:ind w:firstLine="0"/>
              <w:rPr>
                <w:sz w:val="24"/>
                <w:szCs w:val="24"/>
              </w:rPr>
            </w:pPr>
            <w:r w:rsidRPr="00C20E2C">
              <w:rPr>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C20E2C">
                <w:rPr>
                  <w:rStyle w:val="affffff3"/>
                  <w:sz w:val="24"/>
                  <w:szCs w:val="24"/>
                </w:rPr>
                <w:t>кодами 2.7.1</w:t>
              </w:r>
            </w:hyperlink>
            <w:r w:rsidRPr="00C20E2C">
              <w:rPr>
                <w:sz w:val="24"/>
                <w:szCs w:val="24"/>
              </w:rPr>
              <w:t xml:space="preserve">, </w:t>
            </w:r>
            <w:hyperlink w:anchor="sub_1049" w:history="1">
              <w:r w:rsidRPr="00C20E2C">
                <w:rPr>
                  <w:rStyle w:val="affffff3"/>
                  <w:sz w:val="24"/>
                  <w:szCs w:val="24"/>
                </w:rPr>
                <w:t>4.9</w:t>
              </w:r>
            </w:hyperlink>
            <w:r w:rsidRPr="00C20E2C">
              <w:rPr>
                <w:sz w:val="24"/>
                <w:szCs w:val="24"/>
              </w:rPr>
              <w:t xml:space="preserve">, </w:t>
            </w:r>
            <w:hyperlink w:anchor="sub_1723" w:history="1">
              <w:r w:rsidRPr="00C20E2C">
                <w:rPr>
                  <w:rStyle w:val="affffff3"/>
                  <w:sz w:val="24"/>
                  <w:szCs w:val="24"/>
                </w:rPr>
                <w:t>7.2.3</w:t>
              </w:r>
            </w:hyperlink>
            <w:r w:rsidRPr="00C20E2C">
              <w:rPr>
                <w:sz w:val="24"/>
                <w:szCs w:val="24"/>
              </w:rPr>
              <w:t>, а также некапитальных сооружений, предназначенных для охраны транспортных средств</w:t>
            </w:r>
          </w:p>
        </w:tc>
        <w:tc>
          <w:tcPr>
            <w:tcW w:w="1020" w:type="dxa"/>
          </w:tcPr>
          <w:p w:rsidR="00C15ECB" w:rsidRPr="00C20E2C" w:rsidRDefault="00C15ECB" w:rsidP="00C15ECB">
            <w:pPr>
              <w:pStyle w:val="affffff8"/>
              <w:ind w:firstLine="0"/>
              <w:jc w:val="center"/>
              <w:rPr>
                <w:sz w:val="24"/>
                <w:szCs w:val="24"/>
              </w:rPr>
            </w:pPr>
            <w:r w:rsidRPr="00C20E2C">
              <w:rPr>
                <w:sz w:val="24"/>
                <w:szCs w:val="24"/>
              </w:rPr>
              <w:t>12.0.1</w:t>
            </w:r>
          </w:p>
        </w:tc>
        <w:tc>
          <w:tcPr>
            <w:tcW w:w="2835" w:type="dxa"/>
          </w:tcPr>
          <w:p w:rsidR="00C15ECB" w:rsidRPr="00C20E2C" w:rsidRDefault="00C15ECB" w:rsidP="00C15ECB">
            <w:pPr>
              <w:ind w:firstLine="0"/>
              <w:rPr>
                <w:sz w:val="24"/>
                <w:szCs w:val="24"/>
              </w:rPr>
            </w:pPr>
            <w:r w:rsidRPr="00C20E2C">
              <w:rPr>
                <w:sz w:val="24"/>
                <w:szCs w:val="24"/>
              </w:rPr>
              <w:t xml:space="preserve">Улично-дорожная сеть, автомобильные дороги, пешеходные тротуары, подъезды, проезды </w:t>
            </w:r>
          </w:p>
        </w:tc>
        <w:tc>
          <w:tcPr>
            <w:tcW w:w="11339" w:type="dxa"/>
            <w:vMerge/>
          </w:tcPr>
          <w:p w:rsidR="00C15ECB" w:rsidRPr="00C20E2C" w:rsidRDefault="00C15ECB" w:rsidP="00C15ECB">
            <w:pPr>
              <w:pStyle w:val="ab"/>
              <w:numPr>
                <w:ilvl w:val="0"/>
                <w:numId w:val="112"/>
              </w:numPr>
              <w:suppressAutoHyphens w:val="0"/>
              <w:autoSpaceDE/>
              <w:ind w:left="0" w:firstLine="0"/>
              <w:rPr>
                <w:b/>
                <w:sz w:val="24"/>
                <w:szCs w:val="24"/>
              </w:rPr>
            </w:pPr>
          </w:p>
        </w:tc>
      </w:tr>
      <w:tr w:rsidR="00C15ECB" w:rsidRPr="00C20E2C" w:rsidTr="00143279">
        <w:trPr>
          <w:trHeight w:val="20"/>
        </w:trPr>
        <w:tc>
          <w:tcPr>
            <w:tcW w:w="21998" w:type="dxa"/>
            <w:gridSpan w:val="5"/>
          </w:tcPr>
          <w:p w:rsidR="00C15ECB" w:rsidRPr="00C20E2C" w:rsidRDefault="00C15ECB" w:rsidP="00C15ECB">
            <w:pPr>
              <w:pStyle w:val="affffffc"/>
              <w:rPr>
                <w:iCs/>
              </w:rPr>
            </w:pPr>
            <w:r w:rsidRPr="00C20E2C">
              <w:t>Вспомогательные виды разрешённого использования</w:t>
            </w:r>
          </w:p>
        </w:tc>
      </w:tr>
      <w:tr w:rsidR="00C15ECB" w:rsidRPr="00C20E2C" w:rsidTr="00AD1DAB">
        <w:trPr>
          <w:trHeight w:val="20"/>
        </w:trPr>
        <w:tc>
          <w:tcPr>
            <w:tcW w:w="2835" w:type="dxa"/>
          </w:tcPr>
          <w:p w:rsidR="00C15ECB" w:rsidRPr="00C20E2C" w:rsidRDefault="00C15ECB" w:rsidP="00C15ECB">
            <w:pPr>
              <w:pStyle w:val="affffff8"/>
              <w:ind w:firstLine="0"/>
              <w:rPr>
                <w:sz w:val="24"/>
                <w:szCs w:val="24"/>
              </w:rPr>
            </w:pPr>
            <w:r w:rsidRPr="00C20E2C">
              <w:rPr>
                <w:sz w:val="24"/>
                <w:szCs w:val="24"/>
              </w:rPr>
              <w:t>Коммунальное обслуживание</w:t>
            </w:r>
          </w:p>
        </w:tc>
        <w:tc>
          <w:tcPr>
            <w:tcW w:w="3969" w:type="dxa"/>
          </w:tcPr>
          <w:p w:rsidR="00C15ECB" w:rsidRPr="00C20E2C" w:rsidRDefault="00C15ECB" w:rsidP="00C15ECB">
            <w:pPr>
              <w:pStyle w:val="affffff8"/>
              <w:ind w:firstLine="0"/>
              <w:rPr>
                <w:sz w:val="24"/>
                <w:szCs w:val="24"/>
              </w:rPr>
            </w:pPr>
            <w:r w:rsidRPr="00C20E2C">
              <w:rPr>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C20E2C">
                <w:rPr>
                  <w:rStyle w:val="affffff3"/>
                  <w:sz w:val="24"/>
                  <w:szCs w:val="24"/>
                </w:rPr>
                <w:t>кодами 3.1.1-3.1.2</w:t>
              </w:r>
            </w:hyperlink>
          </w:p>
        </w:tc>
        <w:tc>
          <w:tcPr>
            <w:tcW w:w="1020" w:type="dxa"/>
          </w:tcPr>
          <w:p w:rsidR="00C15ECB" w:rsidRPr="00C20E2C" w:rsidRDefault="00C15ECB" w:rsidP="00C15ECB">
            <w:pPr>
              <w:pStyle w:val="affffff8"/>
              <w:ind w:firstLine="0"/>
              <w:jc w:val="center"/>
              <w:rPr>
                <w:sz w:val="24"/>
                <w:szCs w:val="24"/>
              </w:rPr>
            </w:pPr>
            <w:r w:rsidRPr="00C20E2C">
              <w:rPr>
                <w:sz w:val="24"/>
                <w:szCs w:val="24"/>
              </w:rPr>
              <w:t>3.1</w:t>
            </w:r>
          </w:p>
        </w:tc>
        <w:tc>
          <w:tcPr>
            <w:tcW w:w="2835" w:type="dxa"/>
          </w:tcPr>
          <w:p w:rsidR="00C15ECB" w:rsidRPr="00C20E2C" w:rsidRDefault="00C15ECB" w:rsidP="00C15ECB">
            <w:pPr>
              <w:ind w:firstLine="0"/>
              <w:rPr>
                <w:sz w:val="24"/>
                <w:szCs w:val="24"/>
              </w:rPr>
            </w:pPr>
            <w:r w:rsidRPr="00C20E2C">
              <w:rPr>
                <w:sz w:val="24"/>
                <w:szCs w:val="24"/>
              </w:rPr>
              <w:t>Площадки для хозяйственных целей</w:t>
            </w:r>
          </w:p>
        </w:tc>
        <w:tc>
          <w:tcPr>
            <w:tcW w:w="11339" w:type="dxa"/>
          </w:tcPr>
          <w:p w:rsidR="00C15ECB" w:rsidRPr="00C20E2C" w:rsidRDefault="00C15ECB" w:rsidP="00C15ECB">
            <w:pPr>
              <w:pStyle w:val="ab"/>
              <w:widowControl/>
              <w:numPr>
                <w:ilvl w:val="0"/>
                <w:numId w:val="101"/>
              </w:numPr>
              <w:tabs>
                <w:tab w:val="left" w:pos="429"/>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C15ECB" w:rsidRPr="00C20E2C" w:rsidRDefault="00C15ECB" w:rsidP="00C15ECB">
            <w:pPr>
              <w:pStyle w:val="ab"/>
              <w:widowControl/>
              <w:numPr>
                <w:ilvl w:val="0"/>
                <w:numId w:val="101"/>
              </w:numPr>
              <w:tabs>
                <w:tab w:val="left" w:pos="429"/>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C15ECB" w:rsidRPr="00C20E2C" w:rsidRDefault="00C15ECB" w:rsidP="00C15ECB">
            <w:pPr>
              <w:pStyle w:val="ab"/>
              <w:widowControl/>
              <w:numPr>
                <w:ilvl w:val="0"/>
                <w:numId w:val="101"/>
              </w:numPr>
              <w:tabs>
                <w:tab w:val="left" w:pos="429"/>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C15ECB" w:rsidRPr="00C20E2C" w:rsidRDefault="00C15ECB" w:rsidP="00C15ECB">
            <w:pPr>
              <w:pStyle w:val="ab"/>
              <w:widowControl/>
              <w:numPr>
                <w:ilvl w:val="0"/>
                <w:numId w:val="101"/>
              </w:numPr>
              <w:suppressAutoHyphens w:val="0"/>
              <w:autoSpaceDE/>
              <w:ind w:left="0" w:firstLine="0"/>
              <w:rPr>
                <w:sz w:val="24"/>
                <w:szCs w:val="24"/>
              </w:rPr>
            </w:pPr>
            <w:r w:rsidRPr="00C20E2C">
              <w:rPr>
                <w:iCs/>
                <w:sz w:val="24"/>
                <w:szCs w:val="24"/>
              </w:rPr>
              <w:t>Максимальный процент застройки</w:t>
            </w:r>
            <w:r w:rsidRPr="00C20E2C">
              <w:rPr>
                <w:sz w:val="24"/>
                <w:szCs w:val="24"/>
              </w:rPr>
              <w:t xml:space="preserve"> – </w:t>
            </w:r>
            <w:r w:rsidRPr="00C20E2C">
              <w:rPr>
                <w:b/>
                <w:sz w:val="24"/>
                <w:szCs w:val="24"/>
              </w:rPr>
              <w:t>0%.</w:t>
            </w:r>
          </w:p>
        </w:tc>
      </w:tr>
      <w:tr w:rsidR="00C15ECB" w:rsidRPr="00C20E2C" w:rsidTr="00AD1DAB">
        <w:trPr>
          <w:trHeight w:val="20"/>
        </w:trPr>
        <w:tc>
          <w:tcPr>
            <w:tcW w:w="2835" w:type="dxa"/>
          </w:tcPr>
          <w:p w:rsidR="00C15ECB" w:rsidRPr="00C20E2C" w:rsidRDefault="00C15ECB" w:rsidP="00C15ECB">
            <w:pPr>
              <w:pStyle w:val="affffff8"/>
              <w:ind w:firstLine="0"/>
              <w:rPr>
                <w:sz w:val="24"/>
                <w:szCs w:val="24"/>
              </w:rPr>
            </w:pPr>
            <w:r w:rsidRPr="00C20E2C">
              <w:rPr>
                <w:sz w:val="24"/>
                <w:szCs w:val="24"/>
              </w:rPr>
              <w:t>Амбулаторно-поликлиническое обслуживание</w:t>
            </w:r>
          </w:p>
        </w:tc>
        <w:tc>
          <w:tcPr>
            <w:tcW w:w="3969" w:type="dxa"/>
          </w:tcPr>
          <w:p w:rsidR="00C15ECB" w:rsidRPr="00C20E2C" w:rsidRDefault="00C15ECB" w:rsidP="00C15ECB">
            <w:pPr>
              <w:pStyle w:val="affffff8"/>
              <w:ind w:firstLine="0"/>
              <w:rPr>
                <w:sz w:val="24"/>
                <w:szCs w:val="24"/>
              </w:rPr>
            </w:pPr>
            <w:r w:rsidRPr="00C20E2C">
              <w:rPr>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020" w:type="dxa"/>
          </w:tcPr>
          <w:p w:rsidR="00C15ECB" w:rsidRPr="00C20E2C" w:rsidRDefault="00C15ECB" w:rsidP="00C15ECB">
            <w:pPr>
              <w:pStyle w:val="affffff8"/>
              <w:ind w:firstLine="0"/>
              <w:jc w:val="center"/>
              <w:rPr>
                <w:sz w:val="24"/>
                <w:szCs w:val="24"/>
              </w:rPr>
            </w:pPr>
            <w:r w:rsidRPr="00C20E2C">
              <w:rPr>
                <w:sz w:val="24"/>
                <w:szCs w:val="24"/>
              </w:rPr>
              <w:t>3.4.1</w:t>
            </w:r>
          </w:p>
        </w:tc>
        <w:tc>
          <w:tcPr>
            <w:tcW w:w="2835" w:type="dxa"/>
          </w:tcPr>
          <w:p w:rsidR="00C15ECB" w:rsidRPr="00C20E2C" w:rsidRDefault="00C15ECB" w:rsidP="00C15ECB">
            <w:pPr>
              <w:ind w:firstLine="0"/>
              <w:rPr>
                <w:sz w:val="24"/>
                <w:szCs w:val="24"/>
              </w:rPr>
            </w:pPr>
            <w:r w:rsidRPr="00C20E2C">
              <w:rPr>
                <w:sz w:val="24"/>
                <w:szCs w:val="24"/>
              </w:rPr>
              <w:t>Фельдшерский пункт</w:t>
            </w:r>
          </w:p>
        </w:tc>
        <w:tc>
          <w:tcPr>
            <w:tcW w:w="11339" w:type="dxa"/>
          </w:tcPr>
          <w:p w:rsidR="00C15ECB" w:rsidRPr="00C20E2C" w:rsidRDefault="00C15ECB" w:rsidP="00C15ECB">
            <w:pPr>
              <w:pStyle w:val="ab"/>
              <w:widowControl/>
              <w:numPr>
                <w:ilvl w:val="0"/>
                <w:numId w:val="113"/>
              </w:numPr>
              <w:tabs>
                <w:tab w:val="left" w:pos="429"/>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C15ECB" w:rsidRPr="00C20E2C" w:rsidRDefault="00C15ECB" w:rsidP="00C15ECB">
            <w:pPr>
              <w:pStyle w:val="ab"/>
              <w:widowControl/>
              <w:numPr>
                <w:ilvl w:val="0"/>
                <w:numId w:val="113"/>
              </w:numPr>
              <w:tabs>
                <w:tab w:val="left" w:pos="429"/>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C15ECB" w:rsidRPr="00C20E2C" w:rsidRDefault="00C15ECB" w:rsidP="00C15ECB">
            <w:pPr>
              <w:pStyle w:val="ab"/>
              <w:widowControl/>
              <w:numPr>
                <w:ilvl w:val="0"/>
                <w:numId w:val="113"/>
              </w:numPr>
              <w:tabs>
                <w:tab w:val="left" w:pos="429"/>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C15ECB" w:rsidRPr="00C20E2C" w:rsidRDefault="00C15ECB" w:rsidP="00C15ECB">
            <w:pPr>
              <w:pStyle w:val="ab"/>
              <w:widowControl/>
              <w:numPr>
                <w:ilvl w:val="0"/>
                <w:numId w:val="113"/>
              </w:numPr>
              <w:suppressAutoHyphens w:val="0"/>
              <w:autoSpaceDE/>
              <w:ind w:left="0" w:firstLine="0"/>
              <w:rPr>
                <w:sz w:val="24"/>
                <w:szCs w:val="24"/>
              </w:rPr>
            </w:pPr>
            <w:r w:rsidRPr="00C20E2C">
              <w:rPr>
                <w:iCs/>
                <w:sz w:val="24"/>
                <w:szCs w:val="24"/>
              </w:rPr>
              <w:t>Максимальный процент застройки – не нормируется</w:t>
            </w:r>
            <w:r w:rsidRPr="00C20E2C">
              <w:rPr>
                <w:sz w:val="24"/>
                <w:szCs w:val="24"/>
              </w:rPr>
              <w:t>.</w:t>
            </w:r>
          </w:p>
        </w:tc>
      </w:tr>
      <w:tr w:rsidR="00C15ECB" w:rsidRPr="00C20E2C" w:rsidTr="00143279">
        <w:trPr>
          <w:trHeight w:val="20"/>
        </w:trPr>
        <w:tc>
          <w:tcPr>
            <w:tcW w:w="21998" w:type="dxa"/>
            <w:gridSpan w:val="5"/>
          </w:tcPr>
          <w:p w:rsidR="00C15ECB" w:rsidRPr="00C20E2C" w:rsidRDefault="00C15ECB" w:rsidP="00C15ECB">
            <w:pPr>
              <w:pStyle w:val="affffffc"/>
              <w:rPr>
                <w:iCs/>
              </w:rPr>
            </w:pPr>
            <w:r w:rsidRPr="00C20E2C">
              <w:t>Условно разрешённые виды разрешённого использования</w:t>
            </w:r>
          </w:p>
        </w:tc>
      </w:tr>
      <w:tr w:rsidR="00C15ECB" w:rsidRPr="00C20E2C" w:rsidTr="00AD1DAB">
        <w:trPr>
          <w:trHeight w:val="20"/>
        </w:trPr>
        <w:tc>
          <w:tcPr>
            <w:tcW w:w="2835" w:type="dxa"/>
            <w:vMerge w:val="restart"/>
          </w:tcPr>
          <w:p w:rsidR="00C15ECB" w:rsidRPr="00C20E2C" w:rsidRDefault="00C15ECB" w:rsidP="00C15ECB">
            <w:pPr>
              <w:pStyle w:val="affffff8"/>
              <w:ind w:firstLine="0"/>
              <w:rPr>
                <w:sz w:val="24"/>
                <w:szCs w:val="24"/>
              </w:rPr>
            </w:pPr>
            <w:r w:rsidRPr="00C20E2C">
              <w:rPr>
                <w:sz w:val="24"/>
                <w:szCs w:val="24"/>
              </w:rPr>
              <w:t>Производственная деятельность</w:t>
            </w:r>
          </w:p>
        </w:tc>
        <w:tc>
          <w:tcPr>
            <w:tcW w:w="3969" w:type="dxa"/>
            <w:vMerge w:val="restart"/>
          </w:tcPr>
          <w:p w:rsidR="00C15ECB" w:rsidRPr="00C20E2C" w:rsidRDefault="00C15ECB" w:rsidP="00C15ECB">
            <w:pPr>
              <w:pStyle w:val="affffff8"/>
              <w:ind w:firstLine="0"/>
              <w:rPr>
                <w:sz w:val="24"/>
                <w:szCs w:val="24"/>
              </w:rPr>
            </w:pPr>
            <w:r w:rsidRPr="00C20E2C">
              <w:rPr>
                <w:sz w:val="24"/>
                <w:szCs w:val="24"/>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020" w:type="dxa"/>
            <w:vMerge w:val="restart"/>
          </w:tcPr>
          <w:p w:rsidR="00C15ECB" w:rsidRPr="00C20E2C" w:rsidRDefault="00C15ECB" w:rsidP="00C15ECB">
            <w:pPr>
              <w:pStyle w:val="affffff8"/>
              <w:ind w:firstLine="0"/>
              <w:jc w:val="center"/>
              <w:rPr>
                <w:sz w:val="24"/>
                <w:szCs w:val="24"/>
              </w:rPr>
            </w:pPr>
            <w:r w:rsidRPr="00C20E2C">
              <w:rPr>
                <w:sz w:val="24"/>
                <w:szCs w:val="24"/>
              </w:rPr>
              <w:t>6.0</w:t>
            </w:r>
          </w:p>
        </w:tc>
        <w:tc>
          <w:tcPr>
            <w:tcW w:w="2835" w:type="dxa"/>
          </w:tcPr>
          <w:p w:rsidR="00C15ECB" w:rsidRPr="00C20E2C" w:rsidRDefault="00C15ECB" w:rsidP="00C15ECB">
            <w:pPr>
              <w:ind w:firstLine="0"/>
              <w:rPr>
                <w:sz w:val="24"/>
                <w:szCs w:val="24"/>
              </w:rPr>
            </w:pPr>
            <w:r w:rsidRPr="00C20E2C">
              <w:rPr>
                <w:sz w:val="24"/>
                <w:szCs w:val="24"/>
              </w:rPr>
              <w:t xml:space="preserve">Промышленные предприятия и склады </w:t>
            </w:r>
            <w:r w:rsidRPr="00C20E2C">
              <w:rPr>
                <w:sz w:val="24"/>
                <w:szCs w:val="24"/>
                <w:lang w:val="en-US"/>
              </w:rPr>
              <w:t>III</w:t>
            </w:r>
            <w:r w:rsidRPr="00C20E2C">
              <w:rPr>
                <w:sz w:val="24"/>
                <w:szCs w:val="24"/>
              </w:rPr>
              <w:t>-</w:t>
            </w:r>
            <w:r w:rsidRPr="00C20E2C">
              <w:rPr>
                <w:sz w:val="24"/>
                <w:szCs w:val="24"/>
                <w:lang w:val="en-US"/>
              </w:rPr>
              <w:t>V</w:t>
            </w:r>
            <w:r w:rsidRPr="00C20E2C">
              <w:rPr>
                <w:sz w:val="24"/>
                <w:szCs w:val="24"/>
              </w:rPr>
              <w:t xml:space="preserve"> класса опасности</w:t>
            </w:r>
          </w:p>
          <w:p w:rsidR="00C15ECB" w:rsidRPr="00C20E2C" w:rsidRDefault="00C15ECB" w:rsidP="00C15ECB">
            <w:pPr>
              <w:ind w:firstLine="0"/>
              <w:rPr>
                <w:sz w:val="24"/>
                <w:szCs w:val="24"/>
              </w:rPr>
            </w:pPr>
          </w:p>
        </w:tc>
        <w:tc>
          <w:tcPr>
            <w:tcW w:w="11339" w:type="dxa"/>
          </w:tcPr>
          <w:p w:rsidR="00C15ECB" w:rsidRPr="00C20E2C" w:rsidRDefault="00C15ECB" w:rsidP="00C15ECB">
            <w:pPr>
              <w:pStyle w:val="ab"/>
              <w:widowControl/>
              <w:numPr>
                <w:ilvl w:val="0"/>
                <w:numId w:val="118"/>
              </w:numPr>
              <w:tabs>
                <w:tab w:val="left" w:pos="997"/>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C15ECB" w:rsidRPr="00C20E2C" w:rsidRDefault="00C15ECB" w:rsidP="00C15ECB">
            <w:pPr>
              <w:pStyle w:val="ab"/>
              <w:widowControl/>
              <w:numPr>
                <w:ilvl w:val="0"/>
                <w:numId w:val="118"/>
              </w:numPr>
              <w:tabs>
                <w:tab w:val="left" w:pos="997"/>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C15ECB" w:rsidRPr="00C20E2C" w:rsidRDefault="00C15ECB" w:rsidP="00C15ECB">
            <w:pPr>
              <w:pStyle w:val="ab"/>
              <w:widowControl/>
              <w:numPr>
                <w:ilvl w:val="0"/>
                <w:numId w:val="118"/>
              </w:numPr>
              <w:tabs>
                <w:tab w:val="left" w:pos="997"/>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C15ECB" w:rsidRPr="00C20E2C" w:rsidRDefault="00C15ECB" w:rsidP="00C15ECB">
            <w:pPr>
              <w:pStyle w:val="ab"/>
              <w:numPr>
                <w:ilvl w:val="0"/>
                <w:numId w:val="118"/>
              </w:numPr>
              <w:tabs>
                <w:tab w:val="left" w:pos="997"/>
              </w:tabs>
              <w:suppressAutoHyphens w:val="0"/>
              <w:autoSpaceDE/>
              <w:ind w:left="0" w:firstLine="0"/>
              <w:rPr>
                <w:sz w:val="24"/>
                <w:szCs w:val="24"/>
              </w:rPr>
            </w:pPr>
            <w:r w:rsidRPr="00C20E2C">
              <w:rPr>
                <w:sz w:val="24"/>
                <w:szCs w:val="24"/>
              </w:rPr>
              <w:t xml:space="preserve">В пределах производственной территориальной зоны могут размещаться площадки производственных предприятий – территории площадью до </w:t>
            </w:r>
            <w:r w:rsidRPr="00C20E2C">
              <w:rPr>
                <w:b/>
                <w:sz w:val="24"/>
                <w:szCs w:val="24"/>
              </w:rPr>
              <w:t>25 га</w:t>
            </w:r>
            <w:r w:rsidRPr="00C20E2C">
              <w:rPr>
                <w:sz w:val="24"/>
                <w:szCs w:val="24"/>
              </w:rPr>
              <w:t xml:space="preserve">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w:t>
            </w:r>
            <w:r w:rsidRPr="00C20E2C">
              <w:rPr>
                <w:b/>
                <w:sz w:val="24"/>
                <w:szCs w:val="24"/>
              </w:rPr>
              <w:t>25</w:t>
            </w:r>
            <w:r w:rsidRPr="00C20E2C">
              <w:rPr>
                <w:sz w:val="24"/>
                <w:szCs w:val="24"/>
              </w:rPr>
              <w:t xml:space="preserve"> до </w:t>
            </w:r>
            <w:r w:rsidRPr="00C20E2C">
              <w:rPr>
                <w:b/>
                <w:sz w:val="24"/>
                <w:szCs w:val="24"/>
              </w:rPr>
              <w:t>200 га</w:t>
            </w:r>
            <w:r w:rsidRPr="00C20E2C">
              <w:rPr>
                <w:sz w:val="24"/>
                <w:szCs w:val="24"/>
              </w:rPr>
              <w:t xml:space="preserve"> в установленных границах (промышленный узел).</w:t>
            </w:r>
          </w:p>
          <w:p w:rsidR="00C15ECB" w:rsidRPr="00C20E2C" w:rsidRDefault="00C15ECB" w:rsidP="00C15ECB">
            <w:pPr>
              <w:pStyle w:val="ab"/>
              <w:numPr>
                <w:ilvl w:val="0"/>
                <w:numId w:val="118"/>
              </w:numPr>
              <w:tabs>
                <w:tab w:val="left" w:pos="997"/>
              </w:tabs>
              <w:suppressAutoHyphens w:val="0"/>
              <w:autoSpaceDE/>
              <w:ind w:left="0" w:firstLine="0"/>
              <w:rPr>
                <w:sz w:val="24"/>
                <w:szCs w:val="24"/>
              </w:rPr>
            </w:pPr>
            <w:r w:rsidRPr="00C20E2C">
              <w:rPr>
                <w:sz w:val="24"/>
                <w:szCs w:val="24"/>
              </w:rPr>
              <w:t xml:space="preserve">Максимальный процент застройки – </w:t>
            </w:r>
            <w:r w:rsidRPr="00C20E2C">
              <w:rPr>
                <w:b/>
                <w:sz w:val="24"/>
                <w:szCs w:val="24"/>
              </w:rPr>
              <w:t>60 %.</w:t>
            </w:r>
          </w:p>
          <w:p w:rsidR="00C15ECB" w:rsidRPr="00C20E2C" w:rsidRDefault="00C15ECB" w:rsidP="00C15ECB">
            <w:pPr>
              <w:pStyle w:val="ab"/>
              <w:numPr>
                <w:ilvl w:val="0"/>
                <w:numId w:val="118"/>
              </w:numPr>
              <w:tabs>
                <w:tab w:val="left" w:pos="997"/>
              </w:tabs>
              <w:suppressAutoHyphens w:val="0"/>
              <w:autoSpaceDE/>
              <w:ind w:left="0" w:firstLine="0"/>
              <w:rPr>
                <w:sz w:val="24"/>
                <w:szCs w:val="24"/>
              </w:rPr>
            </w:pPr>
            <w:r w:rsidRPr="00C20E2C">
              <w:rPr>
                <w:sz w:val="24"/>
                <w:szCs w:val="24"/>
              </w:rPr>
              <w:t>Ориентировочный размер санитарно-защитной зоны:</w:t>
            </w:r>
          </w:p>
          <w:p w:rsidR="00C15ECB" w:rsidRPr="00C20E2C" w:rsidRDefault="00C15ECB" w:rsidP="00C15ECB">
            <w:pPr>
              <w:pStyle w:val="ab"/>
              <w:tabs>
                <w:tab w:val="left" w:pos="997"/>
              </w:tabs>
              <w:ind w:left="0" w:firstLine="0"/>
              <w:rPr>
                <w:sz w:val="24"/>
                <w:szCs w:val="24"/>
              </w:rPr>
            </w:pPr>
            <w:r w:rsidRPr="00C20E2C">
              <w:rPr>
                <w:sz w:val="24"/>
                <w:szCs w:val="24"/>
              </w:rPr>
              <w:t xml:space="preserve">- 300 м - для предприятий </w:t>
            </w:r>
            <w:r w:rsidRPr="00C20E2C">
              <w:rPr>
                <w:sz w:val="24"/>
                <w:szCs w:val="24"/>
                <w:lang w:val="en-US"/>
              </w:rPr>
              <w:t>III</w:t>
            </w:r>
            <w:r w:rsidRPr="00C20E2C">
              <w:rPr>
                <w:sz w:val="24"/>
                <w:szCs w:val="24"/>
              </w:rPr>
              <w:t xml:space="preserve"> класса опасности;</w:t>
            </w:r>
          </w:p>
          <w:p w:rsidR="00C15ECB" w:rsidRPr="00C20E2C" w:rsidRDefault="00C15ECB" w:rsidP="00C15ECB">
            <w:pPr>
              <w:pStyle w:val="ab"/>
              <w:tabs>
                <w:tab w:val="left" w:pos="997"/>
              </w:tabs>
              <w:ind w:left="0" w:firstLine="0"/>
              <w:rPr>
                <w:sz w:val="24"/>
                <w:szCs w:val="24"/>
              </w:rPr>
            </w:pPr>
            <w:r w:rsidRPr="00C20E2C">
              <w:rPr>
                <w:sz w:val="24"/>
                <w:szCs w:val="24"/>
              </w:rPr>
              <w:t xml:space="preserve">- 100 м – для предприятий </w:t>
            </w:r>
            <w:r w:rsidRPr="00C20E2C">
              <w:rPr>
                <w:sz w:val="24"/>
                <w:szCs w:val="24"/>
                <w:lang w:val="en-US"/>
              </w:rPr>
              <w:t>IV</w:t>
            </w:r>
            <w:r w:rsidRPr="00C20E2C">
              <w:rPr>
                <w:sz w:val="24"/>
                <w:szCs w:val="24"/>
              </w:rPr>
              <w:t xml:space="preserve"> класса опасности;</w:t>
            </w:r>
          </w:p>
          <w:p w:rsidR="00C15ECB" w:rsidRPr="00C20E2C" w:rsidRDefault="00C15ECB" w:rsidP="00C15ECB">
            <w:pPr>
              <w:pStyle w:val="ab"/>
              <w:tabs>
                <w:tab w:val="left" w:pos="997"/>
              </w:tabs>
              <w:ind w:left="0" w:firstLine="0"/>
              <w:rPr>
                <w:sz w:val="24"/>
                <w:szCs w:val="24"/>
              </w:rPr>
            </w:pPr>
            <w:r w:rsidRPr="00C20E2C">
              <w:rPr>
                <w:sz w:val="24"/>
                <w:szCs w:val="24"/>
              </w:rPr>
              <w:t xml:space="preserve">- 50 м – для предприятий </w:t>
            </w:r>
            <w:r w:rsidRPr="00C20E2C">
              <w:rPr>
                <w:sz w:val="24"/>
                <w:szCs w:val="24"/>
                <w:lang w:val="en-US"/>
              </w:rPr>
              <w:t>V</w:t>
            </w:r>
            <w:r w:rsidRPr="00C20E2C">
              <w:rPr>
                <w:sz w:val="24"/>
                <w:szCs w:val="24"/>
              </w:rPr>
              <w:t xml:space="preserve"> класса опасности.</w:t>
            </w:r>
          </w:p>
          <w:p w:rsidR="00C15ECB" w:rsidRPr="00C20E2C" w:rsidRDefault="00C15ECB" w:rsidP="00C15ECB">
            <w:pPr>
              <w:pStyle w:val="ab"/>
              <w:tabs>
                <w:tab w:val="left" w:pos="997"/>
              </w:tabs>
              <w:ind w:left="0" w:firstLine="0"/>
              <w:rPr>
                <w:sz w:val="24"/>
                <w:szCs w:val="24"/>
              </w:rPr>
            </w:pPr>
            <w:r w:rsidRPr="00C20E2C">
              <w:rPr>
                <w:sz w:val="24"/>
                <w:szCs w:val="24"/>
              </w:rPr>
              <w:t>Площадки для хозяйственных целей (размеры участков, особенности размещения и прочие параметры определяются по заданию на проектирование и в соответствии с действующими техническими регламентами, региональными и местными нормативами градостроительного проектирования).</w:t>
            </w:r>
          </w:p>
          <w:p w:rsidR="00C15ECB" w:rsidRPr="00C20E2C" w:rsidRDefault="00C15ECB" w:rsidP="00C15ECB">
            <w:pPr>
              <w:pStyle w:val="ab"/>
              <w:numPr>
                <w:ilvl w:val="0"/>
                <w:numId w:val="118"/>
              </w:numPr>
              <w:tabs>
                <w:tab w:val="left" w:pos="997"/>
              </w:tabs>
              <w:suppressAutoHyphens w:val="0"/>
              <w:autoSpaceDE/>
              <w:ind w:left="0" w:firstLine="0"/>
              <w:rPr>
                <w:sz w:val="24"/>
                <w:szCs w:val="24"/>
              </w:rPr>
            </w:pPr>
            <w:r w:rsidRPr="00C20E2C">
              <w:rPr>
                <w:sz w:val="24"/>
                <w:szCs w:val="24"/>
              </w:rPr>
              <w:t xml:space="preserve">Зеленые насаждения специального назначения (площадь участков, предназначенных для озеленения территории, следует определять из расчёта </w:t>
            </w:r>
            <w:r w:rsidRPr="00C20E2C">
              <w:rPr>
                <w:b/>
                <w:sz w:val="24"/>
                <w:szCs w:val="24"/>
              </w:rPr>
              <w:t>3 м2</w:t>
            </w:r>
            <w:r w:rsidRPr="00C20E2C">
              <w:rPr>
                <w:sz w:val="24"/>
                <w:szCs w:val="24"/>
              </w:rPr>
              <w:t xml:space="preserve"> на одного работающего в наиболее многочисленной смене).</w:t>
            </w:r>
          </w:p>
          <w:p w:rsidR="00C15ECB" w:rsidRPr="00C20E2C" w:rsidRDefault="00C15ECB" w:rsidP="00C15ECB">
            <w:pPr>
              <w:pStyle w:val="ab"/>
              <w:numPr>
                <w:ilvl w:val="0"/>
                <w:numId w:val="118"/>
              </w:numPr>
              <w:tabs>
                <w:tab w:val="left" w:pos="997"/>
              </w:tabs>
              <w:suppressAutoHyphens w:val="0"/>
              <w:autoSpaceDE/>
              <w:ind w:left="0" w:firstLine="0"/>
              <w:rPr>
                <w:sz w:val="24"/>
                <w:szCs w:val="24"/>
              </w:rPr>
            </w:pPr>
            <w:r w:rsidRPr="00C20E2C">
              <w:rPr>
                <w:sz w:val="24"/>
                <w:szCs w:val="24"/>
              </w:rPr>
              <w:t>Здания и сооружения, технологически связанные с основным видом разрешенного использования (параметры определяются по заданию на проектирование). В производственных зонах допускается размещение только объектов, связанных с функционированием предприятия, обеспечением производственного процесса или обслуживанием персонала.</w:t>
            </w:r>
          </w:p>
          <w:p w:rsidR="00C15ECB" w:rsidRPr="00C20E2C" w:rsidRDefault="00C15ECB" w:rsidP="00C15ECB">
            <w:pPr>
              <w:pStyle w:val="ab"/>
              <w:numPr>
                <w:ilvl w:val="0"/>
                <w:numId w:val="118"/>
              </w:numPr>
              <w:tabs>
                <w:tab w:val="left" w:pos="997"/>
              </w:tabs>
              <w:suppressAutoHyphens w:val="0"/>
              <w:autoSpaceDE/>
              <w:ind w:left="0" w:firstLine="0"/>
              <w:rPr>
                <w:sz w:val="24"/>
                <w:szCs w:val="24"/>
              </w:rPr>
            </w:pPr>
            <w:r w:rsidRPr="00C20E2C">
              <w:rPr>
                <w:sz w:val="24"/>
                <w:szCs w:val="24"/>
              </w:rPr>
              <w:t xml:space="preserve">Физкультурно-оздоровительные объекты закрытого типа для работников предприятия (площадки следует размещать с наветренной стороны по отношению к зданиям с производствами, выделяющими вредные выбросы в атмосферу. Размеры площадок надлежит принимать из расчета не более </w:t>
            </w:r>
            <w:r w:rsidRPr="00C20E2C">
              <w:rPr>
                <w:b/>
                <w:sz w:val="24"/>
                <w:szCs w:val="24"/>
              </w:rPr>
              <w:t>1 м2</w:t>
            </w:r>
            <w:r w:rsidRPr="00C20E2C">
              <w:rPr>
                <w:sz w:val="24"/>
                <w:szCs w:val="24"/>
              </w:rPr>
              <w:t xml:space="preserve"> на одного работающего в наиболее многочисленной смене).</w:t>
            </w:r>
          </w:p>
        </w:tc>
      </w:tr>
      <w:tr w:rsidR="00C15ECB" w:rsidRPr="00C20E2C" w:rsidTr="00AD1DAB">
        <w:trPr>
          <w:trHeight w:val="20"/>
        </w:trPr>
        <w:tc>
          <w:tcPr>
            <w:tcW w:w="2835" w:type="dxa"/>
            <w:vMerge/>
          </w:tcPr>
          <w:p w:rsidR="00C15ECB" w:rsidRPr="00C20E2C" w:rsidRDefault="00C15ECB" w:rsidP="00C15ECB">
            <w:pPr>
              <w:widowControl/>
              <w:suppressAutoHyphens w:val="0"/>
              <w:autoSpaceDE/>
              <w:ind w:firstLine="0"/>
              <w:contextualSpacing w:val="0"/>
              <w:rPr>
                <w:sz w:val="24"/>
                <w:szCs w:val="24"/>
              </w:rPr>
            </w:pPr>
          </w:p>
        </w:tc>
        <w:tc>
          <w:tcPr>
            <w:tcW w:w="3969" w:type="dxa"/>
            <w:vMerge/>
          </w:tcPr>
          <w:p w:rsidR="00C15ECB" w:rsidRPr="00C20E2C" w:rsidRDefault="00C15ECB" w:rsidP="00C15ECB">
            <w:pPr>
              <w:ind w:firstLine="0"/>
              <w:rPr>
                <w:sz w:val="24"/>
                <w:szCs w:val="24"/>
              </w:rPr>
            </w:pPr>
          </w:p>
        </w:tc>
        <w:tc>
          <w:tcPr>
            <w:tcW w:w="1020" w:type="dxa"/>
            <w:vMerge/>
          </w:tcPr>
          <w:p w:rsidR="00C15ECB" w:rsidRPr="00C20E2C" w:rsidRDefault="00C15ECB" w:rsidP="00C15ECB">
            <w:pPr>
              <w:ind w:firstLine="0"/>
              <w:rPr>
                <w:sz w:val="24"/>
                <w:szCs w:val="24"/>
              </w:rPr>
            </w:pPr>
          </w:p>
        </w:tc>
        <w:tc>
          <w:tcPr>
            <w:tcW w:w="2835" w:type="dxa"/>
          </w:tcPr>
          <w:p w:rsidR="00C15ECB" w:rsidRPr="00C20E2C" w:rsidRDefault="00C15ECB" w:rsidP="00C15ECB">
            <w:pPr>
              <w:ind w:firstLine="0"/>
              <w:rPr>
                <w:sz w:val="24"/>
                <w:szCs w:val="24"/>
              </w:rPr>
            </w:pPr>
            <w:r w:rsidRPr="00C20E2C">
              <w:rPr>
                <w:sz w:val="24"/>
                <w:szCs w:val="24"/>
              </w:rPr>
              <w:t>Промышленные предприятия и склады I</w:t>
            </w:r>
            <w:r w:rsidRPr="00C20E2C">
              <w:rPr>
                <w:sz w:val="24"/>
                <w:szCs w:val="24"/>
                <w:lang w:val="en-US"/>
              </w:rPr>
              <w:t>I</w:t>
            </w:r>
            <w:r w:rsidRPr="00C20E2C">
              <w:rPr>
                <w:sz w:val="24"/>
                <w:szCs w:val="24"/>
              </w:rPr>
              <w:t xml:space="preserve"> класса опасности</w:t>
            </w:r>
          </w:p>
          <w:p w:rsidR="00C15ECB" w:rsidRPr="00C20E2C" w:rsidRDefault="00C15ECB" w:rsidP="00C15ECB">
            <w:pPr>
              <w:ind w:firstLine="0"/>
              <w:rPr>
                <w:sz w:val="24"/>
                <w:szCs w:val="24"/>
              </w:rPr>
            </w:pPr>
          </w:p>
        </w:tc>
        <w:tc>
          <w:tcPr>
            <w:tcW w:w="11339" w:type="dxa"/>
          </w:tcPr>
          <w:p w:rsidR="00C15ECB" w:rsidRPr="00C20E2C" w:rsidRDefault="00C15ECB" w:rsidP="00C15ECB">
            <w:pPr>
              <w:pStyle w:val="ab"/>
              <w:widowControl/>
              <w:numPr>
                <w:ilvl w:val="0"/>
                <w:numId w:val="119"/>
              </w:numPr>
              <w:tabs>
                <w:tab w:val="left" w:pos="429"/>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C15ECB" w:rsidRPr="00C20E2C" w:rsidRDefault="00C15ECB" w:rsidP="00C15ECB">
            <w:pPr>
              <w:pStyle w:val="ab"/>
              <w:widowControl/>
              <w:numPr>
                <w:ilvl w:val="0"/>
                <w:numId w:val="119"/>
              </w:numPr>
              <w:tabs>
                <w:tab w:val="left" w:pos="429"/>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C15ECB" w:rsidRPr="00C20E2C" w:rsidRDefault="00C15ECB" w:rsidP="00C15ECB">
            <w:pPr>
              <w:pStyle w:val="ab"/>
              <w:widowControl/>
              <w:numPr>
                <w:ilvl w:val="0"/>
                <w:numId w:val="119"/>
              </w:numPr>
              <w:tabs>
                <w:tab w:val="left" w:pos="429"/>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C15ECB" w:rsidRPr="00C20E2C" w:rsidRDefault="00C15ECB" w:rsidP="00C15ECB">
            <w:pPr>
              <w:pStyle w:val="ab"/>
              <w:numPr>
                <w:ilvl w:val="0"/>
                <w:numId w:val="119"/>
              </w:numPr>
              <w:suppressAutoHyphens w:val="0"/>
              <w:autoSpaceDE/>
              <w:ind w:left="0" w:firstLine="0"/>
              <w:rPr>
                <w:sz w:val="24"/>
                <w:szCs w:val="24"/>
              </w:rPr>
            </w:pPr>
            <w:r w:rsidRPr="00C20E2C">
              <w:rPr>
                <w:sz w:val="24"/>
                <w:szCs w:val="24"/>
              </w:rPr>
              <w:t xml:space="preserve">В пределах производственной территориальной зоны могут размещаться площадки производственных предприятий – территории площадью до </w:t>
            </w:r>
            <w:r w:rsidRPr="00C20E2C">
              <w:rPr>
                <w:b/>
                <w:sz w:val="24"/>
                <w:szCs w:val="24"/>
              </w:rPr>
              <w:t>25 га</w:t>
            </w:r>
            <w:r w:rsidRPr="00C20E2C">
              <w:rPr>
                <w:sz w:val="24"/>
                <w:szCs w:val="24"/>
              </w:rPr>
              <w:t xml:space="preserve">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w:t>
            </w:r>
            <w:r w:rsidRPr="00C20E2C">
              <w:rPr>
                <w:b/>
                <w:sz w:val="24"/>
                <w:szCs w:val="24"/>
              </w:rPr>
              <w:t>25</w:t>
            </w:r>
            <w:r w:rsidRPr="00C20E2C">
              <w:rPr>
                <w:sz w:val="24"/>
                <w:szCs w:val="24"/>
              </w:rPr>
              <w:t xml:space="preserve"> до </w:t>
            </w:r>
            <w:r w:rsidRPr="00C20E2C">
              <w:rPr>
                <w:b/>
                <w:sz w:val="24"/>
                <w:szCs w:val="24"/>
              </w:rPr>
              <w:t>200 га</w:t>
            </w:r>
            <w:r w:rsidRPr="00C20E2C">
              <w:rPr>
                <w:sz w:val="24"/>
                <w:szCs w:val="24"/>
              </w:rPr>
              <w:t xml:space="preserve"> в установленных границах (промышленный узел).</w:t>
            </w:r>
          </w:p>
          <w:p w:rsidR="00C15ECB" w:rsidRPr="00C20E2C" w:rsidRDefault="00C15ECB" w:rsidP="00C15ECB">
            <w:pPr>
              <w:pStyle w:val="ab"/>
              <w:numPr>
                <w:ilvl w:val="0"/>
                <w:numId w:val="119"/>
              </w:numPr>
              <w:suppressAutoHyphens w:val="0"/>
              <w:autoSpaceDE/>
              <w:ind w:left="0" w:firstLine="0"/>
              <w:rPr>
                <w:sz w:val="24"/>
                <w:szCs w:val="24"/>
              </w:rPr>
            </w:pPr>
            <w:r w:rsidRPr="00C20E2C">
              <w:rPr>
                <w:sz w:val="24"/>
                <w:szCs w:val="24"/>
              </w:rPr>
              <w:t xml:space="preserve">Максимальный процент застройки – </w:t>
            </w:r>
            <w:r w:rsidRPr="00C20E2C">
              <w:rPr>
                <w:b/>
                <w:sz w:val="24"/>
                <w:szCs w:val="24"/>
              </w:rPr>
              <w:t>60 %.</w:t>
            </w:r>
          </w:p>
          <w:p w:rsidR="00C15ECB" w:rsidRPr="00C20E2C" w:rsidRDefault="00C15ECB" w:rsidP="00C15ECB">
            <w:pPr>
              <w:pStyle w:val="ab"/>
              <w:numPr>
                <w:ilvl w:val="0"/>
                <w:numId w:val="119"/>
              </w:numPr>
              <w:suppressAutoHyphens w:val="0"/>
              <w:autoSpaceDE/>
              <w:ind w:left="0" w:firstLine="0"/>
              <w:rPr>
                <w:sz w:val="24"/>
                <w:szCs w:val="24"/>
              </w:rPr>
            </w:pPr>
            <w:r w:rsidRPr="00C20E2C">
              <w:rPr>
                <w:sz w:val="24"/>
                <w:szCs w:val="24"/>
              </w:rPr>
              <w:t xml:space="preserve">Размер ориентировочной санитарно-защитной зоны для предприятий </w:t>
            </w:r>
            <w:r w:rsidRPr="00C20E2C">
              <w:rPr>
                <w:sz w:val="24"/>
                <w:szCs w:val="24"/>
                <w:lang w:val="en-US"/>
              </w:rPr>
              <w:t>II</w:t>
            </w:r>
            <w:r w:rsidRPr="00C20E2C">
              <w:rPr>
                <w:sz w:val="24"/>
                <w:szCs w:val="24"/>
              </w:rPr>
              <w:t xml:space="preserve"> класса опасности - </w:t>
            </w:r>
            <w:r w:rsidRPr="00C20E2C">
              <w:rPr>
                <w:b/>
                <w:sz w:val="24"/>
                <w:szCs w:val="24"/>
              </w:rPr>
              <w:t>500 м</w:t>
            </w:r>
            <w:r w:rsidRPr="00C20E2C">
              <w:rPr>
                <w:sz w:val="24"/>
                <w:szCs w:val="24"/>
              </w:rPr>
              <w:t>.</w:t>
            </w:r>
          </w:p>
          <w:p w:rsidR="00C15ECB" w:rsidRPr="00C20E2C" w:rsidRDefault="00C15ECB" w:rsidP="00C15ECB">
            <w:pPr>
              <w:pStyle w:val="ab"/>
              <w:numPr>
                <w:ilvl w:val="0"/>
                <w:numId w:val="119"/>
              </w:numPr>
              <w:suppressAutoHyphens w:val="0"/>
              <w:autoSpaceDE/>
              <w:ind w:left="0" w:firstLine="0"/>
              <w:rPr>
                <w:sz w:val="24"/>
                <w:szCs w:val="24"/>
              </w:rPr>
            </w:pPr>
            <w:r w:rsidRPr="00C20E2C">
              <w:rPr>
                <w:sz w:val="24"/>
                <w:szCs w:val="24"/>
              </w:rPr>
              <w:t>Площадки для хозяйственных целей (размеры участков, особенности размещения и прочие параметры определяются по заданию на проектирование и в соответствии с действующими техническими регламентами, региональными и местными нормативами градостроительного проектирования).</w:t>
            </w:r>
          </w:p>
          <w:p w:rsidR="00C15ECB" w:rsidRPr="00C20E2C" w:rsidRDefault="00C15ECB" w:rsidP="00C15ECB">
            <w:pPr>
              <w:pStyle w:val="ab"/>
              <w:numPr>
                <w:ilvl w:val="0"/>
                <w:numId w:val="119"/>
              </w:numPr>
              <w:suppressAutoHyphens w:val="0"/>
              <w:autoSpaceDE/>
              <w:ind w:left="0" w:firstLine="0"/>
              <w:rPr>
                <w:sz w:val="24"/>
                <w:szCs w:val="24"/>
              </w:rPr>
            </w:pPr>
            <w:r w:rsidRPr="00C20E2C">
              <w:rPr>
                <w:sz w:val="24"/>
                <w:szCs w:val="24"/>
              </w:rPr>
              <w:t xml:space="preserve">Зеленые насаждения специального назначения (площадь участков, предназначенных для озеленения территории, следует определять из расчёта </w:t>
            </w:r>
            <w:r w:rsidRPr="00C20E2C">
              <w:rPr>
                <w:b/>
                <w:sz w:val="24"/>
                <w:szCs w:val="24"/>
              </w:rPr>
              <w:t>3 м2</w:t>
            </w:r>
            <w:r w:rsidRPr="00C20E2C">
              <w:rPr>
                <w:sz w:val="24"/>
                <w:szCs w:val="24"/>
              </w:rPr>
              <w:t xml:space="preserve"> на одного работающего в наиболее многочисленной смене).</w:t>
            </w:r>
          </w:p>
          <w:p w:rsidR="00C15ECB" w:rsidRPr="00C20E2C" w:rsidRDefault="00C15ECB" w:rsidP="00C15ECB">
            <w:pPr>
              <w:pStyle w:val="ab"/>
              <w:numPr>
                <w:ilvl w:val="0"/>
                <w:numId w:val="119"/>
              </w:numPr>
              <w:suppressAutoHyphens w:val="0"/>
              <w:autoSpaceDE/>
              <w:ind w:left="0" w:firstLine="0"/>
              <w:rPr>
                <w:sz w:val="24"/>
                <w:szCs w:val="24"/>
              </w:rPr>
            </w:pPr>
            <w:r w:rsidRPr="00C20E2C">
              <w:rPr>
                <w:sz w:val="24"/>
                <w:szCs w:val="24"/>
              </w:rPr>
              <w:t>Здания и сооружения, технологически связанные с основным видом разрешенного использования (параметры определяются по заданию на проектирование). В производственных зонах допускается размещение только объектов, связанных с функционированием предприятия, обеспечением производственного процесса или обслуживанием персонала).</w:t>
            </w:r>
          </w:p>
        </w:tc>
      </w:tr>
      <w:tr w:rsidR="00C15ECB" w:rsidRPr="00C20E2C" w:rsidTr="00AD1DAB">
        <w:trPr>
          <w:trHeight w:val="20"/>
        </w:trPr>
        <w:tc>
          <w:tcPr>
            <w:tcW w:w="2835" w:type="dxa"/>
          </w:tcPr>
          <w:p w:rsidR="00C15ECB" w:rsidRPr="00C20E2C" w:rsidRDefault="00C15ECB" w:rsidP="00C15ECB">
            <w:pPr>
              <w:pStyle w:val="affffff8"/>
              <w:ind w:firstLine="0"/>
              <w:rPr>
                <w:sz w:val="24"/>
                <w:szCs w:val="24"/>
              </w:rPr>
            </w:pPr>
            <w:r w:rsidRPr="00C20E2C">
              <w:rPr>
                <w:sz w:val="24"/>
                <w:szCs w:val="24"/>
              </w:rPr>
              <w:t>Магазины</w:t>
            </w:r>
          </w:p>
        </w:tc>
        <w:tc>
          <w:tcPr>
            <w:tcW w:w="3969" w:type="dxa"/>
          </w:tcPr>
          <w:p w:rsidR="00C15ECB" w:rsidRPr="00C20E2C" w:rsidRDefault="00C15ECB" w:rsidP="00C15ECB">
            <w:pPr>
              <w:pStyle w:val="affffff8"/>
              <w:ind w:firstLine="0"/>
              <w:rPr>
                <w:sz w:val="24"/>
                <w:szCs w:val="24"/>
              </w:rPr>
            </w:pPr>
            <w:r w:rsidRPr="00C20E2C">
              <w:rPr>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020" w:type="dxa"/>
          </w:tcPr>
          <w:p w:rsidR="00C15ECB" w:rsidRPr="00C20E2C" w:rsidRDefault="00C15ECB" w:rsidP="00C15ECB">
            <w:pPr>
              <w:pStyle w:val="affffff8"/>
              <w:ind w:firstLine="0"/>
              <w:jc w:val="center"/>
              <w:rPr>
                <w:sz w:val="24"/>
                <w:szCs w:val="24"/>
              </w:rPr>
            </w:pPr>
            <w:r w:rsidRPr="00C20E2C">
              <w:rPr>
                <w:sz w:val="24"/>
                <w:szCs w:val="24"/>
              </w:rPr>
              <w:t>4.4</w:t>
            </w:r>
          </w:p>
        </w:tc>
        <w:tc>
          <w:tcPr>
            <w:tcW w:w="2835" w:type="dxa"/>
          </w:tcPr>
          <w:p w:rsidR="00C15ECB" w:rsidRPr="00C20E2C" w:rsidRDefault="00C15ECB" w:rsidP="00C15ECB">
            <w:pPr>
              <w:ind w:firstLine="0"/>
              <w:rPr>
                <w:sz w:val="24"/>
                <w:szCs w:val="24"/>
              </w:rPr>
            </w:pPr>
            <w:r w:rsidRPr="00C20E2C">
              <w:rPr>
                <w:sz w:val="24"/>
                <w:szCs w:val="24"/>
              </w:rPr>
              <w:t xml:space="preserve">Магазин </w:t>
            </w:r>
          </w:p>
        </w:tc>
        <w:tc>
          <w:tcPr>
            <w:tcW w:w="11339" w:type="dxa"/>
          </w:tcPr>
          <w:p w:rsidR="00C15ECB" w:rsidRPr="00C20E2C" w:rsidRDefault="00C15ECB" w:rsidP="00C15ECB">
            <w:pPr>
              <w:pStyle w:val="ab"/>
              <w:widowControl/>
              <w:numPr>
                <w:ilvl w:val="0"/>
                <w:numId w:val="115"/>
              </w:numPr>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C15ECB" w:rsidRPr="00C20E2C" w:rsidRDefault="00C15ECB" w:rsidP="00C15ECB">
            <w:pPr>
              <w:pStyle w:val="ab"/>
              <w:widowControl/>
              <w:numPr>
                <w:ilvl w:val="0"/>
                <w:numId w:val="115"/>
              </w:numPr>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C15ECB" w:rsidRPr="00C20E2C" w:rsidRDefault="00C15ECB" w:rsidP="00C15ECB">
            <w:pPr>
              <w:pStyle w:val="ab"/>
              <w:widowControl/>
              <w:numPr>
                <w:ilvl w:val="0"/>
                <w:numId w:val="115"/>
              </w:numPr>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C15ECB" w:rsidRPr="00C20E2C" w:rsidRDefault="00C15ECB" w:rsidP="00C15ECB">
            <w:pPr>
              <w:pStyle w:val="ab"/>
              <w:widowControl/>
              <w:numPr>
                <w:ilvl w:val="0"/>
                <w:numId w:val="115"/>
              </w:numPr>
              <w:suppressAutoHyphens w:val="0"/>
              <w:autoSpaceDE/>
              <w:ind w:left="0" w:firstLine="0"/>
              <w:rPr>
                <w:sz w:val="24"/>
                <w:szCs w:val="24"/>
              </w:rPr>
            </w:pPr>
            <w:r w:rsidRPr="00C20E2C">
              <w:rPr>
                <w:iCs/>
                <w:sz w:val="24"/>
                <w:szCs w:val="24"/>
              </w:rPr>
              <w:t xml:space="preserve">Максимальный процент застройки – </w:t>
            </w:r>
            <w:r w:rsidRPr="00C20E2C">
              <w:rPr>
                <w:b/>
                <w:sz w:val="24"/>
                <w:szCs w:val="24"/>
              </w:rPr>
              <w:t>80%.</w:t>
            </w:r>
          </w:p>
          <w:p w:rsidR="00C15ECB" w:rsidRPr="00C20E2C" w:rsidRDefault="00C15ECB" w:rsidP="00C15ECB">
            <w:pPr>
              <w:pStyle w:val="ab"/>
              <w:widowControl/>
              <w:numPr>
                <w:ilvl w:val="0"/>
                <w:numId w:val="115"/>
              </w:numPr>
              <w:suppressAutoHyphens w:val="0"/>
              <w:autoSpaceDE/>
              <w:ind w:left="0" w:firstLine="0"/>
              <w:rPr>
                <w:sz w:val="24"/>
                <w:szCs w:val="24"/>
              </w:rPr>
            </w:pPr>
            <w:r w:rsidRPr="00C20E2C">
              <w:rPr>
                <w:sz w:val="24"/>
                <w:szCs w:val="24"/>
              </w:rPr>
              <w:t>В данной зоне допускается размещать магазины товаров первой необходимости.</w:t>
            </w:r>
          </w:p>
        </w:tc>
      </w:tr>
      <w:tr w:rsidR="00C15ECB" w:rsidRPr="00C20E2C" w:rsidTr="00AD1DAB">
        <w:trPr>
          <w:trHeight w:val="20"/>
        </w:trPr>
        <w:tc>
          <w:tcPr>
            <w:tcW w:w="2835" w:type="dxa"/>
          </w:tcPr>
          <w:p w:rsidR="00C15ECB" w:rsidRPr="00C20E2C" w:rsidRDefault="00C15ECB" w:rsidP="00C15ECB">
            <w:pPr>
              <w:pStyle w:val="affffff8"/>
              <w:ind w:firstLine="0"/>
              <w:rPr>
                <w:sz w:val="24"/>
                <w:szCs w:val="24"/>
              </w:rPr>
            </w:pPr>
            <w:r w:rsidRPr="00C20E2C">
              <w:rPr>
                <w:sz w:val="24"/>
                <w:szCs w:val="24"/>
              </w:rPr>
              <w:t>Общественное питание</w:t>
            </w:r>
          </w:p>
        </w:tc>
        <w:tc>
          <w:tcPr>
            <w:tcW w:w="3969" w:type="dxa"/>
          </w:tcPr>
          <w:p w:rsidR="00C15ECB" w:rsidRPr="00C20E2C" w:rsidRDefault="00C15ECB" w:rsidP="00C15ECB">
            <w:pPr>
              <w:pStyle w:val="affffff8"/>
              <w:ind w:firstLine="0"/>
              <w:rPr>
                <w:sz w:val="24"/>
                <w:szCs w:val="24"/>
              </w:rPr>
            </w:pPr>
            <w:r w:rsidRPr="00C20E2C">
              <w:rPr>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020" w:type="dxa"/>
          </w:tcPr>
          <w:p w:rsidR="00C15ECB" w:rsidRPr="00C20E2C" w:rsidRDefault="00C15ECB" w:rsidP="00C15ECB">
            <w:pPr>
              <w:pStyle w:val="affffff8"/>
              <w:ind w:firstLine="0"/>
              <w:jc w:val="center"/>
              <w:rPr>
                <w:sz w:val="24"/>
                <w:szCs w:val="24"/>
              </w:rPr>
            </w:pPr>
            <w:r w:rsidRPr="00C20E2C">
              <w:rPr>
                <w:sz w:val="24"/>
                <w:szCs w:val="24"/>
              </w:rPr>
              <w:t>4.6</w:t>
            </w:r>
          </w:p>
        </w:tc>
        <w:tc>
          <w:tcPr>
            <w:tcW w:w="2835" w:type="dxa"/>
          </w:tcPr>
          <w:p w:rsidR="00C15ECB" w:rsidRPr="00C20E2C" w:rsidRDefault="00C15ECB" w:rsidP="00C15ECB">
            <w:pPr>
              <w:ind w:firstLine="0"/>
              <w:rPr>
                <w:sz w:val="24"/>
                <w:szCs w:val="24"/>
              </w:rPr>
            </w:pPr>
            <w:r w:rsidRPr="00C20E2C">
              <w:rPr>
                <w:sz w:val="24"/>
                <w:szCs w:val="24"/>
              </w:rPr>
              <w:t>Объекты капитального строительства в целях устройства мест общественного питания (рестораны, кафе, столовые, закусочные, бары)</w:t>
            </w:r>
          </w:p>
        </w:tc>
        <w:tc>
          <w:tcPr>
            <w:tcW w:w="11339" w:type="dxa"/>
          </w:tcPr>
          <w:p w:rsidR="00C15ECB" w:rsidRPr="00C20E2C" w:rsidRDefault="00C15ECB" w:rsidP="00C15ECB">
            <w:pPr>
              <w:widowControl/>
              <w:numPr>
                <w:ilvl w:val="3"/>
                <w:numId w:val="104"/>
              </w:numPr>
              <w:suppressAutoHyphens w:val="0"/>
              <w:autoSpaceDE/>
              <w:ind w:left="0" w:firstLine="0"/>
              <w:contextualSpacing w:val="0"/>
              <w:rPr>
                <w:sz w:val="24"/>
                <w:szCs w:val="24"/>
              </w:rPr>
            </w:pPr>
            <w:r w:rsidRPr="00C20E2C">
              <w:rPr>
                <w:sz w:val="24"/>
                <w:szCs w:val="24"/>
              </w:rPr>
              <w:t>Объекты общественного питания не более 50 посадочных мест.</w:t>
            </w:r>
          </w:p>
          <w:p w:rsidR="00C15ECB" w:rsidRPr="00C20E2C" w:rsidRDefault="00C15ECB" w:rsidP="00C15ECB">
            <w:pPr>
              <w:widowControl/>
              <w:numPr>
                <w:ilvl w:val="3"/>
                <w:numId w:val="104"/>
              </w:numPr>
              <w:suppressAutoHyphens w:val="0"/>
              <w:autoSpaceDE/>
              <w:ind w:left="0" w:firstLine="0"/>
              <w:contextualSpacing w:val="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C15ECB" w:rsidRPr="00C20E2C" w:rsidRDefault="00C15ECB" w:rsidP="00C15ECB">
            <w:pPr>
              <w:widowControl/>
              <w:numPr>
                <w:ilvl w:val="3"/>
                <w:numId w:val="104"/>
              </w:numPr>
              <w:suppressAutoHyphens w:val="0"/>
              <w:autoSpaceDE/>
              <w:ind w:left="0" w:firstLine="0"/>
              <w:contextualSpacing w:val="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C15ECB" w:rsidRPr="00C20E2C" w:rsidRDefault="00C15ECB" w:rsidP="00C15ECB">
            <w:pPr>
              <w:widowControl/>
              <w:numPr>
                <w:ilvl w:val="3"/>
                <w:numId w:val="104"/>
              </w:numPr>
              <w:suppressAutoHyphens w:val="0"/>
              <w:autoSpaceDE/>
              <w:ind w:left="0" w:firstLine="0"/>
              <w:contextualSpacing w:val="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C15ECB" w:rsidRPr="00C20E2C" w:rsidRDefault="00C15ECB" w:rsidP="00C15ECB">
            <w:pPr>
              <w:widowControl/>
              <w:numPr>
                <w:ilvl w:val="3"/>
                <w:numId w:val="104"/>
              </w:numPr>
              <w:suppressAutoHyphens w:val="0"/>
              <w:autoSpaceDE/>
              <w:ind w:left="0" w:firstLine="0"/>
              <w:contextualSpacing w:val="0"/>
              <w:rPr>
                <w:sz w:val="24"/>
                <w:szCs w:val="24"/>
              </w:rPr>
            </w:pPr>
            <w:r w:rsidRPr="00C20E2C">
              <w:rPr>
                <w:iCs/>
                <w:sz w:val="24"/>
                <w:szCs w:val="24"/>
              </w:rPr>
              <w:t>Максимальный процент застройки –</w:t>
            </w:r>
            <w:r w:rsidRPr="00C20E2C">
              <w:rPr>
                <w:sz w:val="24"/>
                <w:szCs w:val="24"/>
              </w:rPr>
              <w:t xml:space="preserve"> </w:t>
            </w:r>
            <w:r w:rsidRPr="00C20E2C">
              <w:rPr>
                <w:b/>
                <w:sz w:val="24"/>
                <w:szCs w:val="24"/>
              </w:rPr>
              <w:t>80%.</w:t>
            </w:r>
          </w:p>
        </w:tc>
      </w:tr>
      <w:tr w:rsidR="00C15ECB" w:rsidRPr="00C20E2C" w:rsidTr="00AD1DAB">
        <w:trPr>
          <w:trHeight w:val="20"/>
        </w:trPr>
        <w:tc>
          <w:tcPr>
            <w:tcW w:w="2835" w:type="dxa"/>
            <w:vMerge w:val="restart"/>
          </w:tcPr>
          <w:p w:rsidR="00C15ECB" w:rsidRPr="00C20E2C" w:rsidRDefault="00C15ECB" w:rsidP="00C15ECB">
            <w:pPr>
              <w:pStyle w:val="affffff8"/>
              <w:ind w:firstLine="0"/>
              <w:rPr>
                <w:sz w:val="24"/>
                <w:szCs w:val="24"/>
              </w:rPr>
            </w:pPr>
            <w:r w:rsidRPr="00C20E2C">
              <w:rPr>
                <w:sz w:val="24"/>
                <w:szCs w:val="24"/>
              </w:rPr>
              <w:t>Гостиничное обслуживание</w:t>
            </w:r>
          </w:p>
        </w:tc>
        <w:tc>
          <w:tcPr>
            <w:tcW w:w="3969" w:type="dxa"/>
            <w:vMerge w:val="restart"/>
          </w:tcPr>
          <w:p w:rsidR="00C15ECB" w:rsidRPr="00C20E2C" w:rsidRDefault="00C15ECB" w:rsidP="00C15ECB">
            <w:pPr>
              <w:pStyle w:val="affffff8"/>
              <w:ind w:firstLine="0"/>
              <w:rPr>
                <w:sz w:val="24"/>
                <w:szCs w:val="24"/>
              </w:rPr>
            </w:pPr>
            <w:r w:rsidRPr="00C20E2C">
              <w:rPr>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020" w:type="dxa"/>
            <w:vMerge w:val="restart"/>
          </w:tcPr>
          <w:p w:rsidR="00C15ECB" w:rsidRPr="00C20E2C" w:rsidRDefault="00C15ECB" w:rsidP="00C15ECB">
            <w:pPr>
              <w:pStyle w:val="affffff8"/>
              <w:ind w:firstLine="0"/>
              <w:jc w:val="center"/>
              <w:rPr>
                <w:sz w:val="24"/>
                <w:szCs w:val="24"/>
              </w:rPr>
            </w:pPr>
            <w:r w:rsidRPr="00C20E2C">
              <w:rPr>
                <w:sz w:val="24"/>
                <w:szCs w:val="24"/>
              </w:rPr>
              <w:t>4.7</w:t>
            </w:r>
          </w:p>
        </w:tc>
        <w:tc>
          <w:tcPr>
            <w:tcW w:w="2835" w:type="dxa"/>
          </w:tcPr>
          <w:p w:rsidR="00C15ECB" w:rsidRPr="00C20E2C" w:rsidRDefault="00C15ECB" w:rsidP="00C15ECB">
            <w:pPr>
              <w:ind w:firstLine="0"/>
              <w:rPr>
                <w:sz w:val="24"/>
                <w:szCs w:val="24"/>
              </w:rPr>
            </w:pPr>
            <w:r w:rsidRPr="00C20E2C">
              <w:rPr>
                <w:sz w:val="24"/>
                <w:szCs w:val="24"/>
              </w:rPr>
              <w:t>Гостиница</w:t>
            </w:r>
          </w:p>
        </w:tc>
        <w:tc>
          <w:tcPr>
            <w:tcW w:w="11339" w:type="dxa"/>
            <w:vMerge w:val="restart"/>
          </w:tcPr>
          <w:p w:rsidR="00C15ECB" w:rsidRPr="00C20E2C" w:rsidRDefault="00C15ECB" w:rsidP="00C15ECB">
            <w:pPr>
              <w:pStyle w:val="ab"/>
              <w:widowControl/>
              <w:numPr>
                <w:ilvl w:val="0"/>
                <w:numId w:val="114"/>
              </w:numPr>
              <w:tabs>
                <w:tab w:val="left" w:pos="429"/>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C15ECB" w:rsidRPr="00C20E2C" w:rsidRDefault="00C15ECB" w:rsidP="00C15ECB">
            <w:pPr>
              <w:pStyle w:val="ab"/>
              <w:widowControl/>
              <w:numPr>
                <w:ilvl w:val="0"/>
                <w:numId w:val="114"/>
              </w:numPr>
              <w:tabs>
                <w:tab w:val="left" w:pos="429"/>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C15ECB" w:rsidRPr="00C20E2C" w:rsidRDefault="00C15ECB" w:rsidP="00C15ECB">
            <w:pPr>
              <w:pStyle w:val="ab"/>
              <w:widowControl/>
              <w:numPr>
                <w:ilvl w:val="0"/>
                <w:numId w:val="114"/>
              </w:numPr>
              <w:tabs>
                <w:tab w:val="left" w:pos="429"/>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C15ECB" w:rsidRPr="00C20E2C" w:rsidRDefault="00C15ECB" w:rsidP="00C15ECB">
            <w:pPr>
              <w:pStyle w:val="ab"/>
              <w:widowControl/>
              <w:numPr>
                <w:ilvl w:val="0"/>
                <w:numId w:val="114"/>
              </w:numPr>
              <w:suppressAutoHyphens w:val="0"/>
              <w:autoSpaceDE/>
              <w:ind w:left="0" w:firstLine="0"/>
              <w:rPr>
                <w:sz w:val="24"/>
                <w:szCs w:val="24"/>
              </w:rPr>
            </w:pPr>
            <w:r w:rsidRPr="00C20E2C">
              <w:rPr>
                <w:iCs/>
                <w:sz w:val="24"/>
                <w:szCs w:val="24"/>
              </w:rPr>
              <w:t>Максимальный процент застройки</w:t>
            </w:r>
            <w:r w:rsidRPr="00C20E2C">
              <w:rPr>
                <w:sz w:val="24"/>
                <w:szCs w:val="24"/>
              </w:rPr>
              <w:t xml:space="preserve"> – </w:t>
            </w:r>
            <w:r w:rsidRPr="00C20E2C">
              <w:rPr>
                <w:b/>
                <w:sz w:val="24"/>
                <w:szCs w:val="24"/>
              </w:rPr>
              <w:t>80%.</w:t>
            </w:r>
          </w:p>
        </w:tc>
      </w:tr>
      <w:tr w:rsidR="00C15ECB" w:rsidRPr="00C20E2C" w:rsidTr="00AD1DAB">
        <w:trPr>
          <w:trHeight w:val="20"/>
        </w:trPr>
        <w:tc>
          <w:tcPr>
            <w:tcW w:w="2835" w:type="dxa"/>
            <w:vMerge/>
          </w:tcPr>
          <w:p w:rsidR="00C15ECB" w:rsidRPr="00C20E2C" w:rsidRDefault="00C15ECB" w:rsidP="00C15ECB">
            <w:pPr>
              <w:widowControl/>
              <w:suppressAutoHyphens w:val="0"/>
              <w:autoSpaceDE/>
              <w:ind w:firstLine="0"/>
              <w:contextualSpacing w:val="0"/>
              <w:rPr>
                <w:sz w:val="24"/>
                <w:szCs w:val="24"/>
              </w:rPr>
            </w:pPr>
          </w:p>
        </w:tc>
        <w:tc>
          <w:tcPr>
            <w:tcW w:w="3969" w:type="dxa"/>
            <w:vMerge/>
          </w:tcPr>
          <w:p w:rsidR="00C15ECB" w:rsidRPr="00C20E2C" w:rsidRDefault="00C15ECB" w:rsidP="00C15ECB">
            <w:pPr>
              <w:ind w:firstLine="0"/>
              <w:rPr>
                <w:sz w:val="24"/>
                <w:szCs w:val="24"/>
              </w:rPr>
            </w:pPr>
          </w:p>
        </w:tc>
        <w:tc>
          <w:tcPr>
            <w:tcW w:w="1020" w:type="dxa"/>
            <w:vMerge/>
          </w:tcPr>
          <w:p w:rsidR="00C15ECB" w:rsidRPr="00C20E2C" w:rsidRDefault="00C15ECB" w:rsidP="00C15ECB">
            <w:pPr>
              <w:ind w:firstLine="0"/>
              <w:rPr>
                <w:sz w:val="24"/>
                <w:szCs w:val="24"/>
              </w:rPr>
            </w:pPr>
          </w:p>
        </w:tc>
        <w:tc>
          <w:tcPr>
            <w:tcW w:w="2835" w:type="dxa"/>
          </w:tcPr>
          <w:p w:rsidR="00C15ECB" w:rsidRPr="00C20E2C" w:rsidRDefault="00C15ECB" w:rsidP="00C15ECB">
            <w:pPr>
              <w:ind w:firstLine="0"/>
              <w:rPr>
                <w:sz w:val="24"/>
                <w:szCs w:val="24"/>
              </w:rPr>
            </w:pPr>
            <w:r w:rsidRPr="00C20E2C">
              <w:rPr>
                <w:sz w:val="24"/>
                <w:szCs w:val="24"/>
              </w:rPr>
              <w:t xml:space="preserve">Иные здания, используемые с целью извлечения предпринимательской выгоды из предоставления жилого помещения для временного проживания в них </w:t>
            </w:r>
          </w:p>
        </w:tc>
        <w:tc>
          <w:tcPr>
            <w:tcW w:w="11339" w:type="dxa"/>
            <w:vMerge/>
          </w:tcPr>
          <w:p w:rsidR="00C15ECB" w:rsidRPr="00C20E2C" w:rsidRDefault="00C15ECB" w:rsidP="00C15ECB">
            <w:pPr>
              <w:pStyle w:val="ab"/>
              <w:tabs>
                <w:tab w:val="left" w:pos="429"/>
              </w:tabs>
              <w:ind w:left="0" w:firstLine="0"/>
              <w:rPr>
                <w:iCs/>
                <w:sz w:val="24"/>
                <w:szCs w:val="24"/>
              </w:rPr>
            </w:pPr>
          </w:p>
        </w:tc>
      </w:tr>
      <w:tr w:rsidR="00C15ECB" w:rsidRPr="00C20E2C" w:rsidTr="00AD1DAB">
        <w:trPr>
          <w:trHeight w:val="20"/>
        </w:trPr>
        <w:tc>
          <w:tcPr>
            <w:tcW w:w="2835" w:type="dxa"/>
          </w:tcPr>
          <w:p w:rsidR="00C15ECB" w:rsidRPr="00C20E2C" w:rsidRDefault="00C15ECB" w:rsidP="00C15ECB">
            <w:pPr>
              <w:widowControl/>
              <w:suppressAutoHyphens w:val="0"/>
              <w:autoSpaceDE/>
              <w:ind w:firstLine="0"/>
              <w:contextualSpacing w:val="0"/>
              <w:rPr>
                <w:sz w:val="24"/>
                <w:szCs w:val="24"/>
              </w:rPr>
            </w:pPr>
            <w:r w:rsidRPr="00C20E2C">
              <w:rPr>
                <w:sz w:val="24"/>
                <w:szCs w:val="24"/>
              </w:rPr>
              <w:t>Спорт</w:t>
            </w:r>
          </w:p>
        </w:tc>
        <w:tc>
          <w:tcPr>
            <w:tcW w:w="3969" w:type="dxa"/>
          </w:tcPr>
          <w:p w:rsidR="00C15ECB" w:rsidRPr="00C20E2C" w:rsidRDefault="00C15ECB" w:rsidP="00C15ECB">
            <w:pPr>
              <w:ind w:firstLine="0"/>
              <w:rPr>
                <w:sz w:val="24"/>
                <w:szCs w:val="24"/>
              </w:rPr>
            </w:pPr>
            <w:r w:rsidRPr="00C20E2C">
              <w:rPr>
                <w:sz w:val="24"/>
                <w:szCs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C15ECB" w:rsidRPr="00C20E2C" w:rsidRDefault="00C15ECB" w:rsidP="00C15ECB">
            <w:pPr>
              <w:ind w:firstLine="0"/>
              <w:rPr>
                <w:sz w:val="24"/>
                <w:szCs w:val="24"/>
              </w:rPr>
            </w:pPr>
            <w:r w:rsidRPr="00C20E2C">
              <w:rPr>
                <w:sz w:val="24"/>
                <w:szCs w:val="24"/>
              </w:rPr>
              <w:t>размещение спортивных баз и лагерей</w:t>
            </w:r>
          </w:p>
        </w:tc>
        <w:tc>
          <w:tcPr>
            <w:tcW w:w="1020" w:type="dxa"/>
          </w:tcPr>
          <w:p w:rsidR="00C15ECB" w:rsidRPr="00C20E2C" w:rsidRDefault="00C15ECB" w:rsidP="00C15ECB">
            <w:pPr>
              <w:ind w:firstLine="0"/>
              <w:rPr>
                <w:sz w:val="24"/>
                <w:szCs w:val="24"/>
              </w:rPr>
            </w:pPr>
            <w:r w:rsidRPr="00C20E2C">
              <w:rPr>
                <w:sz w:val="24"/>
                <w:szCs w:val="24"/>
              </w:rPr>
              <w:t>5.1</w:t>
            </w:r>
          </w:p>
        </w:tc>
        <w:tc>
          <w:tcPr>
            <w:tcW w:w="2835" w:type="dxa"/>
          </w:tcPr>
          <w:p w:rsidR="00C15ECB" w:rsidRPr="00C20E2C" w:rsidRDefault="00C15ECB" w:rsidP="00C15ECB">
            <w:pPr>
              <w:ind w:firstLine="0"/>
              <w:rPr>
                <w:sz w:val="24"/>
                <w:szCs w:val="24"/>
              </w:rPr>
            </w:pPr>
            <w:r w:rsidRPr="00C20E2C">
              <w:rPr>
                <w:sz w:val="24"/>
                <w:szCs w:val="24"/>
              </w:rPr>
              <w:t>Спорт</w:t>
            </w:r>
          </w:p>
        </w:tc>
        <w:tc>
          <w:tcPr>
            <w:tcW w:w="11339" w:type="dxa"/>
          </w:tcPr>
          <w:p w:rsidR="00C15ECB" w:rsidRPr="00C20E2C" w:rsidRDefault="00C15ECB" w:rsidP="00C15ECB">
            <w:pPr>
              <w:widowControl/>
              <w:numPr>
                <w:ilvl w:val="0"/>
                <w:numId w:val="174"/>
              </w:numPr>
              <w:tabs>
                <w:tab w:val="left" w:pos="429"/>
              </w:tabs>
              <w:suppressAutoHyphens w:val="0"/>
              <w:autoSpaceDE/>
              <w:ind w:left="0" w:firstLine="0"/>
              <w:rPr>
                <w:sz w:val="24"/>
                <w:szCs w:val="24"/>
                <w:lang w:eastAsia="en-US"/>
              </w:rPr>
            </w:pPr>
            <w:r w:rsidRPr="00C20E2C">
              <w:rPr>
                <w:iCs/>
                <w:sz w:val="24"/>
                <w:szCs w:val="24"/>
                <w:lang w:eastAsia="en-US"/>
              </w:rPr>
              <w:t>Предельные (минимальные и (или) максимальные) размеры земельных участков, в том числе их площадь – не нормируется</w:t>
            </w:r>
            <w:r w:rsidRPr="00C20E2C">
              <w:rPr>
                <w:sz w:val="24"/>
                <w:szCs w:val="24"/>
                <w:lang w:eastAsia="en-US"/>
              </w:rPr>
              <w:t>.</w:t>
            </w:r>
          </w:p>
          <w:p w:rsidR="00C15ECB" w:rsidRPr="00C20E2C" w:rsidRDefault="00C15ECB" w:rsidP="00C15ECB">
            <w:pPr>
              <w:widowControl/>
              <w:numPr>
                <w:ilvl w:val="0"/>
                <w:numId w:val="174"/>
              </w:numPr>
              <w:tabs>
                <w:tab w:val="left" w:pos="429"/>
              </w:tabs>
              <w:suppressAutoHyphens w:val="0"/>
              <w:autoSpaceDE/>
              <w:ind w:left="0" w:firstLine="0"/>
              <w:rPr>
                <w:sz w:val="24"/>
                <w:szCs w:val="24"/>
                <w:lang w:eastAsia="en-US"/>
              </w:rPr>
            </w:pPr>
            <w:r w:rsidRPr="00C20E2C">
              <w:rPr>
                <w:iCs/>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lang w:eastAsia="en-US"/>
              </w:rPr>
              <w:t>.</w:t>
            </w:r>
          </w:p>
          <w:p w:rsidR="00C15ECB" w:rsidRPr="00C20E2C" w:rsidRDefault="00C15ECB" w:rsidP="00C15ECB">
            <w:pPr>
              <w:widowControl/>
              <w:numPr>
                <w:ilvl w:val="0"/>
                <w:numId w:val="174"/>
              </w:numPr>
              <w:tabs>
                <w:tab w:val="left" w:pos="429"/>
              </w:tabs>
              <w:suppressAutoHyphens w:val="0"/>
              <w:autoSpaceDE/>
              <w:ind w:left="0" w:firstLine="0"/>
              <w:rPr>
                <w:sz w:val="24"/>
                <w:szCs w:val="24"/>
                <w:lang w:eastAsia="en-US"/>
              </w:rPr>
            </w:pPr>
            <w:r w:rsidRPr="00C20E2C">
              <w:rPr>
                <w:iCs/>
                <w:sz w:val="24"/>
                <w:szCs w:val="24"/>
                <w:lang w:eastAsia="en-US"/>
              </w:rPr>
              <w:t>Предельное количество этажей или предельная высота зданий, строений, сооружений – не нормируется</w:t>
            </w:r>
            <w:r w:rsidRPr="00C20E2C">
              <w:rPr>
                <w:sz w:val="24"/>
                <w:szCs w:val="24"/>
                <w:lang w:eastAsia="en-US"/>
              </w:rPr>
              <w:t>.</w:t>
            </w:r>
          </w:p>
          <w:p w:rsidR="00C15ECB" w:rsidRPr="00C20E2C" w:rsidRDefault="00C15ECB" w:rsidP="00C15ECB">
            <w:pPr>
              <w:widowControl/>
              <w:numPr>
                <w:ilvl w:val="0"/>
                <w:numId w:val="174"/>
              </w:numPr>
              <w:suppressAutoHyphens w:val="0"/>
              <w:autoSpaceDE/>
              <w:ind w:left="0" w:firstLine="0"/>
              <w:rPr>
                <w:sz w:val="24"/>
                <w:szCs w:val="24"/>
                <w:lang w:eastAsia="en-US"/>
              </w:rPr>
            </w:pPr>
            <w:r w:rsidRPr="00C20E2C">
              <w:rPr>
                <w:iCs/>
                <w:sz w:val="24"/>
                <w:szCs w:val="24"/>
                <w:lang w:eastAsia="en-US"/>
              </w:rPr>
              <w:t>Максимальный процент застройки – не нормируется</w:t>
            </w:r>
            <w:r w:rsidRPr="00C20E2C">
              <w:rPr>
                <w:sz w:val="24"/>
                <w:szCs w:val="24"/>
                <w:lang w:eastAsia="en-US"/>
              </w:rPr>
              <w:t>.</w:t>
            </w:r>
          </w:p>
          <w:p w:rsidR="00C15ECB" w:rsidRPr="00C20E2C" w:rsidRDefault="00C15ECB" w:rsidP="00C15ECB">
            <w:pPr>
              <w:widowControl/>
              <w:numPr>
                <w:ilvl w:val="0"/>
                <w:numId w:val="174"/>
              </w:numPr>
              <w:suppressAutoHyphens w:val="0"/>
              <w:autoSpaceDE/>
              <w:ind w:left="0" w:firstLine="0"/>
              <w:rPr>
                <w:sz w:val="24"/>
                <w:szCs w:val="24"/>
                <w:lang w:eastAsia="en-US"/>
              </w:rPr>
            </w:pPr>
            <w:r w:rsidRPr="00C20E2C">
              <w:rPr>
                <w:sz w:val="24"/>
                <w:szCs w:val="24"/>
                <w:lang w:eastAsia="en-US"/>
              </w:rPr>
              <w:t>Площадки следует размещать с наветренной стороны по отношению к зданиям с производствами, выделяющими вредные выбросы в атмосферу.</w:t>
            </w:r>
          </w:p>
          <w:p w:rsidR="00C15ECB" w:rsidRPr="00C20E2C" w:rsidRDefault="00C15ECB" w:rsidP="00C15ECB">
            <w:pPr>
              <w:pStyle w:val="ab"/>
              <w:tabs>
                <w:tab w:val="left" w:pos="429"/>
              </w:tabs>
              <w:ind w:left="0" w:firstLine="0"/>
              <w:rPr>
                <w:iCs/>
                <w:sz w:val="24"/>
                <w:szCs w:val="24"/>
              </w:rPr>
            </w:pPr>
            <w:r w:rsidRPr="00C20E2C">
              <w:rPr>
                <w:sz w:val="24"/>
                <w:szCs w:val="24"/>
                <w:lang w:eastAsia="en-US"/>
              </w:rPr>
              <w:t>Размеры площадок надлежит принимать из расчета не более 1 м</w:t>
            </w:r>
            <w:r w:rsidRPr="00C20E2C">
              <w:rPr>
                <w:sz w:val="24"/>
                <w:szCs w:val="24"/>
                <w:vertAlign w:val="superscript"/>
                <w:lang w:eastAsia="en-US"/>
              </w:rPr>
              <w:t>2</w:t>
            </w:r>
            <w:r w:rsidRPr="00C20E2C">
              <w:rPr>
                <w:sz w:val="24"/>
                <w:szCs w:val="24"/>
                <w:lang w:eastAsia="en-US"/>
              </w:rPr>
              <w:t xml:space="preserve"> на одного работающего в наиболее многочисленной смене.</w:t>
            </w:r>
          </w:p>
        </w:tc>
      </w:tr>
    </w:tbl>
    <w:p w:rsidR="008A6573" w:rsidRPr="00C20E2C" w:rsidRDefault="008A6573" w:rsidP="008A6573">
      <w:pPr>
        <w:overflowPunct w:val="0"/>
        <w:autoSpaceDN w:val="0"/>
        <w:adjustRightInd w:val="0"/>
        <w:rPr>
          <w:sz w:val="24"/>
          <w:szCs w:val="24"/>
        </w:rPr>
      </w:pPr>
    </w:p>
    <w:p w:rsidR="00EB0E92" w:rsidRPr="00C20E2C" w:rsidRDefault="003B263C" w:rsidP="008C42DB">
      <w:pPr>
        <w:pStyle w:val="39"/>
      </w:pPr>
      <w:bookmarkStart w:id="102" w:name="_Toc24032134"/>
      <w:bookmarkStart w:id="103" w:name="_Toc79071011"/>
      <w:r w:rsidRPr="00C20E2C">
        <w:t xml:space="preserve">Статья </w:t>
      </w:r>
      <w:r w:rsidR="001D7A2B" w:rsidRPr="00C20E2C">
        <w:t>34</w:t>
      </w:r>
      <w:r w:rsidRPr="00C20E2C">
        <w:t xml:space="preserve">. Градостроительные регламенты. </w:t>
      </w:r>
      <w:bookmarkEnd w:id="96"/>
      <w:bookmarkEnd w:id="97"/>
      <w:bookmarkEnd w:id="102"/>
      <w:r w:rsidR="00BD19C7" w:rsidRPr="00C20E2C">
        <w:t>Зоны транспортной и инженерной инфраструктуры</w:t>
      </w:r>
      <w:r w:rsidR="00681123" w:rsidRPr="00C20E2C">
        <w:t xml:space="preserve"> "И</w:t>
      </w:r>
      <w:r w:rsidR="00BD19C7" w:rsidRPr="00C20E2C">
        <w:t>Т</w:t>
      </w:r>
      <w:r w:rsidR="00681123" w:rsidRPr="00C20E2C">
        <w:t>"</w:t>
      </w:r>
      <w:bookmarkEnd w:id="103"/>
    </w:p>
    <w:p w:rsidR="003B263C" w:rsidRPr="00C20E2C" w:rsidRDefault="003B263C" w:rsidP="0062473F">
      <w:pPr>
        <w:pStyle w:val="40"/>
      </w:pPr>
      <w:r w:rsidRPr="00C20E2C">
        <w:t>1.</w:t>
      </w:r>
      <w:r w:rsidR="00964791" w:rsidRPr="00C20E2C">
        <w:t>И</w:t>
      </w:r>
      <w:r w:rsidR="00113497" w:rsidRPr="00C20E2C">
        <w:t>-</w:t>
      </w:r>
      <w:r w:rsidRPr="00C20E2C">
        <w:t xml:space="preserve"> </w:t>
      </w:r>
      <w:r w:rsidR="00A96457" w:rsidRPr="00C20E2C">
        <w:t>Зона инженерно-технического обеспечения</w:t>
      </w:r>
    </w:p>
    <w:p w:rsidR="00977309" w:rsidRPr="00C20E2C" w:rsidRDefault="00A96457" w:rsidP="00BD715D">
      <w:pPr>
        <w:rPr>
          <w:b/>
          <w:sz w:val="24"/>
          <w:szCs w:val="24"/>
        </w:rPr>
      </w:pPr>
      <w:bookmarkStart w:id="104" w:name="_Toc529951972"/>
      <w:r w:rsidRPr="00C20E2C">
        <w:rPr>
          <w:sz w:val="24"/>
          <w:szCs w:val="24"/>
        </w:rPr>
        <w:t>Территориальная зона предназначена для размещения сооружений и коммуникаций инженерной инфраструктуры.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tbl>
      <w:tblPr>
        <w:tblW w:w="2199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3969"/>
        <w:gridCol w:w="1020"/>
        <w:gridCol w:w="2835"/>
        <w:gridCol w:w="11339"/>
      </w:tblGrid>
      <w:tr w:rsidR="00A96457" w:rsidRPr="00C20E2C" w:rsidTr="00AD1DAB">
        <w:trPr>
          <w:trHeight w:val="20"/>
          <w:tblHeader/>
        </w:trPr>
        <w:tc>
          <w:tcPr>
            <w:tcW w:w="2835" w:type="dxa"/>
            <w:vAlign w:val="center"/>
          </w:tcPr>
          <w:p w:rsidR="00A96457" w:rsidRPr="00C20E2C" w:rsidRDefault="00A96457" w:rsidP="00AD1DAB">
            <w:pPr>
              <w:ind w:firstLine="0"/>
              <w:jc w:val="center"/>
              <w:rPr>
                <w:b/>
                <w:sz w:val="24"/>
                <w:szCs w:val="24"/>
              </w:rPr>
            </w:pPr>
            <w:r w:rsidRPr="00C20E2C">
              <w:rPr>
                <w:b/>
                <w:sz w:val="24"/>
                <w:szCs w:val="24"/>
              </w:rPr>
              <w:t>Наименование вида разрешенного использования</w:t>
            </w:r>
          </w:p>
        </w:tc>
        <w:tc>
          <w:tcPr>
            <w:tcW w:w="3969" w:type="dxa"/>
            <w:vAlign w:val="center"/>
          </w:tcPr>
          <w:p w:rsidR="00A96457" w:rsidRPr="00C20E2C" w:rsidRDefault="00A96457" w:rsidP="00AD1DAB">
            <w:pPr>
              <w:ind w:firstLine="0"/>
              <w:jc w:val="center"/>
              <w:rPr>
                <w:b/>
                <w:sz w:val="24"/>
                <w:szCs w:val="24"/>
              </w:rPr>
            </w:pPr>
            <w:r w:rsidRPr="00C20E2C">
              <w:rPr>
                <w:b/>
                <w:sz w:val="24"/>
                <w:szCs w:val="24"/>
              </w:rPr>
              <w:t>Описание вида разрешенного использования</w:t>
            </w:r>
          </w:p>
        </w:tc>
        <w:tc>
          <w:tcPr>
            <w:tcW w:w="1020" w:type="dxa"/>
            <w:vAlign w:val="center"/>
          </w:tcPr>
          <w:p w:rsidR="00A96457" w:rsidRPr="00C20E2C" w:rsidRDefault="00A96457" w:rsidP="00AD1DAB">
            <w:pPr>
              <w:ind w:firstLine="0"/>
              <w:jc w:val="center"/>
              <w:rPr>
                <w:b/>
                <w:sz w:val="24"/>
                <w:szCs w:val="24"/>
              </w:rPr>
            </w:pPr>
            <w:r w:rsidRPr="00C20E2C">
              <w:rPr>
                <w:b/>
                <w:sz w:val="24"/>
                <w:szCs w:val="24"/>
              </w:rPr>
              <w:t>Код</w:t>
            </w:r>
          </w:p>
        </w:tc>
        <w:tc>
          <w:tcPr>
            <w:tcW w:w="2835" w:type="dxa"/>
            <w:vAlign w:val="center"/>
          </w:tcPr>
          <w:p w:rsidR="00A96457" w:rsidRPr="00C20E2C" w:rsidRDefault="00A96457" w:rsidP="00AD1DAB">
            <w:pPr>
              <w:ind w:firstLine="0"/>
              <w:jc w:val="center"/>
              <w:rPr>
                <w:b/>
                <w:sz w:val="24"/>
                <w:szCs w:val="24"/>
              </w:rPr>
            </w:pPr>
            <w:r w:rsidRPr="00C20E2C">
              <w:rPr>
                <w:b/>
                <w:sz w:val="24"/>
                <w:szCs w:val="24"/>
              </w:rPr>
              <w:t>Размещаемые объекты</w:t>
            </w:r>
          </w:p>
        </w:tc>
        <w:tc>
          <w:tcPr>
            <w:tcW w:w="11339" w:type="dxa"/>
            <w:vAlign w:val="center"/>
          </w:tcPr>
          <w:p w:rsidR="00A96457" w:rsidRPr="00C20E2C" w:rsidRDefault="00A96457" w:rsidP="00AD1DAB">
            <w:pPr>
              <w:ind w:firstLine="0"/>
              <w:jc w:val="center"/>
              <w:rPr>
                <w:b/>
                <w:sz w:val="24"/>
                <w:szCs w:val="24"/>
              </w:rPr>
            </w:pPr>
            <w:r w:rsidRPr="00C20E2C">
              <w:rPr>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1DAB" w:rsidRPr="00C20E2C" w:rsidTr="00143279">
        <w:trPr>
          <w:trHeight w:val="20"/>
        </w:trPr>
        <w:tc>
          <w:tcPr>
            <w:tcW w:w="21998" w:type="dxa"/>
            <w:gridSpan w:val="5"/>
          </w:tcPr>
          <w:p w:rsidR="00AD1DAB" w:rsidRPr="00C20E2C" w:rsidRDefault="00AD1DAB" w:rsidP="00AD1DAB">
            <w:pPr>
              <w:pStyle w:val="affffffc"/>
              <w:rPr>
                <w:iCs/>
              </w:rPr>
            </w:pPr>
            <w:r w:rsidRPr="00C20E2C">
              <w:t>Основные виды разрешённого использования</w:t>
            </w:r>
          </w:p>
        </w:tc>
      </w:tr>
      <w:tr w:rsidR="00AD1DAB" w:rsidRPr="00C20E2C" w:rsidTr="00AD1DAB">
        <w:trPr>
          <w:trHeight w:val="20"/>
        </w:trPr>
        <w:tc>
          <w:tcPr>
            <w:tcW w:w="2835" w:type="dxa"/>
          </w:tcPr>
          <w:p w:rsidR="00AD1DAB" w:rsidRPr="00C20E2C" w:rsidRDefault="00AD1DAB" w:rsidP="00AD1DAB">
            <w:pPr>
              <w:pStyle w:val="affffff8"/>
              <w:ind w:firstLine="0"/>
              <w:rPr>
                <w:sz w:val="24"/>
                <w:szCs w:val="24"/>
              </w:rPr>
            </w:pPr>
            <w:r w:rsidRPr="00C20E2C">
              <w:rPr>
                <w:sz w:val="24"/>
                <w:szCs w:val="24"/>
              </w:rPr>
              <w:t>Коммунальное обслуживание</w:t>
            </w:r>
          </w:p>
        </w:tc>
        <w:tc>
          <w:tcPr>
            <w:tcW w:w="3969" w:type="dxa"/>
          </w:tcPr>
          <w:p w:rsidR="00AD1DAB" w:rsidRPr="00C20E2C" w:rsidRDefault="00AD1DAB" w:rsidP="00AD1DAB">
            <w:pPr>
              <w:pStyle w:val="affffff8"/>
              <w:ind w:firstLine="0"/>
              <w:rPr>
                <w:sz w:val="24"/>
                <w:szCs w:val="24"/>
              </w:rPr>
            </w:pPr>
            <w:r w:rsidRPr="00C20E2C">
              <w:rPr>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C20E2C">
                <w:rPr>
                  <w:rStyle w:val="affffff3"/>
                  <w:sz w:val="24"/>
                  <w:szCs w:val="24"/>
                </w:rPr>
                <w:t>кодами 3.1.1-3.1.2</w:t>
              </w:r>
            </w:hyperlink>
          </w:p>
        </w:tc>
        <w:tc>
          <w:tcPr>
            <w:tcW w:w="1020" w:type="dxa"/>
          </w:tcPr>
          <w:p w:rsidR="00AD1DAB" w:rsidRPr="00C20E2C" w:rsidRDefault="00AD1DAB" w:rsidP="00AD1DAB">
            <w:pPr>
              <w:pStyle w:val="affffff8"/>
              <w:ind w:firstLine="0"/>
              <w:jc w:val="center"/>
              <w:rPr>
                <w:sz w:val="24"/>
                <w:szCs w:val="24"/>
              </w:rPr>
            </w:pPr>
            <w:r w:rsidRPr="00C20E2C">
              <w:rPr>
                <w:sz w:val="24"/>
                <w:szCs w:val="24"/>
              </w:rPr>
              <w:t>3.1</w:t>
            </w:r>
          </w:p>
        </w:tc>
        <w:tc>
          <w:tcPr>
            <w:tcW w:w="2835" w:type="dxa"/>
          </w:tcPr>
          <w:p w:rsidR="00AD1DAB" w:rsidRPr="00C20E2C" w:rsidRDefault="00AD1DAB" w:rsidP="00AD1DAB">
            <w:pPr>
              <w:ind w:firstLine="0"/>
              <w:rPr>
                <w:sz w:val="24"/>
                <w:szCs w:val="24"/>
              </w:rPr>
            </w:pPr>
            <w:r w:rsidRPr="00C20E2C">
              <w:rPr>
                <w:sz w:val="24"/>
                <w:szCs w:val="24"/>
              </w:rPr>
              <w:t>Головные инженерные сооружения (водозаборные сооружения, водонапорные башни, водопроводные насосные станции, канализационные насосные станции, котельные, электроподстанции, трансформаторные подстанции, водопроводные очистные сооружения, канализационные очистные сооружения; газораспределительные станции, опоры линий электропередач)</w:t>
            </w:r>
          </w:p>
        </w:tc>
        <w:tc>
          <w:tcPr>
            <w:tcW w:w="11339" w:type="dxa"/>
          </w:tcPr>
          <w:p w:rsidR="00AD1DAB" w:rsidRPr="00C20E2C" w:rsidRDefault="00AD1DAB" w:rsidP="00AD1DAB">
            <w:pPr>
              <w:pStyle w:val="ab"/>
              <w:widowControl/>
              <w:numPr>
                <w:ilvl w:val="0"/>
                <w:numId w:val="123"/>
              </w:numPr>
              <w:tabs>
                <w:tab w:val="left" w:pos="429"/>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AD1DAB" w:rsidRPr="00C20E2C" w:rsidRDefault="00AD1DAB" w:rsidP="00AD1DAB">
            <w:pPr>
              <w:pStyle w:val="ab"/>
              <w:widowControl/>
              <w:numPr>
                <w:ilvl w:val="0"/>
                <w:numId w:val="123"/>
              </w:numPr>
              <w:tabs>
                <w:tab w:val="left" w:pos="429"/>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AD1DAB" w:rsidRPr="00C20E2C" w:rsidRDefault="00AD1DAB" w:rsidP="00AD1DAB">
            <w:pPr>
              <w:pStyle w:val="ab"/>
              <w:widowControl/>
              <w:numPr>
                <w:ilvl w:val="0"/>
                <w:numId w:val="123"/>
              </w:numPr>
              <w:tabs>
                <w:tab w:val="left" w:pos="429"/>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AD1DAB" w:rsidRPr="00C20E2C" w:rsidRDefault="00AD1DAB" w:rsidP="00AD1DAB">
            <w:pPr>
              <w:pStyle w:val="ab"/>
              <w:widowControl/>
              <w:numPr>
                <w:ilvl w:val="0"/>
                <w:numId w:val="123"/>
              </w:numPr>
              <w:suppressAutoHyphens w:val="0"/>
              <w:autoSpaceDE/>
              <w:ind w:left="0" w:firstLine="0"/>
              <w:rPr>
                <w:sz w:val="24"/>
                <w:szCs w:val="24"/>
              </w:rPr>
            </w:pPr>
            <w:r w:rsidRPr="00C20E2C">
              <w:rPr>
                <w:iCs/>
                <w:sz w:val="24"/>
                <w:szCs w:val="24"/>
              </w:rPr>
              <w:t>Максимальный процент застройки – не нормируется</w:t>
            </w:r>
            <w:r w:rsidRPr="00C20E2C">
              <w:rPr>
                <w:sz w:val="24"/>
                <w:szCs w:val="24"/>
              </w:rPr>
              <w:t>.</w:t>
            </w:r>
          </w:p>
          <w:p w:rsidR="00AD1DAB" w:rsidRPr="00C20E2C" w:rsidRDefault="00AD1DAB" w:rsidP="00AD1DAB">
            <w:pPr>
              <w:pStyle w:val="ab"/>
              <w:widowControl/>
              <w:numPr>
                <w:ilvl w:val="0"/>
                <w:numId w:val="123"/>
              </w:numPr>
              <w:suppressAutoHyphens w:val="0"/>
              <w:autoSpaceDE/>
              <w:ind w:left="0" w:firstLine="0"/>
              <w:rPr>
                <w:sz w:val="24"/>
                <w:szCs w:val="24"/>
              </w:rPr>
            </w:pPr>
            <w:r w:rsidRPr="00C20E2C">
              <w:rPr>
                <w:sz w:val="24"/>
                <w:szCs w:val="24"/>
              </w:rPr>
              <w:t>Зелёные насаждения специального назначения - не нормируется.</w:t>
            </w:r>
          </w:p>
          <w:p w:rsidR="00AD1DAB" w:rsidRPr="00C20E2C" w:rsidRDefault="00AD1DAB" w:rsidP="00AD1DAB">
            <w:pPr>
              <w:pStyle w:val="ab"/>
              <w:widowControl/>
              <w:numPr>
                <w:ilvl w:val="0"/>
                <w:numId w:val="123"/>
              </w:numPr>
              <w:suppressAutoHyphens w:val="0"/>
              <w:autoSpaceDE/>
              <w:ind w:left="0" w:firstLine="0"/>
              <w:rPr>
                <w:sz w:val="24"/>
                <w:szCs w:val="24"/>
              </w:rPr>
            </w:pPr>
            <w:r w:rsidRPr="00C20E2C">
              <w:rPr>
                <w:sz w:val="24"/>
                <w:szCs w:val="24"/>
              </w:rPr>
              <w:t xml:space="preserve">Здания и сооружения, технологически связанные с основным видом разрешенного использования - не нормируется. </w:t>
            </w:r>
          </w:p>
        </w:tc>
      </w:tr>
      <w:tr w:rsidR="00C15ECB" w:rsidRPr="00C20E2C" w:rsidTr="00AD1DAB">
        <w:trPr>
          <w:trHeight w:val="20"/>
        </w:trPr>
        <w:tc>
          <w:tcPr>
            <w:tcW w:w="2835" w:type="dxa"/>
          </w:tcPr>
          <w:p w:rsidR="00C15ECB" w:rsidRPr="00C20E2C" w:rsidRDefault="00C15ECB" w:rsidP="00C15ECB">
            <w:pPr>
              <w:pStyle w:val="affffffa"/>
              <w:ind w:firstLine="0"/>
              <w:jc w:val="center"/>
              <w:rPr>
                <w:sz w:val="24"/>
                <w:szCs w:val="24"/>
              </w:rPr>
            </w:pPr>
            <w:r w:rsidRPr="00C20E2C">
              <w:rPr>
                <w:sz w:val="24"/>
                <w:szCs w:val="24"/>
                <w:lang w:eastAsia="en-US"/>
              </w:rPr>
              <w:t xml:space="preserve">Земельные участки (территории) общего пользования </w:t>
            </w:r>
          </w:p>
        </w:tc>
        <w:tc>
          <w:tcPr>
            <w:tcW w:w="3969" w:type="dxa"/>
          </w:tcPr>
          <w:p w:rsidR="00C15ECB" w:rsidRPr="00C20E2C" w:rsidRDefault="00C15ECB" w:rsidP="00C15ECB">
            <w:pPr>
              <w:pStyle w:val="affffff8"/>
              <w:ind w:firstLine="0"/>
              <w:rPr>
                <w:sz w:val="24"/>
                <w:szCs w:val="24"/>
              </w:rPr>
            </w:pPr>
            <w:r w:rsidRPr="00C20E2C">
              <w:rPr>
                <w:bCs/>
                <w:sz w:val="24"/>
                <w:szCs w:val="24"/>
                <w:lang w:eastAsia="en-US"/>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020" w:type="dxa"/>
          </w:tcPr>
          <w:p w:rsidR="00C15ECB" w:rsidRPr="00C20E2C" w:rsidRDefault="00C15ECB" w:rsidP="00C15ECB">
            <w:pPr>
              <w:pStyle w:val="affffff8"/>
              <w:ind w:firstLine="0"/>
              <w:jc w:val="center"/>
              <w:rPr>
                <w:sz w:val="24"/>
                <w:szCs w:val="24"/>
              </w:rPr>
            </w:pPr>
            <w:r w:rsidRPr="00C20E2C">
              <w:rPr>
                <w:sz w:val="24"/>
                <w:szCs w:val="24"/>
              </w:rPr>
              <w:t>12.0</w:t>
            </w:r>
          </w:p>
        </w:tc>
        <w:tc>
          <w:tcPr>
            <w:tcW w:w="2835" w:type="dxa"/>
          </w:tcPr>
          <w:p w:rsidR="00C15ECB" w:rsidRPr="00C20E2C" w:rsidRDefault="00C15ECB" w:rsidP="00C15ECB">
            <w:pPr>
              <w:ind w:firstLine="0"/>
              <w:rPr>
                <w:sz w:val="24"/>
                <w:szCs w:val="24"/>
              </w:rPr>
            </w:pPr>
          </w:p>
        </w:tc>
        <w:tc>
          <w:tcPr>
            <w:tcW w:w="11339" w:type="dxa"/>
            <w:vMerge w:val="restart"/>
          </w:tcPr>
          <w:p w:rsidR="00C15ECB" w:rsidRPr="00C20E2C" w:rsidRDefault="00C15ECB" w:rsidP="00C15ECB">
            <w:pPr>
              <w:pStyle w:val="ab"/>
              <w:widowControl/>
              <w:numPr>
                <w:ilvl w:val="0"/>
                <w:numId w:val="124"/>
              </w:numPr>
              <w:tabs>
                <w:tab w:val="left" w:pos="429"/>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C15ECB" w:rsidRPr="00C20E2C" w:rsidRDefault="00C15ECB" w:rsidP="00C15ECB">
            <w:pPr>
              <w:pStyle w:val="ab"/>
              <w:widowControl/>
              <w:numPr>
                <w:ilvl w:val="0"/>
                <w:numId w:val="124"/>
              </w:numPr>
              <w:tabs>
                <w:tab w:val="left" w:pos="429"/>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C15ECB" w:rsidRPr="00C20E2C" w:rsidRDefault="00C15ECB" w:rsidP="00C15ECB">
            <w:pPr>
              <w:pStyle w:val="ab"/>
              <w:widowControl/>
              <w:numPr>
                <w:ilvl w:val="0"/>
                <w:numId w:val="124"/>
              </w:numPr>
              <w:tabs>
                <w:tab w:val="left" w:pos="429"/>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C15ECB" w:rsidRPr="00C20E2C" w:rsidRDefault="00C15ECB" w:rsidP="00C15ECB">
            <w:pPr>
              <w:pStyle w:val="ab"/>
              <w:numPr>
                <w:ilvl w:val="0"/>
                <w:numId w:val="124"/>
              </w:numPr>
              <w:ind w:left="0" w:firstLine="0"/>
              <w:rPr>
                <w:iCs/>
                <w:sz w:val="24"/>
                <w:szCs w:val="24"/>
              </w:rPr>
            </w:pPr>
            <w:r w:rsidRPr="00C20E2C">
              <w:rPr>
                <w:iCs/>
                <w:sz w:val="24"/>
                <w:szCs w:val="24"/>
              </w:rPr>
              <w:t>Максимальный процент застройки – не нормируется</w:t>
            </w:r>
            <w:r w:rsidRPr="00C20E2C">
              <w:rPr>
                <w:sz w:val="24"/>
                <w:szCs w:val="24"/>
              </w:rPr>
              <w:t>.</w:t>
            </w:r>
          </w:p>
        </w:tc>
      </w:tr>
      <w:tr w:rsidR="00C15ECB" w:rsidRPr="00C20E2C" w:rsidTr="00AD1DAB">
        <w:trPr>
          <w:trHeight w:val="20"/>
        </w:trPr>
        <w:tc>
          <w:tcPr>
            <w:tcW w:w="2835" w:type="dxa"/>
          </w:tcPr>
          <w:p w:rsidR="00C15ECB" w:rsidRPr="00C20E2C" w:rsidRDefault="00C15ECB" w:rsidP="00C15ECB">
            <w:pPr>
              <w:pStyle w:val="affffffa"/>
              <w:ind w:firstLine="0"/>
              <w:rPr>
                <w:sz w:val="24"/>
                <w:szCs w:val="24"/>
              </w:rPr>
            </w:pPr>
            <w:r w:rsidRPr="00C20E2C">
              <w:rPr>
                <w:sz w:val="24"/>
                <w:szCs w:val="24"/>
              </w:rPr>
              <w:t>Улично-дорожная сеть</w:t>
            </w:r>
          </w:p>
        </w:tc>
        <w:tc>
          <w:tcPr>
            <w:tcW w:w="3969" w:type="dxa"/>
          </w:tcPr>
          <w:p w:rsidR="00C15ECB" w:rsidRPr="00C20E2C" w:rsidRDefault="00C15ECB" w:rsidP="00C15ECB">
            <w:pPr>
              <w:pStyle w:val="affffff8"/>
              <w:ind w:firstLine="0"/>
              <w:rPr>
                <w:sz w:val="24"/>
                <w:szCs w:val="24"/>
              </w:rPr>
            </w:pPr>
            <w:r w:rsidRPr="00C20E2C">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C20E2C">
              <w:rPr>
                <w:sz w:val="24"/>
                <w:szCs w:val="24"/>
              </w:rPr>
              <w:t>велотранспортной</w:t>
            </w:r>
            <w:proofErr w:type="spellEnd"/>
            <w:r w:rsidRPr="00C20E2C">
              <w:rPr>
                <w:sz w:val="24"/>
                <w:szCs w:val="24"/>
              </w:rPr>
              <w:t xml:space="preserve"> и инженерной инфраструктуры;</w:t>
            </w:r>
          </w:p>
          <w:p w:rsidR="00C15ECB" w:rsidRPr="00C20E2C" w:rsidRDefault="00C15ECB" w:rsidP="00C15ECB">
            <w:pPr>
              <w:pStyle w:val="affffff8"/>
              <w:ind w:firstLine="0"/>
              <w:rPr>
                <w:sz w:val="24"/>
                <w:szCs w:val="24"/>
              </w:rPr>
            </w:pPr>
            <w:r w:rsidRPr="00C20E2C">
              <w:rPr>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C20E2C">
                <w:rPr>
                  <w:rStyle w:val="affffff3"/>
                  <w:sz w:val="24"/>
                  <w:szCs w:val="24"/>
                </w:rPr>
                <w:t>кодами 2.7.1</w:t>
              </w:r>
            </w:hyperlink>
            <w:r w:rsidRPr="00C20E2C">
              <w:rPr>
                <w:sz w:val="24"/>
                <w:szCs w:val="24"/>
              </w:rPr>
              <w:t xml:space="preserve">, </w:t>
            </w:r>
            <w:hyperlink w:anchor="sub_1049" w:history="1">
              <w:r w:rsidRPr="00C20E2C">
                <w:rPr>
                  <w:rStyle w:val="affffff3"/>
                  <w:sz w:val="24"/>
                  <w:szCs w:val="24"/>
                </w:rPr>
                <w:t>4.9</w:t>
              </w:r>
            </w:hyperlink>
            <w:r w:rsidRPr="00C20E2C">
              <w:rPr>
                <w:sz w:val="24"/>
                <w:szCs w:val="24"/>
              </w:rPr>
              <w:t xml:space="preserve">, </w:t>
            </w:r>
            <w:hyperlink w:anchor="sub_1723" w:history="1">
              <w:r w:rsidRPr="00C20E2C">
                <w:rPr>
                  <w:rStyle w:val="affffff3"/>
                  <w:sz w:val="24"/>
                  <w:szCs w:val="24"/>
                </w:rPr>
                <w:t>7.2.3</w:t>
              </w:r>
            </w:hyperlink>
            <w:r w:rsidRPr="00C20E2C">
              <w:rPr>
                <w:sz w:val="24"/>
                <w:szCs w:val="24"/>
              </w:rPr>
              <w:t>, а также некапитальных сооружений, предназначенных для охраны транспортных средств</w:t>
            </w:r>
          </w:p>
        </w:tc>
        <w:tc>
          <w:tcPr>
            <w:tcW w:w="1020" w:type="dxa"/>
          </w:tcPr>
          <w:p w:rsidR="00C15ECB" w:rsidRPr="00C20E2C" w:rsidRDefault="00C15ECB" w:rsidP="00C15ECB">
            <w:pPr>
              <w:pStyle w:val="affffff8"/>
              <w:ind w:firstLine="0"/>
              <w:jc w:val="center"/>
              <w:rPr>
                <w:sz w:val="24"/>
                <w:szCs w:val="24"/>
              </w:rPr>
            </w:pPr>
            <w:r w:rsidRPr="00C20E2C">
              <w:rPr>
                <w:sz w:val="24"/>
                <w:szCs w:val="24"/>
              </w:rPr>
              <w:t>12.0.1</w:t>
            </w:r>
          </w:p>
        </w:tc>
        <w:tc>
          <w:tcPr>
            <w:tcW w:w="2835" w:type="dxa"/>
          </w:tcPr>
          <w:p w:rsidR="00C15ECB" w:rsidRPr="00C20E2C" w:rsidRDefault="00C15ECB" w:rsidP="00C15ECB">
            <w:pPr>
              <w:ind w:firstLine="0"/>
              <w:rPr>
                <w:sz w:val="24"/>
                <w:szCs w:val="24"/>
              </w:rPr>
            </w:pPr>
            <w:r w:rsidRPr="00C20E2C">
              <w:rPr>
                <w:sz w:val="24"/>
                <w:szCs w:val="24"/>
              </w:rPr>
              <w:t xml:space="preserve">Улично-дорожная сеть, автомобильные дороги, пешеходные тротуары, подъезды, проезды </w:t>
            </w:r>
          </w:p>
        </w:tc>
        <w:tc>
          <w:tcPr>
            <w:tcW w:w="11339" w:type="dxa"/>
            <w:vMerge/>
          </w:tcPr>
          <w:p w:rsidR="00C15ECB" w:rsidRPr="00C20E2C" w:rsidRDefault="00C15ECB" w:rsidP="00C15ECB">
            <w:pPr>
              <w:pStyle w:val="ab"/>
              <w:numPr>
                <w:ilvl w:val="0"/>
                <w:numId w:val="124"/>
              </w:numPr>
              <w:suppressAutoHyphens w:val="0"/>
              <w:autoSpaceDE/>
              <w:ind w:left="0" w:firstLine="0"/>
              <w:rPr>
                <w:b/>
                <w:sz w:val="24"/>
                <w:szCs w:val="24"/>
              </w:rPr>
            </w:pPr>
          </w:p>
        </w:tc>
      </w:tr>
      <w:tr w:rsidR="00C15ECB" w:rsidRPr="00C20E2C" w:rsidTr="00143279">
        <w:trPr>
          <w:trHeight w:val="20"/>
        </w:trPr>
        <w:tc>
          <w:tcPr>
            <w:tcW w:w="21998" w:type="dxa"/>
            <w:gridSpan w:val="5"/>
          </w:tcPr>
          <w:p w:rsidR="00C15ECB" w:rsidRPr="00C20E2C" w:rsidRDefault="00C15ECB" w:rsidP="00C15ECB">
            <w:pPr>
              <w:pStyle w:val="affffffc"/>
              <w:rPr>
                <w:iCs/>
              </w:rPr>
            </w:pPr>
            <w:r w:rsidRPr="00C20E2C">
              <w:t>Вспомогательные виды разрешённого использования</w:t>
            </w:r>
          </w:p>
        </w:tc>
      </w:tr>
      <w:tr w:rsidR="00C15ECB" w:rsidRPr="00C20E2C" w:rsidTr="00AD1DAB">
        <w:trPr>
          <w:trHeight w:val="20"/>
        </w:trPr>
        <w:tc>
          <w:tcPr>
            <w:tcW w:w="2835" w:type="dxa"/>
          </w:tcPr>
          <w:p w:rsidR="00C15ECB" w:rsidRPr="00C20E2C" w:rsidRDefault="00C15ECB" w:rsidP="00C15ECB">
            <w:pPr>
              <w:pStyle w:val="affffffa"/>
              <w:ind w:firstLine="0"/>
              <w:rPr>
                <w:sz w:val="24"/>
                <w:szCs w:val="24"/>
              </w:rPr>
            </w:pPr>
            <w:r w:rsidRPr="00C20E2C">
              <w:rPr>
                <w:sz w:val="24"/>
                <w:szCs w:val="24"/>
              </w:rPr>
              <w:t>Служебные гаражи</w:t>
            </w:r>
          </w:p>
        </w:tc>
        <w:tc>
          <w:tcPr>
            <w:tcW w:w="3969" w:type="dxa"/>
          </w:tcPr>
          <w:p w:rsidR="00C15ECB" w:rsidRPr="00C20E2C" w:rsidRDefault="00C15ECB" w:rsidP="00C15ECB">
            <w:pPr>
              <w:pStyle w:val="affffff8"/>
              <w:ind w:firstLine="0"/>
              <w:rPr>
                <w:sz w:val="24"/>
                <w:szCs w:val="24"/>
              </w:rPr>
            </w:pPr>
            <w:r w:rsidRPr="00C20E2C">
              <w:rPr>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C20E2C">
                <w:rPr>
                  <w:rStyle w:val="affffff3"/>
                  <w:sz w:val="24"/>
                  <w:szCs w:val="24"/>
                </w:rPr>
                <w:t>кодами 3.0</w:t>
              </w:r>
            </w:hyperlink>
            <w:r w:rsidRPr="00C20E2C">
              <w:rPr>
                <w:sz w:val="24"/>
                <w:szCs w:val="24"/>
              </w:rPr>
              <w:t xml:space="preserve">, </w:t>
            </w:r>
            <w:hyperlink w:anchor="sub_1040" w:history="1">
              <w:r w:rsidRPr="00C20E2C">
                <w:rPr>
                  <w:rStyle w:val="affffff3"/>
                  <w:sz w:val="24"/>
                  <w:szCs w:val="24"/>
                </w:rPr>
                <w:t>4.0</w:t>
              </w:r>
            </w:hyperlink>
            <w:r w:rsidRPr="00C20E2C">
              <w:rPr>
                <w:sz w:val="24"/>
                <w:szCs w:val="24"/>
              </w:rPr>
              <w:t>, а также для стоянки и хранения транспортных средств общего пользования, в том числе в депо</w:t>
            </w:r>
          </w:p>
        </w:tc>
        <w:tc>
          <w:tcPr>
            <w:tcW w:w="1020" w:type="dxa"/>
          </w:tcPr>
          <w:p w:rsidR="00C15ECB" w:rsidRPr="00C20E2C" w:rsidRDefault="00C15ECB" w:rsidP="00C15ECB">
            <w:pPr>
              <w:pStyle w:val="affffff8"/>
              <w:ind w:firstLine="0"/>
              <w:jc w:val="center"/>
              <w:rPr>
                <w:sz w:val="24"/>
                <w:szCs w:val="24"/>
              </w:rPr>
            </w:pPr>
            <w:r w:rsidRPr="00C20E2C">
              <w:rPr>
                <w:sz w:val="24"/>
                <w:szCs w:val="24"/>
              </w:rPr>
              <w:t>4.9</w:t>
            </w:r>
          </w:p>
        </w:tc>
        <w:tc>
          <w:tcPr>
            <w:tcW w:w="2835" w:type="dxa"/>
          </w:tcPr>
          <w:p w:rsidR="00C15ECB" w:rsidRPr="00C20E2C" w:rsidRDefault="00C15ECB" w:rsidP="00C15ECB">
            <w:pPr>
              <w:ind w:firstLine="0"/>
              <w:rPr>
                <w:sz w:val="24"/>
                <w:szCs w:val="24"/>
              </w:rPr>
            </w:pPr>
            <w:r w:rsidRPr="00C20E2C">
              <w:rPr>
                <w:sz w:val="24"/>
                <w:szCs w:val="24"/>
              </w:rPr>
              <w:t>Стоянка (парковка)</w:t>
            </w:r>
          </w:p>
        </w:tc>
        <w:tc>
          <w:tcPr>
            <w:tcW w:w="11339" w:type="dxa"/>
          </w:tcPr>
          <w:p w:rsidR="00C15ECB" w:rsidRPr="00C20E2C" w:rsidRDefault="00C15ECB" w:rsidP="00C15ECB">
            <w:pPr>
              <w:pStyle w:val="ab"/>
              <w:widowControl/>
              <w:numPr>
                <w:ilvl w:val="0"/>
                <w:numId w:val="125"/>
              </w:numPr>
              <w:tabs>
                <w:tab w:val="left" w:pos="429"/>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C15ECB" w:rsidRPr="00C20E2C" w:rsidRDefault="00C15ECB" w:rsidP="00C15ECB">
            <w:pPr>
              <w:pStyle w:val="ab"/>
              <w:widowControl/>
              <w:numPr>
                <w:ilvl w:val="0"/>
                <w:numId w:val="125"/>
              </w:numPr>
              <w:tabs>
                <w:tab w:val="left" w:pos="429"/>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C15ECB" w:rsidRPr="00C20E2C" w:rsidRDefault="00C15ECB" w:rsidP="00C15ECB">
            <w:pPr>
              <w:pStyle w:val="ab"/>
              <w:widowControl/>
              <w:numPr>
                <w:ilvl w:val="0"/>
                <w:numId w:val="125"/>
              </w:numPr>
              <w:tabs>
                <w:tab w:val="left" w:pos="429"/>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C15ECB" w:rsidRPr="00C20E2C" w:rsidRDefault="00C15ECB" w:rsidP="00C15ECB">
            <w:pPr>
              <w:pStyle w:val="ab"/>
              <w:widowControl/>
              <w:numPr>
                <w:ilvl w:val="0"/>
                <w:numId w:val="125"/>
              </w:numPr>
              <w:suppressAutoHyphens w:val="0"/>
              <w:autoSpaceDE/>
              <w:ind w:left="0" w:firstLine="0"/>
              <w:rPr>
                <w:sz w:val="24"/>
                <w:szCs w:val="24"/>
              </w:rPr>
            </w:pPr>
            <w:r w:rsidRPr="00C20E2C">
              <w:rPr>
                <w:iCs/>
                <w:sz w:val="24"/>
                <w:szCs w:val="24"/>
              </w:rPr>
              <w:t>Максимальный процент застройки –</w:t>
            </w:r>
            <w:r w:rsidRPr="00C20E2C">
              <w:rPr>
                <w:sz w:val="24"/>
                <w:szCs w:val="24"/>
              </w:rPr>
              <w:t xml:space="preserve"> </w:t>
            </w:r>
            <w:r w:rsidRPr="00C20E2C">
              <w:rPr>
                <w:b/>
                <w:sz w:val="24"/>
                <w:szCs w:val="24"/>
              </w:rPr>
              <w:t>0 %</w:t>
            </w:r>
            <w:r w:rsidRPr="00C20E2C">
              <w:rPr>
                <w:sz w:val="24"/>
                <w:szCs w:val="24"/>
              </w:rPr>
              <w:t>.</w:t>
            </w:r>
          </w:p>
        </w:tc>
      </w:tr>
      <w:tr w:rsidR="00C15ECB" w:rsidRPr="00C20E2C" w:rsidTr="00143279">
        <w:trPr>
          <w:trHeight w:val="20"/>
        </w:trPr>
        <w:tc>
          <w:tcPr>
            <w:tcW w:w="21998" w:type="dxa"/>
            <w:gridSpan w:val="5"/>
          </w:tcPr>
          <w:p w:rsidR="00C15ECB" w:rsidRPr="00C20E2C" w:rsidRDefault="00C15ECB" w:rsidP="00C15ECB">
            <w:pPr>
              <w:pStyle w:val="affffffc"/>
              <w:rPr>
                <w:iCs/>
              </w:rPr>
            </w:pPr>
            <w:r w:rsidRPr="00C20E2C">
              <w:t>Условно разрешённые виды разрешённого использования – не устанавливаются</w:t>
            </w:r>
          </w:p>
        </w:tc>
      </w:tr>
    </w:tbl>
    <w:p w:rsidR="00A96457" w:rsidRPr="00C20E2C" w:rsidRDefault="00A96457" w:rsidP="00BD715D">
      <w:pPr>
        <w:rPr>
          <w:b/>
          <w:sz w:val="24"/>
          <w:szCs w:val="24"/>
        </w:rPr>
      </w:pPr>
    </w:p>
    <w:p w:rsidR="00BD19C7" w:rsidRPr="00C20E2C" w:rsidRDefault="00BD19C7" w:rsidP="00BD19C7">
      <w:pPr>
        <w:pStyle w:val="40"/>
      </w:pPr>
      <w:r w:rsidRPr="00C20E2C">
        <w:t>1.Т1- Зона внешнего транспорт</w:t>
      </w:r>
    </w:p>
    <w:p w:rsidR="00A96457" w:rsidRPr="00C20E2C" w:rsidRDefault="00D0210F" w:rsidP="00BD715D">
      <w:pPr>
        <w:rPr>
          <w:sz w:val="24"/>
          <w:szCs w:val="24"/>
        </w:rPr>
      </w:pPr>
      <w:r w:rsidRPr="00C20E2C">
        <w:rPr>
          <w:sz w:val="24"/>
          <w:szCs w:val="24"/>
        </w:rPr>
        <w:t>Территориальная зона выделена для размещения сооружений и коммуникаций автомобильного и железнодорожного транспорта,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tbl>
      <w:tblPr>
        <w:tblW w:w="2199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3969"/>
        <w:gridCol w:w="1020"/>
        <w:gridCol w:w="2835"/>
        <w:gridCol w:w="11339"/>
      </w:tblGrid>
      <w:tr w:rsidR="0019517F" w:rsidRPr="00C20E2C" w:rsidTr="00AD1DAB">
        <w:trPr>
          <w:trHeight w:val="20"/>
          <w:tblHeader/>
        </w:trPr>
        <w:tc>
          <w:tcPr>
            <w:tcW w:w="2835" w:type="dxa"/>
            <w:vAlign w:val="center"/>
          </w:tcPr>
          <w:p w:rsidR="0019517F" w:rsidRPr="00C20E2C" w:rsidRDefault="0019517F" w:rsidP="0019517F">
            <w:pPr>
              <w:ind w:firstLine="0"/>
              <w:jc w:val="center"/>
              <w:rPr>
                <w:b/>
                <w:sz w:val="24"/>
                <w:szCs w:val="24"/>
              </w:rPr>
            </w:pPr>
            <w:r w:rsidRPr="00C20E2C">
              <w:rPr>
                <w:b/>
                <w:sz w:val="24"/>
                <w:szCs w:val="24"/>
              </w:rPr>
              <w:t>Наименование вида разрешенного использования</w:t>
            </w:r>
          </w:p>
        </w:tc>
        <w:tc>
          <w:tcPr>
            <w:tcW w:w="3969" w:type="dxa"/>
            <w:vAlign w:val="center"/>
          </w:tcPr>
          <w:p w:rsidR="0019517F" w:rsidRPr="00C20E2C" w:rsidRDefault="0019517F" w:rsidP="0019517F">
            <w:pPr>
              <w:ind w:firstLine="0"/>
              <w:jc w:val="center"/>
              <w:rPr>
                <w:b/>
                <w:sz w:val="24"/>
                <w:szCs w:val="24"/>
              </w:rPr>
            </w:pPr>
            <w:r w:rsidRPr="00C20E2C">
              <w:rPr>
                <w:b/>
                <w:sz w:val="24"/>
                <w:szCs w:val="24"/>
              </w:rPr>
              <w:t>Описание вида разрешенного использования</w:t>
            </w:r>
          </w:p>
        </w:tc>
        <w:tc>
          <w:tcPr>
            <w:tcW w:w="1020" w:type="dxa"/>
            <w:vAlign w:val="center"/>
          </w:tcPr>
          <w:p w:rsidR="0019517F" w:rsidRPr="00C20E2C" w:rsidRDefault="0019517F" w:rsidP="0019517F">
            <w:pPr>
              <w:ind w:firstLine="0"/>
              <w:jc w:val="center"/>
              <w:rPr>
                <w:b/>
                <w:sz w:val="24"/>
                <w:szCs w:val="24"/>
              </w:rPr>
            </w:pPr>
            <w:r w:rsidRPr="00C20E2C">
              <w:rPr>
                <w:b/>
                <w:sz w:val="24"/>
                <w:szCs w:val="24"/>
              </w:rPr>
              <w:t>Код</w:t>
            </w:r>
          </w:p>
        </w:tc>
        <w:tc>
          <w:tcPr>
            <w:tcW w:w="2835" w:type="dxa"/>
            <w:vAlign w:val="center"/>
          </w:tcPr>
          <w:p w:rsidR="0019517F" w:rsidRPr="00C20E2C" w:rsidRDefault="0019517F" w:rsidP="0019517F">
            <w:pPr>
              <w:ind w:firstLine="0"/>
              <w:jc w:val="center"/>
              <w:rPr>
                <w:b/>
                <w:sz w:val="24"/>
                <w:szCs w:val="24"/>
              </w:rPr>
            </w:pPr>
            <w:r w:rsidRPr="00C20E2C">
              <w:rPr>
                <w:b/>
                <w:sz w:val="24"/>
                <w:szCs w:val="24"/>
              </w:rPr>
              <w:t>Размещаемые объекты</w:t>
            </w:r>
          </w:p>
        </w:tc>
        <w:tc>
          <w:tcPr>
            <w:tcW w:w="11339" w:type="dxa"/>
            <w:vAlign w:val="center"/>
          </w:tcPr>
          <w:p w:rsidR="0019517F" w:rsidRPr="00C20E2C" w:rsidRDefault="0019517F" w:rsidP="0019517F">
            <w:pPr>
              <w:ind w:firstLine="0"/>
              <w:jc w:val="center"/>
              <w:rPr>
                <w:b/>
                <w:sz w:val="24"/>
                <w:szCs w:val="24"/>
              </w:rPr>
            </w:pPr>
            <w:r w:rsidRPr="00C20E2C">
              <w:rPr>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1DAB" w:rsidRPr="00C20E2C" w:rsidTr="00143279">
        <w:trPr>
          <w:trHeight w:val="20"/>
        </w:trPr>
        <w:tc>
          <w:tcPr>
            <w:tcW w:w="21998" w:type="dxa"/>
            <w:gridSpan w:val="5"/>
          </w:tcPr>
          <w:p w:rsidR="00AD1DAB" w:rsidRPr="00C20E2C" w:rsidRDefault="00AD1DAB" w:rsidP="00143279">
            <w:pPr>
              <w:pStyle w:val="affffffc"/>
              <w:rPr>
                <w:iCs/>
              </w:rPr>
            </w:pPr>
            <w:r w:rsidRPr="00C20E2C">
              <w:t>Основные виды разрешённого использования</w:t>
            </w:r>
          </w:p>
        </w:tc>
      </w:tr>
      <w:tr w:rsidR="002E688D" w:rsidRPr="00C20E2C" w:rsidTr="00AD1DAB">
        <w:trPr>
          <w:trHeight w:val="20"/>
        </w:trPr>
        <w:tc>
          <w:tcPr>
            <w:tcW w:w="2835" w:type="dxa"/>
          </w:tcPr>
          <w:p w:rsidR="002E688D" w:rsidRPr="00C20E2C" w:rsidRDefault="002E688D" w:rsidP="002E688D">
            <w:pPr>
              <w:pStyle w:val="msonormalbullet2gif"/>
              <w:ind w:firstLine="0"/>
              <w:rPr>
                <w:sz w:val="24"/>
                <w:szCs w:val="24"/>
                <w:lang w:eastAsia="en-US"/>
              </w:rPr>
            </w:pPr>
            <w:r w:rsidRPr="00C20E2C">
              <w:rPr>
                <w:sz w:val="24"/>
                <w:szCs w:val="24"/>
                <w:lang w:eastAsia="en-US"/>
              </w:rPr>
              <w:t>Отдых (рекреация)</w:t>
            </w:r>
          </w:p>
          <w:p w:rsidR="002E688D" w:rsidRPr="00C20E2C" w:rsidRDefault="002E688D" w:rsidP="002E688D">
            <w:pPr>
              <w:pStyle w:val="affffff8"/>
              <w:ind w:firstLine="0"/>
              <w:rPr>
                <w:sz w:val="24"/>
                <w:szCs w:val="24"/>
              </w:rPr>
            </w:pPr>
          </w:p>
        </w:tc>
        <w:tc>
          <w:tcPr>
            <w:tcW w:w="3969" w:type="dxa"/>
          </w:tcPr>
          <w:p w:rsidR="002E688D" w:rsidRPr="00C20E2C" w:rsidRDefault="002E688D" w:rsidP="002E688D">
            <w:pPr>
              <w:rPr>
                <w:bCs/>
                <w:sz w:val="24"/>
                <w:szCs w:val="24"/>
                <w:lang w:eastAsia="en-US"/>
              </w:rPr>
            </w:pPr>
            <w:r w:rsidRPr="00C20E2C">
              <w:rPr>
                <w:bCs/>
                <w:sz w:val="24"/>
                <w:szCs w:val="24"/>
                <w:lang w:eastAsia="en-US"/>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2E688D" w:rsidRPr="00C20E2C" w:rsidRDefault="002E688D" w:rsidP="002E688D">
            <w:pPr>
              <w:rPr>
                <w:bCs/>
                <w:sz w:val="24"/>
                <w:szCs w:val="24"/>
                <w:lang w:eastAsia="en-US"/>
              </w:rPr>
            </w:pPr>
            <w:r w:rsidRPr="00C20E2C">
              <w:rPr>
                <w:bCs/>
                <w:sz w:val="24"/>
                <w:szCs w:val="24"/>
                <w:lang w:eastAsia="en-US"/>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2E688D" w:rsidRPr="00C20E2C" w:rsidRDefault="002E688D" w:rsidP="002E688D">
            <w:pPr>
              <w:pStyle w:val="affffff8"/>
              <w:ind w:firstLine="0"/>
              <w:rPr>
                <w:sz w:val="24"/>
                <w:szCs w:val="24"/>
              </w:rPr>
            </w:pPr>
          </w:p>
        </w:tc>
        <w:tc>
          <w:tcPr>
            <w:tcW w:w="1020" w:type="dxa"/>
          </w:tcPr>
          <w:p w:rsidR="002E688D" w:rsidRPr="00C20E2C" w:rsidRDefault="002E688D" w:rsidP="002E688D">
            <w:pPr>
              <w:pStyle w:val="affffff8"/>
              <w:ind w:firstLine="0"/>
              <w:jc w:val="center"/>
              <w:rPr>
                <w:sz w:val="24"/>
                <w:szCs w:val="24"/>
              </w:rPr>
            </w:pPr>
            <w:r w:rsidRPr="00C20E2C">
              <w:rPr>
                <w:sz w:val="24"/>
                <w:szCs w:val="24"/>
              </w:rPr>
              <w:t>5.0</w:t>
            </w:r>
          </w:p>
        </w:tc>
        <w:tc>
          <w:tcPr>
            <w:tcW w:w="2835" w:type="dxa"/>
          </w:tcPr>
          <w:p w:rsidR="002E688D" w:rsidRPr="00C20E2C" w:rsidRDefault="002E688D" w:rsidP="002E688D">
            <w:pPr>
              <w:pStyle w:val="ab"/>
              <w:ind w:left="0" w:firstLine="0"/>
              <w:rPr>
                <w:sz w:val="24"/>
                <w:szCs w:val="24"/>
              </w:rPr>
            </w:pPr>
            <w:r w:rsidRPr="00C20E2C">
              <w:rPr>
                <w:sz w:val="24"/>
                <w:szCs w:val="24"/>
              </w:rPr>
              <w:t>Благоустройство</w:t>
            </w:r>
          </w:p>
        </w:tc>
        <w:tc>
          <w:tcPr>
            <w:tcW w:w="11339" w:type="dxa"/>
          </w:tcPr>
          <w:p w:rsidR="002E688D" w:rsidRPr="00C20E2C" w:rsidRDefault="002E688D" w:rsidP="002E688D">
            <w:pPr>
              <w:widowControl/>
              <w:tabs>
                <w:tab w:val="left" w:pos="429"/>
              </w:tabs>
              <w:suppressAutoHyphens w:val="0"/>
              <w:autoSpaceDE/>
              <w:ind w:firstLine="0"/>
              <w:rPr>
                <w:iCs/>
                <w:sz w:val="24"/>
                <w:szCs w:val="24"/>
              </w:rPr>
            </w:pPr>
            <w:r w:rsidRPr="00C20E2C">
              <w:rPr>
                <w:iCs/>
                <w:sz w:val="24"/>
                <w:szCs w:val="24"/>
              </w:rPr>
              <w:t>1.</w:t>
            </w:r>
            <w:r w:rsidRPr="00C20E2C">
              <w:rPr>
                <w:iCs/>
                <w:sz w:val="24"/>
                <w:szCs w:val="24"/>
              </w:rPr>
              <w:tab/>
              <w:t>Минимальная площадь земельного участка:</w:t>
            </w:r>
          </w:p>
          <w:p w:rsidR="002E688D" w:rsidRPr="00C20E2C" w:rsidRDefault="002E688D" w:rsidP="002E688D">
            <w:pPr>
              <w:widowControl/>
              <w:tabs>
                <w:tab w:val="left" w:pos="429"/>
              </w:tabs>
              <w:suppressAutoHyphens w:val="0"/>
              <w:autoSpaceDE/>
              <w:ind w:firstLine="0"/>
              <w:rPr>
                <w:iCs/>
                <w:sz w:val="24"/>
                <w:szCs w:val="24"/>
              </w:rPr>
            </w:pPr>
            <w:r w:rsidRPr="00C20E2C">
              <w:rPr>
                <w:iCs/>
                <w:sz w:val="24"/>
                <w:szCs w:val="24"/>
              </w:rPr>
              <w:t>- парк – 10 га;</w:t>
            </w:r>
          </w:p>
          <w:p w:rsidR="002E688D" w:rsidRPr="00C20E2C" w:rsidRDefault="002E688D" w:rsidP="002E688D">
            <w:pPr>
              <w:widowControl/>
              <w:tabs>
                <w:tab w:val="left" w:pos="429"/>
              </w:tabs>
              <w:suppressAutoHyphens w:val="0"/>
              <w:autoSpaceDE/>
              <w:ind w:firstLine="0"/>
              <w:rPr>
                <w:iCs/>
                <w:sz w:val="24"/>
                <w:szCs w:val="24"/>
              </w:rPr>
            </w:pPr>
            <w:r w:rsidRPr="00C20E2C">
              <w:rPr>
                <w:iCs/>
                <w:sz w:val="24"/>
                <w:szCs w:val="24"/>
              </w:rPr>
              <w:t>2.</w:t>
            </w:r>
            <w:r w:rsidRPr="00C20E2C">
              <w:rPr>
                <w:iCs/>
                <w:sz w:val="24"/>
                <w:szCs w:val="24"/>
              </w:rPr>
              <w:tab/>
              <w:t>Максимальная площадь земельного участка - не нормируется.</w:t>
            </w:r>
          </w:p>
          <w:p w:rsidR="002E688D" w:rsidRPr="00C20E2C" w:rsidRDefault="002E688D" w:rsidP="002E688D">
            <w:pPr>
              <w:widowControl/>
              <w:tabs>
                <w:tab w:val="left" w:pos="429"/>
              </w:tabs>
              <w:suppressAutoHyphens w:val="0"/>
              <w:autoSpaceDE/>
              <w:ind w:firstLine="0"/>
              <w:rPr>
                <w:iCs/>
                <w:sz w:val="24"/>
                <w:szCs w:val="24"/>
              </w:rPr>
            </w:pPr>
            <w:r w:rsidRPr="00C20E2C">
              <w:rPr>
                <w:iCs/>
                <w:sz w:val="24"/>
                <w:szCs w:val="24"/>
              </w:rPr>
              <w:t>3.</w:t>
            </w:r>
            <w:r w:rsidRPr="00C20E2C">
              <w:rPr>
                <w:iCs/>
                <w:sz w:val="24"/>
                <w:szCs w:val="24"/>
              </w:rPr>
              <w:ta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2E688D" w:rsidRPr="00C20E2C" w:rsidRDefault="002E688D" w:rsidP="002E688D">
            <w:pPr>
              <w:widowControl/>
              <w:tabs>
                <w:tab w:val="left" w:pos="429"/>
              </w:tabs>
              <w:suppressAutoHyphens w:val="0"/>
              <w:autoSpaceDE/>
              <w:ind w:firstLine="0"/>
              <w:rPr>
                <w:iCs/>
                <w:sz w:val="24"/>
                <w:szCs w:val="24"/>
              </w:rPr>
            </w:pPr>
            <w:r w:rsidRPr="00C20E2C">
              <w:rPr>
                <w:iCs/>
                <w:sz w:val="24"/>
                <w:szCs w:val="24"/>
              </w:rPr>
              <w:t>4.</w:t>
            </w:r>
            <w:r w:rsidRPr="00C20E2C">
              <w:rPr>
                <w:iCs/>
                <w:sz w:val="24"/>
                <w:szCs w:val="24"/>
              </w:rPr>
              <w:tab/>
              <w:t>На территории парка разрешается строительство зданий для обслуживания посетителей и эксплуатации парка:</w:t>
            </w:r>
          </w:p>
          <w:p w:rsidR="002E688D" w:rsidRPr="00C20E2C" w:rsidRDefault="002E688D" w:rsidP="002E688D">
            <w:pPr>
              <w:widowControl/>
              <w:tabs>
                <w:tab w:val="left" w:pos="429"/>
              </w:tabs>
              <w:suppressAutoHyphens w:val="0"/>
              <w:autoSpaceDE/>
              <w:ind w:firstLine="0"/>
              <w:rPr>
                <w:iCs/>
                <w:sz w:val="24"/>
                <w:szCs w:val="24"/>
              </w:rPr>
            </w:pPr>
            <w:r w:rsidRPr="00C20E2C">
              <w:rPr>
                <w:iCs/>
                <w:sz w:val="24"/>
                <w:szCs w:val="24"/>
              </w:rPr>
              <w:t>- максимальная высота зданий, строений, сооружений - 8 м.</w:t>
            </w:r>
          </w:p>
          <w:p w:rsidR="002E688D" w:rsidRPr="00C20E2C" w:rsidRDefault="002E688D" w:rsidP="002E688D">
            <w:pPr>
              <w:widowControl/>
              <w:tabs>
                <w:tab w:val="left" w:pos="429"/>
              </w:tabs>
              <w:suppressAutoHyphens w:val="0"/>
              <w:autoSpaceDE/>
              <w:ind w:firstLine="0"/>
              <w:rPr>
                <w:iCs/>
                <w:sz w:val="24"/>
                <w:szCs w:val="24"/>
              </w:rPr>
            </w:pPr>
            <w:r w:rsidRPr="00C20E2C">
              <w:rPr>
                <w:iCs/>
                <w:sz w:val="24"/>
                <w:szCs w:val="24"/>
              </w:rPr>
              <w:t>-минимальная высота зданий, строений, сооружений – не нормируется</w:t>
            </w:r>
          </w:p>
          <w:p w:rsidR="002E688D" w:rsidRPr="00C20E2C" w:rsidRDefault="002E688D" w:rsidP="002E688D">
            <w:pPr>
              <w:widowControl/>
              <w:tabs>
                <w:tab w:val="left" w:pos="429"/>
              </w:tabs>
              <w:suppressAutoHyphens w:val="0"/>
              <w:autoSpaceDE/>
              <w:ind w:firstLine="0"/>
              <w:rPr>
                <w:iCs/>
                <w:sz w:val="24"/>
                <w:szCs w:val="24"/>
              </w:rPr>
            </w:pPr>
            <w:r w:rsidRPr="00C20E2C">
              <w:rPr>
                <w:iCs/>
                <w:sz w:val="24"/>
                <w:szCs w:val="24"/>
              </w:rPr>
              <w:t>5.</w:t>
            </w:r>
            <w:r w:rsidRPr="00C20E2C">
              <w:rPr>
                <w:iCs/>
                <w:sz w:val="24"/>
                <w:szCs w:val="24"/>
              </w:rPr>
              <w:tab/>
              <w:t>Максимально количество этажей – 2.</w:t>
            </w:r>
          </w:p>
          <w:p w:rsidR="002E688D" w:rsidRPr="00C20E2C" w:rsidRDefault="002E688D" w:rsidP="002E688D">
            <w:pPr>
              <w:widowControl/>
              <w:tabs>
                <w:tab w:val="left" w:pos="429"/>
              </w:tabs>
              <w:suppressAutoHyphens w:val="0"/>
              <w:autoSpaceDE/>
              <w:ind w:firstLine="0"/>
              <w:rPr>
                <w:iCs/>
                <w:sz w:val="24"/>
                <w:szCs w:val="24"/>
              </w:rPr>
            </w:pPr>
            <w:r w:rsidRPr="00C20E2C">
              <w:rPr>
                <w:iCs/>
                <w:sz w:val="24"/>
                <w:szCs w:val="24"/>
              </w:rPr>
              <w:t>6.</w:t>
            </w:r>
            <w:r w:rsidRPr="00C20E2C">
              <w:rPr>
                <w:iCs/>
                <w:sz w:val="24"/>
                <w:szCs w:val="24"/>
              </w:rPr>
              <w:tab/>
              <w:t>Минимальное количество этажей – 1.</w:t>
            </w:r>
          </w:p>
          <w:p w:rsidR="002E688D" w:rsidRPr="00C20E2C" w:rsidRDefault="002E688D" w:rsidP="002E688D">
            <w:pPr>
              <w:widowControl/>
              <w:tabs>
                <w:tab w:val="left" w:pos="429"/>
              </w:tabs>
              <w:suppressAutoHyphens w:val="0"/>
              <w:autoSpaceDE/>
              <w:ind w:firstLine="0"/>
              <w:rPr>
                <w:iCs/>
                <w:sz w:val="24"/>
                <w:szCs w:val="24"/>
              </w:rPr>
            </w:pPr>
            <w:r w:rsidRPr="00C20E2C">
              <w:rPr>
                <w:iCs/>
                <w:sz w:val="24"/>
                <w:szCs w:val="24"/>
              </w:rPr>
              <w:t>7.</w:t>
            </w:r>
            <w:r w:rsidRPr="00C20E2C">
              <w:rPr>
                <w:iCs/>
                <w:sz w:val="24"/>
                <w:szCs w:val="24"/>
              </w:rPr>
              <w:tab/>
              <w:t>Максимальный процент застройки 3%.</w:t>
            </w:r>
          </w:p>
          <w:p w:rsidR="002E688D" w:rsidRPr="00C20E2C" w:rsidRDefault="002E688D" w:rsidP="002E688D">
            <w:pPr>
              <w:widowControl/>
              <w:tabs>
                <w:tab w:val="left" w:pos="429"/>
              </w:tabs>
              <w:suppressAutoHyphens w:val="0"/>
              <w:autoSpaceDE/>
              <w:ind w:firstLine="0"/>
              <w:rPr>
                <w:iCs/>
                <w:sz w:val="24"/>
                <w:szCs w:val="24"/>
              </w:rPr>
            </w:pPr>
            <w:r w:rsidRPr="00C20E2C">
              <w:rPr>
                <w:iCs/>
                <w:sz w:val="24"/>
                <w:szCs w:val="24"/>
              </w:rPr>
              <w:t>8.</w:t>
            </w:r>
            <w:r w:rsidRPr="00C20E2C">
              <w:rPr>
                <w:iCs/>
                <w:sz w:val="24"/>
                <w:szCs w:val="24"/>
              </w:rPr>
              <w:tab/>
              <w:t>Соотношение элементов территории парка следует принимать, % от общей площади парка:</w:t>
            </w:r>
          </w:p>
          <w:p w:rsidR="002E688D" w:rsidRPr="00C20E2C" w:rsidRDefault="002E688D" w:rsidP="002E688D">
            <w:pPr>
              <w:widowControl/>
              <w:tabs>
                <w:tab w:val="left" w:pos="429"/>
              </w:tabs>
              <w:suppressAutoHyphens w:val="0"/>
              <w:autoSpaceDE/>
              <w:ind w:firstLine="0"/>
              <w:rPr>
                <w:iCs/>
                <w:sz w:val="24"/>
                <w:szCs w:val="24"/>
              </w:rPr>
            </w:pPr>
            <w:r w:rsidRPr="00C20E2C">
              <w:rPr>
                <w:iCs/>
                <w:sz w:val="24"/>
                <w:szCs w:val="24"/>
              </w:rPr>
              <w:t>- территории зеленых насаждений и водоемов – не менее 70;</w:t>
            </w:r>
          </w:p>
          <w:p w:rsidR="002E688D" w:rsidRPr="00C20E2C" w:rsidRDefault="002E688D" w:rsidP="002E688D">
            <w:pPr>
              <w:widowControl/>
              <w:tabs>
                <w:tab w:val="left" w:pos="429"/>
              </w:tabs>
              <w:suppressAutoHyphens w:val="0"/>
              <w:autoSpaceDE/>
              <w:ind w:firstLine="0"/>
              <w:rPr>
                <w:iCs/>
                <w:sz w:val="24"/>
                <w:szCs w:val="24"/>
              </w:rPr>
            </w:pPr>
            <w:r w:rsidRPr="00C20E2C">
              <w:rPr>
                <w:iCs/>
                <w:sz w:val="24"/>
                <w:szCs w:val="24"/>
              </w:rPr>
              <w:t>- аллеи, дорожки, площадки – 25-28;</w:t>
            </w:r>
          </w:p>
          <w:p w:rsidR="002E688D" w:rsidRPr="00C20E2C" w:rsidRDefault="002E688D" w:rsidP="002E688D">
            <w:pPr>
              <w:widowControl/>
              <w:tabs>
                <w:tab w:val="left" w:pos="429"/>
              </w:tabs>
              <w:suppressAutoHyphens w:val="0"/>
              <w:autoSpaceDE/>
              <w:ind w:firstLine="0"/>
              <w:rPr>
                <w:iCs/>
                <w:sz w:val="24"/>
                <w:szCs w:val="24"/>
              </w:rPr>
            </w:pPr>
            <w:r w:rsidRPr="00C20E2C">
              <w:rPr>
                <w:iCs/>
                <w:sz w:val="24"/>
                <w:szCs w:val="24"/>
              </w:rPr>
              <w:t>- здания и сооружения – 3.</w:t>
            </w:r>
          </w:p>
          <w:p w:rsidR="002E688D" w:rsidRPr="00C20E2C" w:rsidRDefault="002E688D" w:rsidP="002E688D">
            <w:pPr>
              <w:widowControl/>
              <w:tabs>
                <w:tab w:val="left" w:pos="429"/>
              </w:tabs>
              <w:suppressAutoHyphens w:val="0"/>
              <w:autoSpaceDE/>
              <w:ind w:firstLine="0"/>
              <w:rPr>
                <w:iCs/>
                <w:sz w:val="24"/>
                <w:szCs w:val="24"/>
              </w:rPr>
            </w:pPr>
            <w:r w:rsidRPr="00C20E2C">
              <w:rPr>
                <w:iCs/>
                <w:sz w:val="24"/>
                <w:szCs w:val="24"/>
              </w:rPr>
              <w:t>Функциональная организация территории парка включает следующие зоны с преобладающим видом использования, % от общей пощади парка:</w:t>
            </w:r>
          </w:p>
          <w:p w:rsidR="002E688D" w:rsidRPr="00C20E2C" w:rsidRDefault="002E688D" w:rsidP="002E688D">
            <w:pPr>
              <w:widowControl/>
              <w:tabs>
                <w:tab w:val="left" w:pos="429"/>
              </w:tabs>
              <w:suppressAutoHyphens w:val="0"/>
              <w:autoSpaceDE/>
              <w:ind w:firstLine="0"/>
              <w:rPr>
                <w:iCs/>
                <w:sz w:val="24"/>
                <w:szCs w:val="24"/>
              </w:rPr>
            </w:pPr>
            <w:r w:rsidRPr="00C20E2C">
              <w:rPr>
                <w:iCs/>
                <w:sz w:val="24"/>
                <w:szCs w:val="24"/>
              </w:rPr>
              <w:t>- зона культурно-просветительских мероприятий – 3-8;</w:t>
            </w:r>
          </w:p>
          <w:p w:rsidR="002E688D" w:rsidRPr="00C20E2C" w:rsidRDefault="002E688D" w:rsidP="002E688D">
            <w:pPr>
              <w:widowControl/>
              <w:tabs>
                <w:tab w:val="left" w:pos="429"/>
              </w:tabs>
              <w:suppressAutoHyphens w:val="0"/>
              <w:autoSpaceDE/>
              <w:ind w:firstLine="0"/>
              <w:rPr>
                <w:iCs/>
                <w:sz w:val="24"/>
                <w:szCs w:val="24"/>
              </w:rPr>
            </w:pPr>
            <w:r w:rsidRPr="00C20E2C">
              <w:rPr>
                <w:iCs/>
                <w:sz w:val="24"/>
                <w:szCs w:val="24"/>
              </w:rPr>
              <w:t>- зона массовых мероприятий (зрелищ, аттракционов и др.) – 5-17;</w:t>
            </w:r>
          </w:p>
          <w:p w:rsidR="002E688D" w:rsidRPr="00C20E2C" w:rsidRDefault="002E688D" w:rsidP="002E688D">
            <w:pPr>
              <w:widowControl/>
              <w:tabs>
                <w:tab w:val="left" w:pos="429"/>
              </w:tabs>
              <w:suppressAutoHyphens w:val="0"/>
              <w:autoSpaceDE/>
              <w:ind w:firstLine="0"/>
              <w:rPr>
                <w:iCs/>
                <w:sz w:val="24"/>
                <w:szCs w:val="24"/>
              </w:rPr>
            </w:pPr>
            <w:r w:rsidRPr="00C20E2C">
              <w:rPr>
                <w:iCs/>
                <w:sz w:val="24"/>
                <w:szCs w:val="24"/>
              </w:rPr>
              <w:t>- зона физкультурно-оздоровительных мероприятий – 10-20;</w:t>
            </w:r>
          </w:p>
          <w:p w:rsidR="002E688D" w:rsidRPr="00C20E2C" w:rsidRDefault="002E688D" w:rsidP="002E688D">
            <w:pPr>
              <w:widowControl/>
              <w:tabs>
                <w:tab w:val="left" w:pos="429"/>
              </w:tabs>
              <w:suppressAutoHyphens w:val="0"/>
              <w:autoSpaceDE/>
              <w:ind w:firstLine="0"/>
              <w:rPr>
                <w:iCs/>
                <w:sz w:val="24"/>
                <w:szCs w:val="24"/>
              </w:rPr>
            </w:pPr>
            <w:r w:rsidRPr="00C20E2C">
              <w:rPr>
                <w:iCs/>
                <w:sz w:val="24"/>
                <w:szCs w:val="24"/>
              </w:rPr>
              <w:t>- зона отдыха детей – 5-10;</w:t>
            </w:r>
          </w:p>
          <w:p w:rsidR="002E688D" w:rsidRPr="00C20E2C" w:rsidRDefault="002E688D" w:rsidP="002E688D">
            <w:pPr>
              <w:widowControl/>
              <w:tabs>
                <w:tab w:val="left" w:pos="429"/>
              </w:tabs>
              <w:suppressAutoHyphens w:val="0"/>
              <w:autoSpaceDE/>
              <w:ind w:firstLine="0"/>
              <w:rPr>
                <w:iCs/>
                <w:sz w:val="24"/>
                <w:szCs w:val="24"/>
              </w:rPr>
            </w:pPr>
            <w:r w:rsidRPr="00C20E2C">
              <w:rPr>
                <w:iCs/>
                <w:sz w:val="24"/>
                <w:szCs w:val="24"/>
              </w:rPr>
              <w:t>- прогулочная зона – 40-75;</w:t>
            </w:r>
          </w:p>
          <w:p w:rsidR="002E688D" w:rsidRPr="00C20E2C" w:rsidRDefault="002E688D" w:rsidP="002E688D">
            <w:pPr>
              <w:pStyle w:val="ab"/>
              <w:widowControl/>
              <w:tabs>
                <w:tab w:val="left" w:pos="429"/>
              </w:tabs>
              <w:suppressAutoHyphens w:val="0"/>
              <w:autoSpaceDE/>
              <w:ind w:left="0" w:firstLine="0"/>
              <w:rPr>
                <w:iCs/>
                <w:sz w:val="24"/>
                <w:szCs w:val="24"/>
              </w:rPr>
            </w:pPr>
            <w:r w:rsidRPr="00C20E2C">
              <w:rPr>
                <w:iCs/>
                <w:sz w:val="24"/>
                <w:szCs w:val="24"/>
              </w:rPr>
              <w:t>- хозяйственная зона – 2-5.</w:t>
            </w:r>
          </w:p>
        </w:tc>
      </w:tr>
      <w:tr w:rsidR="002E688D" w:rsidRPr="00C20E2C" w:rsidTr="00AD1DAB">
        <w:trPr>
          <w:trHeight w:val="20"/>
        </w:trPr>
        <w:tc>
          <w:tcPr>
            <w:tcW w:w="2835" w:type="dxa"/>
          </w:tcPr>
          <w:p w:rsidR="002E688D" w:rsidRPr="00C20E2C" w:rsidRDefault="002E688D" w:rsidP="002E688D">
            <w:pPr>
              <w:pStyle w:val="msonormalbullet2gif"/>
              <w:ind w:firstLine="0"/>
              <w:rPr>
                <w:sz w:val="24"/>
                <w:szCs w:val="24"/>
                <w:lang w:eastAsia="en-US"/>
              </w:rPr>
            </w:pPr>
            <w:r w:rsidRPr="00C20E2C">
              <w:rPr>
                <w:sz w:val="24"/>
                <w:szCs w:val="24"/>
                <w:lang w:eastAsia="en-US"/>
              </w:rPr>
              <w:t>Причалы для маломерных судов</w:t>
            </w:r>
          </w:p>
        </w:tc>
        <w:tc>
          <w:tcPr>
            <w:tcW w:w="3969" w:type="dxa"/>
          </w:tcPr>
          <w:p w:rsidR="002E688D" w:rsidRPr="00C20E2C" w:rsidRDefault="002E688D" w:rsidP="002E688D">
            <w:pPr>
              <w:rPr>
                <w:bCs/>
                <w:sz w:val="24"/>
                <w:szCs w:val="24"/>
                <w:lang w:eastAsia="en-US"/>
              </w:rPr>
            </w:pPr>
            <w:r w:rsidRPr="00C20E2C">
              <w:rPr>
                <w:bCs/>
                <w:sz w:val="24"/>
                <w:szCs w:val="24"/>
                <w:lang w:eastAsia="en-US"/>
              </w:rPr>
              <w:t>Размещение сооружений, предназначенных для причаливания, хранения и обслуживания яхт, катеров, лодок и других маломерных судов</w:t>
            </w:r>
          </w:p>
        </w:tc>
        <w:tc>
          <w:tcPr>
            <w:tcW w:w="1020" w:type="dxa"/>
          </w:tcPr>
          <w:p w:rsidR="002E688D" w:rsidRPr="00C20E2C" w:rsidRDefault="002E688D" w:rsidP="002E688D">
            <w:pPr>
              <w:pStyle w:val="affffff8"/>
              <w:ind w:firstLine="0"/>
              <w:jc w:val="center"/>
              <w:rPr>
                <w:sz w:val="24"/>
                <w:szCs w:val="24"/>
              </w:rPr>
            </w:pPr>
            <w:r w:rsidRPr="00C20E2C">
              <w:rPr>
                <w:sz w:val="24"/>
                <w:szCs w:val="24"/>
              </w:rPr>
              <w:t>5.4</w:t>
            </w:r>
          </w:p>
        </w:tc>
        <w:tc>
          <w:tcPr>
            <w:tcW w:w="2835" w:type="dxa"/>
          </w:tcPr>
          <w:p w:rsidR="002E688D" w:rsidRPr="00C20E2C" w:rsidRDefault="002E688D" w:rsidP="002E688D">
            <w:pPr>
              <w:pStyle w:val="ab"/>
              <w:ind w:left="0" w:firstLine="0"/>
              <w:rPr>
                <w:sz w:val="24"/>
                <w:szCs w:val="24"/>
              </w:rPr>
            </w:pPr>
          </w:p>
        </w:tc>
        <w:tc>
          <w:tcPr>
            <w:tcW w:w="11339" w:type="dxa"/>
          </w:tcPr>
          <w:p w:rsidR="002E688D" w:rsidRPr="00C20E2C" w:rsidRDefault="002E688D" w:rsidP="002E688D">
            <w:pPr>
              <w:widowControl/>
              <w:tabs>
                <w:tab w:val="left" w:pos="429"/>
              </w:tabs>
              <w:suppressAutoHyphens w:val="0"/>
              <w:autoSpaceDE/>
              <w:ind w:firstLine="0"/>
              <w:rPr>
                <w:iCs/>
                <w:sz w:val="24"/>
                <w:szCs w:val="24"/>
              </w:rPr>
            </w:pPr>
            <w:r w:rsidRPr="00C20E2C">
              <w:rPr>
                <w:iCs/>
                <w:sz w:val="24"/>
                <w:szCs w:val="24"/>
              </w:rPr>
              <w:t>1.</w:t>
            </w:r>
            <w:r w:rsidRPr="00C20E2C">
              <w:rPr>
                <w:iCs/>
                <w:sz w:val="24"/>
                <w:szCs w:val="24"/>
              </w:rPr>
              <w:tab/>
              <w:t>Предельные (минимальные и (или) максимальные) размеры земельных участков, в том числе их площадь – не нормируется.</w:t>
            </w:r>
          </w:p>
          <w:p w:rsidR="002E688D" w:rsidRPr="00C20E2C" w:rsidRDefault="002E688D" w:rsidP="002E688D">
            <w:pPr>
              <w:widowControl/>
              <w:tabs>
                <w:tab w:val="left" w:pos="429"/>
              </w:tabs>
              <w:suppressAutoHyphens w:val="0"/>
              <w:autoSpaceDE/>
              <w:ind w:firstLine="0"/>
              <w:rPr>
                <w:iCs/>
                <w:sz w:val="24"/>
                <w:szCs w:val="24"/>
              </w:rPr>
            </w:pPr>
            <w:r w:rsidRPr="00C20E2C">
              <w:rPr>
                <w:iCs/>
                <w:sz w:val="24"/>
                <w:szCs w:val="24"/>
              </w:rPr>
              <w:t>2.</w:t>
            </w:r>
            <w:r w:rsidRPr="00C20E2C">
              <w:rPr>
                <w:iCs/>
                <w:sz w:val="24"/>
                <w:szCs w:val="24"/>
              </w:rPr>
              <w:ta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2E688D" w:rsidRPr="00C20E2C" w:rsidRDefault="002E688D" w:rsidP="002E688D">
            <w:pPr>
              <w:widowControl/>
              <w:tabs>
                <w:tab w:val="left" w:pos="429"/>
              </w:tabs>
              <w:suppressAutoHyphens w:val="0"/>
              <w:autoSpaceDE/>
              <w:ind w:firstLine="0"/>
              <w:rPr>
                <w:iCs/>
                <w:sz w:val="24"/>
                <w:szCs w:val="24"/>
              </w:rPr>
            </w:pPr>
            <w:r w:rsidRPr="00C20E2C">
              <w:rPr>
                <w:iCs/>
                <w:sz w:val="24"/>
                <w:szCs w:val="24"/>
              </w:rPr>
              <w:t>3.</w:t>
            </w:r>
            <w:r w:rsidRPr="00C20E2C">
              <w:rPr>
                <w:iCs/>
                <w:sz w:val="24"/>
                <w:szCs w:val="24"/>
              </w:rPr>
              <w:tab/>
              <w:t>Предельное количество этажей или предельная высота зданий, строений, сооружений – не нормируется.</w:t>
            </w:r>
          </w:p>
          <w:p w:rsidR="002E688D" w:rsidRPr="00C20E2C" w:rsidRDefault="002E688D" w:rsidP="002E688D">
            <w:pPr>
              <w:widowControl/>
              <w:tabs>
                <w:tab w:val="left" w:pos="429"/>
              </w:tabs>
              <w:suppressAutoHyphens w:val="0"/>
              <w:autoSpaceDE/>
              <w:ind w:firstLine="0"/>
              <w:rPr>
                <w:iCs/>
                <w:sz w:val="24"/>
                <w:szCs w:val="24"/>
              </w:rPr>
            </w:pPr>
            <w:r w:rsidRPr="00C20E2C">
              <w:rPr>
                <w:iCs/>
                <w:sz w:val="24"/>
                <w:szCs w:val="24"/>
              </w:rPr>
              <w:t>4.</w:t>
            </w:r>
            <w:r w:rsidRPr="00C20E2C">
              <w:rPr>
                <w:iCs/>
                <w:sz w:val="24"/>
                <w:szCs w:val="24"/>
              </w:rPr>
              <w:tab/>
              <w:t>Максимальный процент застройки – 40%.</w:t>
            </w:r>
          </w:p>
        </w:tc>
      </w:tr>
      <w:tr w:rsidR="002E688D" w:rsidRPr="00C20E2C" w:rsidTr="00AD1DAB">
        <w:trPr>
          <w:trHeight w:val="20"/>
        </w:trPr>
        <w:tc>
          <w:tcPr>
            <w:tcW w:w="2835" w:type="dxa"/>
          </w:tcPr>
          <w:p w:rsidR="002E688D" w:rsidRPr="00C20E2C" w:rsidRDefault="002E688D" w:rsidP="002E688D">
            <w:pPr>
              <w:pStyle w:val="affffff8"/>
              <w:ind w:firstLine="0"/>
              <w:rPr>
                <w:sz w:val="24"/>
                <w:szCs w:val="24"/>
              </w:rPr>
            </w:pPr>
            <w:bookmarkStart w:id="105" w:name="sub_1070"/>
            <w:r w:rsidRPr="00C20E2C">
              <w:rPr>
                <w:sz w:val="24"/>
                <w:szCs w:val="24"/>
              </w:rPr>
              <w:t>Транспорт</w:t>
            </w:r>
            <w:bookmarkEnd w:id="105"/>
          </w:p>
        </w:tc>
        <w:tc>
          <w:tcPr>
            <w:tcW w:w="3969" w:type="dxa"/>
          </w:tcPr>
          <w:p w:rsidR="002E688D" w:rsidRPr="00C20E2C" w:rsidRDefault="002E688D" w:rsidP="002E688D">
            <w:pPr>
              <w:pStyle w:val="affffff8"/>
              <w:ind w:firstLine="0"/>
              <w:rPr>
                <w:sz w:val="24"/>
                <w:szCs w:val="24"/>
              </w:rPr>
            </w:pPr>
            <w:r w:rsidRPr="00C20E2C">
              <w:rPr>
                <w:sz w:val="24"/>
                <w:szCs w:val="24"/>
              </w:rPr>
              <w:t>Размещение различного рода путей сообщения и сооружений, используемых для перевозки людей или грузов, либо передачи веществ.</w:t>
            </w:r>
          </w:p>
          <w:p w:rsidR="002E688D" w:rsidRPr="00C20E2C" w:rsidRDefault="002E688D" w:rsidP="002E688D">
            <w:pPr>
              <w:pStyle w:val="affffff8"/>
              <w:ind w:firstLine="0"/>
              <w:rPr>
                <w:sz w:val="24"/>
                <w:szCs w:val="24"/>
              </w:rPr>
            </w:pPr>
            <w:r w:rsidRPr="00C20E2C">
              <w:rPr>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sub_1071" w:history="1">
              <w:r w:rsidRPr="00C20E2C">
                <w:rPr>
                  <w:rStyle w:val="affffff3"/>
                  <w:sz w:val="24"/>
                  <w:szCs w:val="24"/>
                </w:rPr>
                <w:t>кодами 7.1 -7.5</w:t>
              </w:r>
            </w:hyperlink>
          </w:p>
        </w:tc>
        <w:tc>
          <w:tcPr>
            <w:tcW w:w="1020" w:type="dxa"/>
          </w:tcPr>
          <w:p w:rsidR="002E688D" w:rsidRPr="00C20E2C" w:rsidRDefault="002E688D" w:rsidP="002E688D">
            <w:pPr>
              <w:pStyle w:val="affffff8"/>
              <w:ind w:firstLine="0"/>
              <w:jc w:val="center"/>
              <w:rPr>
                <w:sz w:val="24"/>
                <w:szCs w:val="24"/>
              </w:rPr>
            </w:pPr>
            <w:r w:rsidRPr="00C20E2C">
              <w:rPr>
                <w:sz w:val="24"/>
                <w:szCs w:val="24"/>
              </w:rPr>
              <w:t>7.0</w:t>
            </w:r>
          </w:p>
        </w:tc>
        <w:tc>
          <w:tcPr>
            <w:tcW w:w="2835" w:type="dxa"/>
          </w:tcPr>
          <w:p w:rsidR="002E688D" w:rsidRPr="00C20E2C" w:rsidRDefault="002E688D" w:rsidP="002E688D">
            <w:pPr>
              <w:pStyle w:val="ab"/>
              <w:ind w:left="0" w:firstLine="0"/>
              <w:rPr>
                <w:sz w:val="24"/>
                <w:szCs w:val="24"/>
              </w:rPr>
            </w:pPr>
            <w:r w:rsidRPr="00C20E2C">
              <w:rPr>
                <w:sz w:val="24"/>
                <w:szCs w:val="24"/>
              </w:rPr>
              <w:t>Размещение различного рода путей сообщения и сооружений, используемых для перевозки людей</w:t>
            </w:r>
          </w:p>
        </w:tc>
        <w:tc>
          <w:tcPr>
            <w:tcW w:w="11339" w:type="dxa"/>
            <w:vMerge w:val="restart"/>
          </w:tcPr>
          <w:p w:rsidR="002E688D" w:rsidRPr="00C20E2C" w:rsidRDefault="002E688D" w:rsidP="002E688D">
            <w:pPr>
              <w:pStyle w:val="ab"/>
              <w:widowControl/>
              <w:numPr>
                <w:ilvl w:val="0"/>
                <w:numId w:val="147"/>
              </w:numPr>
              <w:tabs>
                <w:tab w:val="left" w:pos="429"/>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2E688D" w:rsidRPr="00C20E2C" w:rsidRDefault="002E688D" w:rsidP="002E688D">
            <w:pPr>
              <w:pStyle w:val="ab"/>
              <w:widowControl/>
              <w:numPr>
                <w:ilvl w:val="0"/>
                <w:numId w:val="147"/>
              </w:numPr>
              <w:tabs>
                <w:tab w:val="left" w:pos="429"/>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2E688D" w:rsidRPr="00C20E2C" w:rsidRDefault="002E688D" w:rsidP="002E688D">
            <w:pPr>
              <w:pStyle w:val="ab"/>
              <w:widowControl/>
              <w:numPr>
                <w:ilvl w:val="0"/>
                <w:numId w:val="147"/>
              </w:numPr>
              <w:tabs>
                <w:tab w:val="left" w:pos="429"/>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2E688D" w:rsidRPr="00C20E2C" w:rsidRDefault="002E688D" w:rsidP="002E688D">
            <w:pPr>
              <w:pStyle w:val="ab"/>
              <w:widowControl/>
              <w:numPr>
                <w:ilvl w:val="0"/>
                <w:numId w:val="147"/>
              </w:numPr>
              <w:suppressAutoHyphens w:val="0"/>
              <w:autoSpaceDE/>
              <w:ind w:left="0" w:firstLine="0"/>
              <w:rPr>
                <w:sz w:val="24"/>
                <w:szCs w:val="24"/>
              </w:rPr>
            </w:pPr>
            <w:r w:rsidRPr="00C20E2C">
              <w:rPr>
                <w:iCs/>
                <w:sz w:val="24"/>
                <w:szCs w:val="24"/>
              </w:rPr>
              <w:t>Максимальный процент застройки – не нормируется</w:t>
            </w:r>
            <w:r w:rsidRPr="00C20E2C">
              <w:rPr>
                <w:sz w:val="24"/>
                <w:szCs w:val="24"/>
              </w:rPr>
              <w:t>.</w:t>
            </w:r>
          </w:p>
          <w:p w:rsidR="002E688D" w:rsidRPr="00C20E2C" w:rsidRDefault="002E688D" w:rsidP="002E688D">
            <w:pPr>
              <w:pStyle w:val="ab"/>
              <w:ind w:left="0" w:firstLine="0"/>
              <w:rPr>
                <w:iCs/>
                <w:sz w:val="24"/>
                <w:szCs w:val="24"/>
              </w:rPr>
            </w:pPr>
          </w:p>
        </w:tc>
      </w:tr>
      <w:tr w:rsidR="002E688D" w:rsidRPr="00C20E2C" w:rsidTr="00AD1DAB">
        <w:trPr>
          <w:trHeight w:val="20"/>
        </w:trPr>
        <w:tc>
          <w:tcPr>
            <w:tcW w:w="2835" w:type="dxa"/>
            <w:vMerge w:val="restart"/>
          </w:tcPr>
          <w:p w:rsidR="002E688D" w:rsidRPr="00C20E2C" w:rsidRDefault="002E688D" w:rsidP="002E688D">
            <w:pPr>
              <w:pStyle w:val="affffff8"/>
              <w:ind w:firstLine="0"/>
              <w:rPr>
                <w:sz w:val="24"/>
                <w:szCs w:val="24"/>
              </w:rPr>
            </w:pPr>
            <w:bookmarkStart w:id="106" w:name="sub_1071"/>
            <w:r w:rsidRPr="00C20E2C">
              <w:rPr>
                <w:sz w:val="24"/>
                <w:szCs w:val="24"/>
              </w:rPr>
              <w:t>Железнодорожный транспорт</w:t>
            </w:r>
            <w:bookmarkEnd w:id="106"/>
          </w:p>
        </w:tc>
        <w:tc>
          <w:tcPr>
            <w:tcW w:w="3969" w:type="dxa"/>
            <w:vMerge w:val="restart"/>
          </w:tcPr>
          <w:p w:rsidR="002E688D" w:rsidRPr="00C20E2C" w:rsidRDefault="002E688D" w:rsidP="002E688D">
            <w:pPr>
              <w:pStyle w:val="affffff8"/>
              <w:ind w:firstLine="0"/>
              <w:rPr>
                <w:sz w:val="24"/>
                <w:szCs w:val="24"/>
              </w:rPr>
            </w:pPr>
            <w:r w:rsidRPr="00C20E2C">
              <w:rPr>
                <w:sz w:val="24"/>
                <w:szCs w:val="24"/>
              </w:rP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w:anchor="sub_1711" w:history="1">
              <w:r w:rsidRPr="00C20E2C">
                <w:rPr>
                  <w:rStyle w:val="affffff3"/>
                  <w:sz w:val="24"/>
                  <w:szCs w:val="24"/>
                </w:rPr>
                <w:t>кодами 7.1.1 - 7.1.2</w:t>
              </w:r>
            </w:hyperlink>
          </w:p>
        </w:tc>
        <w:tc>
          <w:tcPr>
            <w:tcW w:w="1020" w:type="dxa"/>
            <w:vMerge w:val="restart"/>
          </w:tcPr>
          <w:p w:rsidR="002E688D" w:rsidRPr="00C20E2C" w:rsidRDefault="002E688D" w:rsidP="002E688D">
            <w:pPr>
              <w:pStyle w:val="affffff8"/>
              <w:ind w:firstLine="0"/>
              <w:jc w:val="center"/>
              <w:rPr>
                <w:sz w:val="24"/>
                <w:szCs w:val="24"/>
              </w:rPr>
            </w:pPr>
            <w:r w:rsidRPr="00C20E2C">
              <w:rPr>
                <w:sz w:val="24"/>
                <w:szCs w:val="24"/>
              </w:rPr>
              <w:t>7.1</w:t>
            </w:r>
          </w:p>
        </w:tc>
        <w:tc>
          <w:tcPr>
            <w:tcW w:w="2835" w:type="dxa"/>
          </w:tcPr>
          <w:p w:rsidR="002E688D" w:rsidRPr="00C20E2C" w:rsidRDefault="002E688D" w:rsidP="002E688D">
            <w:pPr>
              <w:ind w:firstLine="0"/>
              <w:rPr>
                <w:sz w:val="24"/>
                <w:szCs w:val="24"/>
              </w:rPr>
            </w:pPr>
            <w:r w:rsidRPr="00C20E2C">
              <w:rPr>
                <w:sz w:val="24"/>
                <w:szCs w:val="24"/>
              </w:rPr>
              <w:t>Железнодорожные пути</w:t>
            </w:r>
          </w:p>
        </w:tc>
        <w:tc>
          <w:tcPr>
            <w:tcW w:w="11339" w:type="dxa"/>
            <w:vMerge/>
          </w:tcPr>
          <w:p w:rsidR="002E688D" w:rsidRPr="00C20E2C" w:rsidRDefault="002E688D" w:rsidP="002E688D">
            <w:pPr>
              <w:pStyle w:val="ab"/>
              <w:ind w:left="0" w:firstLine="0"/>
              <w:rPr>
                <w:sz w:val="24"/>
                <w:szCs w:val="24"/>
              </w:rPr>
            </w:pPr>
          </w:p>
        </w:tc>
      </w:tr>
      <w:tr w:rsidR="002E688D" w:rsidRPr="00C20E2C" w:rsidTr="00AD1DAB">
        <w:trPr>
          <w:trHeight w:val="20"/>
        </w:trPr>
        <w:tc>
          <w:tcPr>
            <w:tcW w:w="2835" w:type="dxa"/>
            <w:vMerge/>
          </w:tcPr>
          <w:p w:rsidR="002E688D" w:rsidRPr="00C20E2C" w:rsidRDefault="002E688D" w:rsidP="002E688D">
            <w:pPr>
              <w:widowControl/>
              <w:suppressAutoHyphens w:val="0"/>
              <w:autoSpaceDE/>
              <w:ind w:firstLine="0"/>
              <w:rPr>
                <w:sz w:val="24"/>
                <w:szCs w:val="24"/>
              </w:rPr>
            </w:pPr>
          </w:p>
        </w:tc>
        <w:tc>
          <w:tcPr>
            <w:tcW w:w="3969" w:type="dxa"/>
            <w:vMerge/>
          </w:tcPr>
          <w:p w:rsidR="002E688D" w:rsidRPr="00C20E2C" w:rsidRDefault="002E688D" w:rsidP="002E688D">
            <w:pPr>
              <w:ind w:firstLine="0"/>
              <w:rPr>
                <w:sz w:val="24"/>
                <w:szCs w:val="24"/>
              </w:rPr>
            </w:pPr>
          </w:p>
        </w:tc>
        <w:tc>
          <w:tcPr>
            <w:tcW w:w="1020" w:type="dxa"/>
            <w:vMerge/>
          </w:tcPr>
          <w:p w:rsidR="002E688D" w:rsidRPr="00C20E2C" w:rsidRDefault="002E688D" w:rsidP="002E688D">
            <w:pPr>
              <w:ind w:firstLine="0"/>
              <w:rPr>
                <w:sz w:val="24"/>
                <w:szCs w:val="24"/>
              </w:rPr>
            </w:pPr>
          </w:p>
        </w:tc>
        <w:tc>
          <w:tcPr>
            <w:tcW w:w="2835" w:type="dxa"/>
          </w:tcPr>
          <w:p w:rsidR="002E688D" w:rsidRPr="00C20E2C" w:rsidRDefault="002E688D" w:rsidP="002E688D">
            <w:pPr>
              <w:ind w:firstLine="0"/>
              <w:rPr>
                <w:sz w:val="24"/>
                <w:szCs w:val="24"/>
                <w:lang w:val="en-US"/>
              </w:rPr>
            </w:pPr>
            <w:r w:rsidRPr="00C20E2C">
              <w:rPr>
                <w:sz w:val="24"/>
                <w:szCs w:val="24"/>
              </w:rPr>
              <w:t>Железнодорожный вокзал, железнодорожная станция</w:t>
            </w:r>
          </w:p>
        </w:tc>
        <w:tc>
          <w:tcPr>
            <w:tcW w:w="11339" w:type="dxa"/>
            <w:vMerge/>
          </w:tcPr>
          <w:p w:rsidR="002E688D" w:rsidRPr="00C20E2C" w:rsidRDefault="002E688D" w:rsidP="002E688D">
            <w:pPr>
              <w:ind w:firstLine="0"/>
              <w:rPr>
                <w:sz w:val="24"/>
                <w:szCs w:val="24"/>
              </w:rPr>
            </w:pPr>
          </w:p>
        </w:tc>
      </w:tr>
      <w:tr w:rsidR="002E688D" w:rsidRPr="00C20E2C" w:rsidTr="00AD1DAB">
        <w:trPr>
          <w:trHeight w:val="20"/>
        </w:trPr>
        <w:tc>
          <w:tcPr>
            <w:tcW w:w="2835" w:type="dxa"/>
            <w:vMerge/>
          </w:tcPr>
          <w:p w:rsidR="002E688D" w:rsidRPr="00C20E2C" w:rsidRDefault="002E688D" w:rsidP="002E688D">
            <w:pPr>
              <w:widowControl/>
              <w:suppressAutoHyphens w:val="0"/>
              <w:autoSpaceDE/>
              <w:ind w:firstLine="0"/>
              <w:rPr>
                <w:sz w:val="24"/>
                <w:szCs w:val="24"/>
              </w:rPr>
            </w:pPr>
          </w:p>
        </w:tc>
        <w:tc>
          <w:tcPr>
            <w:tcW w:w="3969" w:type="dxa"/>
            <w:vMerge/>
          </w:tcPr>
          <w:p w:rsidR="002E688D" w:rsidRPr="00C20E2C" w:rsidRDefault="002E688D" w:rsidP="002E688D">
            <w:pPr>
              <w:ind w:firstLine="0"/>
              <w:rPr>
                <w:sz w:val="24"/>
                <w:szCs w:val="24"/>
              </w:rPr>
            </w:pPr>
          </w:p>
        </w:tc>
        <w:tc>
          <w:tcPr>
            <w:tcW w:w="1020" w:type="dxa"/>
            <w:vMerge/>
          </w:tcPr>
          <w:p w:rsidR="002E688D" w:rsidRPr="00C20E2C" w:rsidRDefault="002E688D" w:rsidP="002E688D">
            <w:pPr>
              <w:ind w:firstLine="0"/>
              <w:rPr>
                <w:sz w:val="24"/>
                <w:szCs w:val="24"/>
              </w:rPr>
            </w:pPr>
          </w:p>
        </w:tc>
        <w:tc>
          <w:tcPr>
            <w:tcW w:w="2835" w:type="dxa"/>
          </w:tcPr>
          <w:p w:rsidR="002E688D" w:rsidRPr="00C20E2C" w:rsidRDefault="002E688D" w:rsidP="002E688D">
            <w:pPr>
              <w:ind w:firstLine="0"/>
              <w:rPr>
                <w:sz w:val="24"/>
                <w:szCs w:val="24"/>
              </w:rPr>
            </w:pPr>
            <w:r w:rsidRPr="00C20E2C">
              <w:rPr>
                <w:sz w:val="24"/>
                <w:szCs w:val="24"/>
              </w:rPr>
              <w:t>Объекты железнодорожного транспорта в соответствии с их технологическими потребностями</w:t>
            </w:r>
          </w:p>
        </w:tc>
        <w:tc>
          <w:tcPr>
            <w:tcW w:w="11339" w:type="dxa"/>
            <w:vMerge/>
          </w:tcPr>
          <w:p w:rsidR="002E688D" w:rsidRPr="00C20E2C" w:rsidRDefault="002E688D" w:rsidP="002E688D">
            <w:pPr>
              <w:ind w:firstLine="0"/>
              <w:rPr>
                <w:sz w:val="24"/>
                <w:szCs w:val="24"/>
              </w:rPr>
            </w:pPr>
          </w:p>
        </w:tc>
      </w:tr>
      <w:tr w:rsidR="002E688D" w:rsidRPr="00C20E2C" w:rsidTr="00AD1DAB">
        <w:trPr>
          <w:trHeight w:val="276"/>
        </w:trPr>
        <w:tc>
          <w:tcPr>
            <w:tcW w:w="2835" w:type="dxa"/>
            <w:vMerge/>
          </w:tcPr>
          <w:p w:rsidR="002E688D" w:rsidRPr="00C20E2C" w:rsidRDefault="002E688D" w:rsidP="002E688D">
            <w:pPr>
              <w:widowControl/>
              <w:suppressAutoHyphens w:val="0"/>
              <w:autoSpaceDE/>
              <w:ind w:firstLine="0"/>
              <w:rPr>
                <w:sz w:val="24"/>
                <w:szCs w:val="24"/>
              </w:rPr>
            </w:pPr>
          </w:p>
        </w:tc>
        <w:tc>
          <w:tcPr>
            <w:tcW w:w="3969" w:type="dxa"/>
            <w:vMerge/>
          </w:tcPr>
          <w:p w:rsidR="002E688D" w:rsidRPr="00C20E2C" w:rsidRDefault="002E688D" w:rsidP="002E688D">
            <w:pPr>
              <w:ind w:firstLine="0"/>
              <w:rPr>
                <w:sz w:val="24"/>
                <w:szCs w:val="24"/>
              </w:rPr>
            </w:pPr>
          </w:p>
        </w:tc>
        <w:tc>
          <w:tcPr>
            <w:tcW w:w="1020" w:type="dxa"/>
            <w:vMerge/>
          </w:tcPr>
          <w:p w:rsidR="002E688D" w:rsidRPr="00C20E2C" w:rsidRDefault="002E688D" w:rsidP="002E688D">
            <w:pPr>
              <w:ind w:firstLine="0"/>
              <w:rPr>
                <w:sz w:val="24"/>
                <w:szCs w:val="24"/>
              </w:rPr>
            </w:pPr>
          </w:p>
        </w:tc>
        <w:tc>
          <w:tcPr>
            <w:tcW w:w="2835" w:type="dxa"/>
            <w:vMerge w:val="restart"/>
          </w:tcPr>
          <w:p w:rsidR="002E688D" w:rsidRPr="00C20E2C" w:rsidRDefault="002E688D" w:rsidP="002E688D">
            <w:pPr>
              <w:ind w:firstLine="0"/>
              <w:rPr>
                <w:sz w:val="24"/>
                <w:szCs w:val="24"/>
              </w:rPr>
            </w:pPr>
            <w:r w:rsidRPr="00C20E2C">
              <w:rPr>
                <w:sz w:val="24"/>
                <w:szCs w:val="24"/>
              </w:rPr>
              <w:t xml:space="preserve">Объекты капитального строительства, необходимые для </w:t>
            </w:r>
          </w:p>
          <w:p w:rsidR="002E688D" w:rsidRPr="00C20E2C" w:rsidRDefault="002E688D" w:rsidP="002E688D">
            <w:pPr>
              <w:ind w:firstLine="0"/>
              <w:rPr>
                <w:sz w:val="24"/>
                <w:szCs w:val="24"/>
              </w:rPr>
            </w:pPr>
            <w:r w:rsidRPr="00C20E2C">
              <w:rPr>
                <w:sz w:val="24"/>
                <w:szCs w:val="24"/>
              </w:rPr>
              <w:t>обеспечения железнодорожного движения, посадки и высадки пассажиров и их сопутствующего обслуживания, в том числе погрузочные площадки и склады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w:t>
            </w:r>
          </w:p>
        </w:tc>
        <w:tc>
          <w:tcPr>
            <w:tcW w:w="11339" w:type="dxa"/>
            <w:vMerge/>
          </w:tcPr>
          <w:p w:rsidR="002E688D" w:rsidRPr="00C20E2C" w:rsidRDefault="002E688D" w:rsidP="002E688D">
            <w:pPr>
              <w:ind w:firstLine="0"/>
              <w:rPr>
                <w:sz w:val="24"/>
                <w:szCs w:val="24"/>
              </w:rPr>
            </w:pPr>
          </w:p>
        </w:tc>
      </w:tr>
      <w:tr w:rsidR="002E688D" w:rsidRPr="00C20E2C" w:rsidTr="00AD1DAB">
        <w:trPr>
          <w:trHeight w:val="20"/>
        </w:trPr>
        <w:tc>
          <w:tcPr>
            <w:tcW w:w="2835" w:type="dxa"/>
            <w:vMerge/>
          </w:tcPr>
          <w:p w:rsidR="002E688D" w:rsidRPr="00C20E2C" w:rsidRDefault="002E688D" w:rsidP="002E688D">
            <w:pPr>
              <w:widowControl/>
              <w:suppressAutoHyphens w:val="0"/>
              <w:autoSpaceDE/>
              <w:ind w:firstLine="0"/>
              <w:rPr>
                <w:sz w:val="24"/>
                <w:szCs w:val="24"/>
              </w:rPr>
            </w:pPr>
          </w:p>
        </w:tc>
        <w:tc>
          <w:tcPr>
            <w:tcW w:w="3969" w:type="dxa"/>
            <w:vMerge/>
          </w:tcPr>
          <w:p w:rsidR="002E688D" w:rsidRPr="00C20E2C" w:rsidRDefault="002E688D" w:rsidP="002E688D">
            <w:pPr>
              <w:ind w:firstLine="0"/>
              <w:rPr>
                <w:sz w:val="24"/>
                <w:szCs w:val="24"/>
              </w:rPr>
            </w:pPr>
          </w:p>
        </w:tc>
        <w:tc>
          <w:tcPr>
            <w:tcW w:w="1020" w:type="dxa"/>
          </w:tcPr>
          <w:p w:rsidR="002E688D" w:rsidRPr="00C20E2C" w:rsidRDefault="002E688D" w:rsidP="002E688D">
            <w:pPr>
              <w:ind w:firstLine="0"/>
              <w:rPr>
                <w:sz w:val="24"/>
                <w:szCs w:val="24"/>
              </w:rPr>
            </w:pPr>
          </w:p>
        </w:tc>
        <w:tc>
          <w:tcPr>
            <w:tcW w:w="2835" w:type="dxa"/>
            <w:vMerge/>
          </w:tcPr>
          <w:p w:rsidR="002E688D" w:rsidRPr="00C20E2C" w:rsidRDefault="002E688D" w:rsidP="002E688D">
            <w:pPr>
              <w:ind w:firstLine="0"/>
              <w:rPr>
                <w:sz w:val="24"/>
                <w:szCs w:val="24"/>
              </w:rPr>
            </w:pPr>
          </w:p>
        </w:tc>
        <w:tc>
          <w:tcPr>
            <w:tcW w:w="11339" w:type="dxa"/>
          </w:tcPr>
          <w:p w:rsidR="002E688D" w:rsidRPr="00C20E2C" w:rsidRDefault="002E688D" w:rsidP="002E688D">
            <w:pPr>
              <w:ind w:firstLine="0"/>
              <w:rPr>
                <w:sz w:val="24"/>
                <w:szCs w:val="24"/>
              </w:rPr>
            </w:pPr>
          </w:p>
        </w:tc>
      </w:tr>
      <w:tr w:rsidR="002E688D" w:rsidRPr="00C20E2C" w:rsidTr="00AD1DAB">
        <w:trPr>
          <w:trHeight w:val="20"/>
        </w:trPr>
        <w:tc>
          <w:tcPr>
            <w:tcW w:w="2835" w:type="dxa"/>
          </w:tcPr>
          <w:p w:rsidR="002E688D" w:rsidRPr="00C20E2C" w:rsidRDefault="002E688D" w:rsidP="002E688D">
            <w:pPr>
              <w:pStyle w:val="affffff8"/>
              <w:ind w:firstLine="0"/>
              <w:rPr>
                <w:sz w:val="24"/>
                <w:szCs w:val="24"/>
              </w:rPr>
            </w:pPr>
            <w:r w:rsidRPr="00C20E2C">
              <w:rPr>
                <w:sz w:val="24"/>
                <w:szCs w:val="24"/>
              </w:rPr>
              <w:t>Коммунальное обслуживание</w:t>
            </w:r>
          </w:p>
        </w:tc>
        <w:tc>
          <w:tcPr>
            <w:tcW w:w="3969" w:type="dxa"/>
          </w:tcPr>
          <w:p w:rsidR="002E688D" w:rsidRPr="00C20E2C" w:rsidRDefault="002E688D" w:rsidP="002E688D">
            <w:pPr>
              <w:pStyle w:val="affffff8"/>
              <w:ind w:firstLine="0"/>
              <w:rPr>
                <w:sz w:val="24"/>
                <w:szCs w:val="24"/>
              </w:rPr>
            </w:pPr>
            <w:r w:rsidRPr="00C20E2C">
              <w:rPr>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C20E2C">
                <w:rPr>
                  <w:rStyle w:val="affffff3"/>
                  <w:sz w:val="24"/>
                  <w:szCs w:val="24"/>
                </w:rPr>
                <w:t>кодами 3.1.1-3.1.2</w:t>
              </w:r>
            </w:hyperlink>
          </w:p>
        </w:tc>
        <w:tc>
          <w:tcPr>
            <w:tcW w:w="1020" w:type="dxa"/>
          </w:tcPr>
          <w:p w:rsidR="002E688D" w:rsidRPr="00C20E2C" w:rsidRDefault="002E688D" w:rsidP="002E688D">
            <w:pPr>
              <w:pStyle w:val="affffff8"/>
              <w:ind w:firstLine="0"/>
              <w:jc w:val="center"/>
              <w:rPr>
                <w:sz w:val="24"/>
                <w:szCs w:val="24"/>
              </w:rPr>
            </w:pPr>
            <w:r w:rsidRPr="00C20E2C">
              <w:rPr>
                <w:sz w:val="24"/>
                <w:szCs w:val="24"/>
              </w:rPr>
              <w:t>3.1</w:t>
            </w:r>
          </w:p>
        </w:tc>
        <w:tc>
          <w:tcPr>
            <w:tcW w:w="2835" w:type="dxa"/>
          </w:tcPr>
          <w:p w:rsidR="002E688D" w:rsidRPr="00C20E2C" w:rsidRDefault="002E688D" w:rsidP="002E688D">
            <w:pPr>
              <w:ind w:firstLine="0"/>
              <w:rPr>
                <w:sz w:val="24"/>
                <w:szCs w:val="24"/>
              </w:rPr>
            </w:pPr>
            <w:r w:rsidRPr="00C20E2C">
              <w:rPr>
                <w:sz w:val="24"/>
                <w:szCs w:val="24"/>
              </w:rPr>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11339" w:type="dxa"/>
          </w:tcPr>
          <w:p w:rsidR="002E688D" w:rsidRPr="00C20E2C" w:rsidRDefault="002E688D" w:rsidP="002E688D">
            <w:pPr>
              <w:pStyle w:val="ab"/>
              <w:widowControl/>
              <w:numPr>
                <w:ilvl w:val="0"/>
                <w:numId w:val="149"/>
              </w:numPr>
              <w:tabs>
                <w:tab w:val="left" w:pos="429"/>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2E688D" w:rsidRPr="00C20E2C" w:rsidRDefault="002E688D" w:rsidP="002E688D">
            <w:pPr>
              <w:pStyle w:val="ab"/>
              <w:widowControl/>
              <w:numPr>
                <w:ilvl w:val="0"/>
                <w:numId w:val="149"/>
              </w:numPr>
              <w:tabs>
                <w:tab w:val="left" w:pos="429"/>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2E688D" w:rsidRPr="00C20E2C" w:rsidRDefault="002E688D" w:rsidP="002E688D">
            <w:pPr>
              <w:pStyle w:val="ab"/>
              <w:widowControl/>
              <w:numPr>
                <w:ilvl w:val="0"/>
                <w:numId w:val="149"/>
              </w:numPr>
              <w:tabs>
                <w:tab w:val="left" w:pos="429"/>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2E688D" w:rsidRPr="00C20E2C" w:rsidRDefault="002E688D" w:rsidP="002E688D">
            <w:pPr>
              <w:pStyle w:val="ab"/>
              <w:widowControl/>
              <w:numPr>
                <w:ilvl w:val="0"/>
                <w:numId w:val="149"/>
              </w:numPr>
              <w:suppressAutoHyphens w:val="0"/>
              <w:autoSpaceDE/>
              <w:ind w:left="0" w:firstLine="0"/>
              <w:rPr>
                <w:sz w:val="24"/>
                <w:szCs w:val="24"/>
              </w:rPr>
            </w:pPr>
            <w:r w:rsidRPr="00C20E2C">
              <w:rPr>
                <w:iCs/>
                <w:sz w:val="24"/>
                <w:szCs w:val="24"/>
              </w:rPr>
              <w:t>Максимальный процент застройки – не нормируется</w:t>
            </w:r>
            <w:r w:rsidRPr="00C20E2C">
              <w:rPr>
                <w:sz w:val="24"/>
                <w:szCs w:val="24"/>
              </w:rPr>
              <w:t>.</w:t>
            </w:r>
          </w:p>
        </w:tc>
      </w:tr>
      <w:tr w:rsidR="002E688D" w:rsidRPr="00C20E2C" w:rsidTr="00AD1DAB">
        <w:trPr>
          <w:trHeight w:val="20"/>
        </w:trPr>
        <w:tc>
          <w:tcPr>
            <w:tcW w:w="2835" w:type="dxa"/>
          </w:tcPr>
          <w:p w:rsidR="002E688D" w:rsidRPr="00C20E2C" w:rsidRDefault="002E688D" w:rsidP="002E688D">
            <w:pPr>
              <w:pStyle w:val="affffff8"/>
              <w:ind w:firstLine="0"/>
              <w:rPr>
                <w:sz w:val="24"/>
                <w:szCs w:val="24"/>
              </w:rPr>
            </w:pPr>
            <w:r w:rsidRPr="00C20E2C">
              <w:rPr>
                <w:sz w:val="24"/>
                <w:szCs w:val="24"/>
                <w:lang w:eastAsia="en-US"/>
              </w:rPr>
              <w:t>Культурное развитие</w:t>
            </w:r>
          </w:p>
        </w:tc>
        <w:tc>
          <w:tcPr>
            <w:tcW w:w="3969" w:type="dxa"/>
          </w:tcPr>
          <w:p w:rsidR="002E688D" w:rsidRPr="00C20E2C" w:rsidRDefault="002E688D" w:rsidP="002E688D">
            <w:pPr>
              <w:ind w:firstLine="0"/>
              <w:rPr>
                <w:bCs/>
                <w:sz w:val="24"/>
                <w:szCs w:val="24"/>
                <w:lang w:eastAsia="en-US"/>
              </w:rPr>
            </w:pPr>
            <w:r w:rsidRPr="00C20E2C">
              <w:rPr>
                <w:bCs/>
                <w:sz w:val="24"/>
                <w:szCs w:val="24"/>
                <w:lang w:eastAsia="en-US"/>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2E688D" w:rsidRPr="00C20E2C" w:rsidRDefault="002E688D" w:rsidP="002E688D">
            <w:pPr>
              <w:ind w:firstLine="0"/>
              <w:rPr>
                <w:bCs/>
                <w:sz w:val="24"/>
                <w:szCs w:val="24"/>
                <w:lang w:eastAsia="en-US"/>
              </w:rPr>
            </w:pPr>
            <w:r w:rsidRPr="00C20E2C">
              <w:rPr>
                <w:bCs/>
                <w:sz w:val="24"/>
                <w:szCs w:val="24"/>
                <w:lang w:eastAsia="en-US"/>
              </w:rPr>
              <w:t>устройство площадок для празднеств и гуляний;</w:t>
            </w:r>
          </w:p>
          <w:p w:rsidR="002E688D" w:rsidRPr="00C20E2C" w:rsidRDefault="002E688D" w:rsidP="002E688D">
            <w:pPr>
              <w:pStyle w:val="affffff8"/>
              <w:ind w:firstLine="0"/>
              <w:rPr>
                <w:sz w:val="24"/>
                <w:szCs w:val="24"/>
              </w:rPr>
            </w:pPr>
            <w:r w:rsidRPr="00C20E2C">
              <w:rPr>
                <w:bCs/>
                <w:sz w:val="24"/>
                <w:szCs w:val="24"/>
                <w:lang w:eastAsia="en-US"/>
              </w:rPr>
              <w:t>размещение зданий и сооружений для размещения цирков, зверинцев, зоопарков, океанариумов</w:t>
            </w:r>
          </w:p>
        </w:tc>
        <w:tc>
          <w:tcPr>
            <w:tcW w:w="1020" w:type="dxa"/>
          </w:tcPr>
          <w:p w:rsidR="002E688D" w:rsidRPr="00C20E2C" w:rsidRDefault="002E688D" w:rsidP="002E688D">
            <w:pPr>
              <w:pStyle w:val="affffff8"/>
              <w:ind w:firstLine="0"/>
              <w:jc w:val="center"/>
              <w:rPr>
                <w:sz w:val="24"/>
                <w:szCs w:val="24"/>
              </w:rPr>
            </w:pPr>
            <w:r w:rsidRPr="00C20E2C">
              <w:rPr>
                <w:sz w:val="24"/>
                <w:szCs w:val="24"/>
              </w:rPr>
              <w:t>3.6</w:t>
            </w:r>
          </w:p>
        </w:tc>
        <w:tc>
          <w:tcPr>
            <w:tcW w:w="2835" w:type="dxa"/>
          </w:tcPr>
          <w:p w:rsidR="002E688D" w:rsidRPr="00C20E2C" w:rsidRDefault="002E688D" w:rsidP="002E688D">
            <w:pPr>
              <w:ind w:firstLine="0"/>
              <w:rPr>
                <w:sz w:val="24"/>
                <w:szCs w:val="24"/>
              </w:rPr>
            </w:pPr>
          </w:p>
        </w:tc>
        <w:tc>
          <w:tcPr>
            <w:tcW w:w="11339" w:type="dxa"/>
          </w:tcPr>
          <w:p w:rsidR="002E688D" w:rsidRPr="00C20E2C" w:rsidRDefault="002E688D" w:rsidP="002E688D">
            <w:pPr>
              <w:widowControl/>
              <w:tabs>
                <w:tab w:val="left" w:pos="429"/>
              </w:tabs>
              <w:suppressAutoHyphens w:val="0"/>
              <w:autoSpaceDE/>
              <w:ind w:firstLine="0"/>
              <w:rPr>
                <w:iCs/>
                <w:sz w:val="24"/>
                <w:szCs w:val="24"/>
              </w:rPr>
            </w:pPr>
            <w:r w:rsidRPr="00C20E2C">
              <w:rPr>
                <w:iCs/>
                <w:sz w:val="24"/>
                <w:szCs w:val="24"/>
              </w:rPr>
              <w:t>1.</w:t>
            </w:r>
            <w:r w:rsidRPr="00C20E2C">
              <w:rPr>
                <w:iCs/>
                <w:sz w:val="24"/>
                <w:szCs w:val="24"/>
              </w:rPr>
              <w:tab/>
              <w:t>Предельные (минимальные и (или) максимальные) размеры земельных участков, в том числе их площадь – не нормируется.</w:t>
            </w:r>
          </w:p>
          <w:p w:rsidR="002E688D" w:rsidRPr="00C20E2C" w:rsidRDefault="002E688D" w:rsidP="002E688D">
            <w:pPr>
              <w:widowControl/>
              <w:tabs>
                <w:tab w:val="left" w:pos="429"/>
              </w:tabs>
              <w:suppressAutoHyphens w:val="0"/>
              <w:autoSpaceDE/>
              <w:ind w:firstLine="0"/>
              <w:rPr>
                <w:iCs/>
                <w:sz w:val="24"/>
                <w:szCs w:val="24"/>
              </w:rPr>
            </w:pPr>
            <w:r w:rsidRPr="00C20E2C">
              <w:rPr>
                <w:iCs/>
                <w:sz w:val="24"/>
                <w:szCs w:val="24"/>
              </w:rPr>
              <w:t>2.</w:t>
            </w:r>
            <w:r w:rsidRPr="00C20E2C">
              <w:rPr>
                <w:iCs/>
                <w:sz w:val="24"/>
                <w:szCs w:val="24"/>
              </w:rPr>
              <w:ta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2E688D" w:rsidRPr="00C20E2C" w:rsidRDefault="002E688D" w:rsidP="002E688D">
            <w:pPr>
              <w:widowControl/>
              <w:tabs>
                <w:tab w:val="left" w:pos="429"/>
              </w:tabs>
              <w:suppressAutoHyphens w:val="0"/>
              <w:autoSpaceDE/>
              <w:ind w:firstLine="0"/>
              <w:rPr>
                <w:iCs/>
                <w:sz w:val="24"/>
                <w:szCs w:val="24"/>
              </w:rPr>
            </w:pPr>
            <w:r w:rsidRPr="00C20E2C">
              <w:rPr>
                <w:iCs/>
                <w:sz w:val="24"/>
                <w:szCs w:val="24"/>
              </w:rPr>
              <w:t>3.</w:t>
            </w:r>
            <w:r w:rsidRPr="00C20E2C">
              <w:rPr>
                <w:iCs/>
                <w:sz w:val="24"/>
                <w:szCs w:val="24"/>
              </w:rPr>
              <w:tab/>
              <w:t>Предельное количество этажей или предельная высота зданий, строений, сооружений – не нормируется.</w:t>
            </w:r>
          </w:p>
          <w:p w:rsidR="002E688D" w:rsidRPr="00C20E2C" w:rsidRDefault="002E688D" w:rsidP="002E688D">
            <w:pPr>
              <w:pStyle w:val="ab"/>
              <w:widowControl/>
              <w:tabs>
                <w:tab w:val="left" w:pos="429"/>
              </w:tabs>
              <w:suppressAutoHyphens w:val="0"/>
              <w:autoSpaceDE/>
              <w:ind w:left="0" w:firstLine="0"/>
              <w:rPr>
                <w:iCs/>
                <w:sz w:val="24"/>
                <w:szCs w:val="24"/>
              </w:rPr>
            </w:pPr>
            <w:r w:rsidRPr="00C20E2C">
              <w:rPr>
                <w:iCs/>
                <w:sz w:val="24"/>
                <w:szCs w:val="24"/>
              </w:rPr>
              <w:t>4.</w:t>
            </w:r>
            <w:r w:rsidRPr="00C20E2C">
              <w:rPr>
                <w:iCs/>
                <w:sz w:val="24"/>
                <w:szCs w:val="24"/>
              </w:rPr>
              <w:tab/>
              <w:t>Максимальный процент застройки – 80%.</w:t>
            </w:r>
          </w:p>
        </w:tc>
      </w:tr>
      <w:tr w:rsidR="002E688D" w:rsidRPr="00C20E2C" w:rsidTr="00AD1DAB">
        <w:trPr>
          <w:trHeight w:val="20"/>
        </w:trPr>
        <w:tc>
          <w:tcPr>
            <w:tcW w:w="2835" w:type="dxa"/>
          </w:tcPr>
          <w:p w:rsidR="002E688D" w:rsidRPr="00C20E2C" w:rsidRDefault="002E688D" w:rsidP="002E688D">
            <w:pPr>
              <w:pStyle w:val="affffffa"/>
              <w:ind w:firstLine="0"/>
              <w:rPr>
                <w:rFonts w:ascii="Times New Roman" w:hAnsi="Times New Roman" w:cs="Times New Roman"/>
                <w:sz w:val="24"/>
                <w:szCs w:val="24"/>
              </w:rPr>
            </w:pPr>
            <w:r w:rsidRPr="00C20E2C">
              <w:rPr>
                <w:rFonts w:ascii="Times New Roman" w:hAnsi="Times New Roman" w:cs="Times New Roman"/>
                <w:sz w:val="24"/>
                <w:szCs w:val="24"/>
              </w:rPr>
              <w:t>Служебные гаражи</w:t>
            </w:r>
          </w:p>
        </w:tc>
        <w:tc>
          <w:tcPr>
            <w:tcW w:w="3969" w:type="dxa"/>
          </w:tcPr>
          <w:p w:rsidR="002E688D" w:rsidRPr="00C20E2C" w:rsidRDefault="002E688D" w:rsidP="002E688D">
            <w:pPr>
              <w:pStyle w:val="affffff8"/>
              <w:ind w:firstLine="0"/>
              <w:rPr>
                <w:sz w:val="24"/>
                <w:szCs w:val="24"/>
              </w:rPr>
            </w:pPr>
            <w:r w:rsidRPr="00C20E2C">
              <w:rPr>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C20E2C">
                <w:rPr>
                  <w:rStyle w:val="affffff3"/>
                  <w:sz w:val="24"/>
                  <w:szCs w:val="24"/>
                </w:rPr>
                <w:t>кодами 3.0</w:t>
              </w:r>
            </w:hyperlink>
            <w:r w:rsidRPr="00C20E2C">
              <w:rPr>
                <w:sz w:val="24"/>
                <w:szCs w:val="24"/>
              </w:rPr>
              <w:t xml:space="preserve">, </w:t>
            </w:r>
            <w:hyperlink w:anchor="sub_1040" w:history="1">
              <w:r w:rsidRPr="00C20E2C">
                <w:rPr>
                  <w:rStyle w:val="affffff3"/>
                  <w:sz w:val="24"/>
                  <w:szCs w:val="24"/>
                </w:rPr>
                <w:t>4.0</w:t>
              </w:r>
            </w:hyperlink>
            <w:r w:rsidRPr="00C20E2C">
              <w:rPr>
                <w:sz w:val="24"/>
                <w:szCs w:val="24"/>
              </w:rPr>
              <w:t>, а также для стоянки и хранения транспортных средств общего пользования, в том числе в депо</w:t>
            </w:r>
          </w:p>
        </w:tc>
        <w:tc>
          <w:tcPr>
            <w:tcW w:w="1020" w:type="dxa"/>
          </w:tcPr>
          <w:p w:rsidR="002E688D" w:rsidRPr="00C20E2C" w:rsidRDefault="002E688D" w:rsidP="002E688D">
            <w:pPr>
              <w:pStyle w:val="affffff8"/>
              <w:ind w:firstLine="0"/>
              <w:jc w:val="center"/>
              <w:rPr>
                <w:sz w:val="24"/>
                <w:szCs w:val="24"/>
              </w:rPr>
            </w:pPr>
            <w:r w:rsidRPr="00C20E2C">
              <w:rPr>
                <w:sz w:val="24"/>
                <w:szCs w:val="24"/>
              </w:rPr>
              <w:t>4.9</w:t>
            </w:r>
          </w:p>
        </w:tc>
        <w:tc>
          <w:tcPr>
            <w:tcW w:w="2835" w:type="dxa"/>
          </w:tcPr>
          <w:p w:rsidR="002E688D" w:rsidRPr="00C20E2C" w:rsidRDefault="002E688D" w:rsidP="002E688D">
            <w:pPr>
              <w:tabs>
                <w:tab w:val="left" w:pos="720"/>
              </w:tabs>
              <w:ind w:firstLine="0"/>
              <w:rPr>
                <w:sz w:val="24"/>
                <w:szCs w:val="24"/>
              </w:rPr>
            </w:pPr>
            <w:r w:rsidRPr="00C20E2C">
              <w:rPr>
                <w:sz w:val="24"/>
                <w:szCs w:val="24"/>
              </w:rPr>
              <w:t>Стоянка (парковка)</w:t>
            </w:r>
          </w:p>
        </w:tc>
        <w:tc>
          <w:tcPr>
            <w:tcW w:w="11339" w:type="dxa"/>
          </w:tcPr>
          <w:p w:rsidR="002E688D" w:rsidRPr="00C20E2C" w:rsidRDefault="002E688D" w:rsidP="002E688D">
            <w:pPr>
              <w:pStyle w:val="ab"/>
              <w:widowControl/>
              <w:numPr>
                <w:ilvl w:val="0"/>
                <w:numId w:val="154"/>
              </w:numPr>
              <w:tabs>
                <w:tab w:val="left" w:pos="429"/>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2E688D" w:rsidRPr="00C20E2C" w:rsidRDefault="002E688D" w:rsidP="002E688D">
            <w:pPr>
              <w:pStyle w:val="ab"/>
              <w:widowControl/>
              <w:numPr>
                <w:ilvl w:val="0"/>
                <w:numId w:val="154"/>
              </w:numPr>
              <w:tabs>
                <w:tab w:val="left" w:pos="429"/>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2E688D" w:rsidRPr="00C20E2C" w:rsidRDefault="002E688D" w:rsidP="002E688D">
            <w:pPr>
              <w:pStyle w:val="ab"/>
              <w:widowControl/>
              <w:numPr>
                <w:ilvl w:val="0"/>
                <w:numId w:val="154"/>
              </w:numPr>
              <w:tabs>
                <w:tab w:val="left" w:pos="429"/>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2E688D" w:rsidRPr="00C20E2C" w:rsidRDefault="002E688D" w:rsidP="002E688D">
            <w:pPr>
              <w:pStyle w:val="ab"/>
              <w:widowControl/>
              <w:numPr>
                <w:ilvl w:val="0"/>
                <w:numId w:val="154"/>
              </w:numPr>
              <w:suppressAutoHyphens w:val="0"/>
              <w:autoSpaceDE/>
              <w:ind w:left="0" w:firstLine="0"/>
              <w:rPr>
                <w:sz w:val="24"/>
                <w:szCs w:val="24"/>
              </w:rPr>
            </w:pPr>
            <w:r w:rsidRPr="00C20E2C">
              <w:rPr>
                <w:iCs/>
                <w:sz w:val="24"/>
                <w:szCs w:val="24"/>
              </w:rPr>
              <w:t>Максимальный процент застройки</w:t>
            </w:r>
            <w:r w:rsidRPr="00C20E2C">
              <w:rPr>
                <w:sz w:val="24"/>
                <w:szCs w:val="24"/>
              </w:rPr>
              <w:t xml:space="preserve"> – </w:t>
            </w:r>
            <w:r w:rsidRPr="00C20E2C">
              <w:rPr>
                <w:b/>
                <w:sz w:val="24"/>
                <w:szCs w:val="24"/>
              </w:rPr>
              <w:t>0%</w:t>
            </w:r>
            <w:r w:rsidRPr="00C20E2C">
              <w:rPr>
                <w:sz w:val="24"/>
                <w:szCs w:val="24"/>
              </w:rPr>
              <w:t>.</w:t>
            </w:r>
          </w:p>
        </w:tc>
      </w:tr>
      <w:tr w:rsidR="002E688D" w:rsidRPr="00C20E2C" w:rsidTr="00AD1DAB">
        <w:trPr>
          <w:trHeight w:val="20"/>
        </w:trPr>
        <w:tc>
          <w:tcPr>
            <w:tcW w:w="2835" w:type="dxa"/>
            <w:vMerge w:val="restart"/>
          </w:tcPr>
          <w:p w:rsidR="002E688D" w:rsidRPr="00C20E2C" w:rsidRDefault="002E688D" w:rsidP="002E688D">
            <w:pPr>
              <w:pStyle w:val="affffffa"/>
              <w:ind w:firstLine="0"/>
              <w:rPr>
                <w:rFonts w:ascii="Times New Roman" w:hAnsi="Times New Roman" w:cs="Times New Roman"/>
                <w:sz w:val="24"/>
                <w:szCs w:val="24"/>
              </w:rPr>
            </w:pPr>
            <w:r w:rsidRPr="00C20E2C">
              <w:rPr>
                <w:rFonts w:ascii="Times New Roman" w:hAnsi="Times New Roman" w:cs="Times New Roman"/>
                <w:sz w:val="24"/>
                <w:szCs w:val="24"/>
              </w:rPr>
              <w:t>Объекты дорожного сервиса</w:t>
            </w:r>
          </w:p>
        </w:tc>
        <w:tc>
          <w:tcPr>
            <w:tcW w:w="3969" w:type="dxa"/>
            <w:vMerge w:val="restart"/>
          </w:tcPr>
          <w:p w:rsidR="002E688D" w:rsidRPr="00C20E2C" w:rsidRDefault="002E688D" w:rsidP="002E688D">
            <w:pPr>
              <w:pStyle w:val="affffff8"/>
              <w:ind w:firstLine="0"/>
              <w:rPr>
                <w:sz w:val="24"/>
                <w:szCs w:val="24"/>
              </w:rPr>
            </w:pPr>
            <w:r w:rsidRPr="00C20E2C">
              <w:rPr>
                <w:sz w:val="24"/>
                <w:szCs w:val="24"/>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sidRPr="00C20E2C">
                <w:rPr>
                  <w:rStyle w:val="affffff3"/>
                  <w:sz w:val="24"/>
                  <w:szCs w:val="24"/>
                </w:rPr>
                <w:t>кодами 4.9.1.1 - 4.9.1.4</w:t>
              </w:r>
            </w:hyperlink>
          </w:p>
        </w:tc>
        <w:tc>
          <w:tcPr>
            <w:tcW w:w="1020" w:type="dxa"/>
          </w:tcPr>
          <w:p w:rsidR="002E688D" w:rsidRPr="00C20E2C" w:rsidRDefault="002E688D" w:rsidP="002E688D">
            <w:pPr>
              <w:pStyle w:val="affffff8"/>
              <w:ind w:firstLine="0"/>
              <w:jc w:val="center"/>
              <w:rPr>
                <w:sz w:val="24"/>
                <w:szCs w:val="24"/>
              </w:rPr>
            </w:pPr>
            <w:r w:rsidRPr="00C20E2C">
              <w:rPr>
                <w:sz w:val="24"/>
                <w:szCs w:val="24"/>
              </w:rPr>
              <w:t>4.9.1</w:t>
            </w:r>
          </w:p>
        </w:tc>
        <w:tc>
          <w:tcPr>
            <w:tcW w:w="2835" w:type="dxa"/>
          </w:tcPr>
          <w:p w:rsidR="002E688D" w:rsidRPr="00C20E2C" w:rsidRDefault="002E688D" w:rsidP="002E688D">
            <w:pPr>
              <w:tabs>
                <w:tab w:val="left" w:pos="720"/>
              </w:tabs>
              <w:ind w:firstLine="0"/>
              <w:rPr>
                <w:sz w:val="24"/>
                <w:szCs w:val="24"/>
              </w:rPr>
            </w:pPr>
            <w:r w:rsidRPr="00C20E2C">
              <w:rPr>
                <w:sz w:val="24"/>
                <w:szCs w:val="24"/>
              </w:rPr>
              <w:t>Мастерские, предназначенные для ремонта и обслуживания автомобилей, автомобильные мойки, мастерские по ремонту и обслуживанию автомобилей</w:t>
            </w:r>
          </w:p>
        </w:tc>
        <w:tc>
          <w:tcPr>
            <w:tcW w:w="11339" w:type="dxa"/>
            <w:vMerge w:val="restart"/>
          </w:tcPr>
          <w:p w:rsidR="002E688D" w:rsidRPr="00C20E2C" w:rsidRDefault="002E688D" w:rsidP="002E688D">
            <w:pPr>
              <w:pStyle w:val="ab"/>
              <w:widowControl/>
              <w:numPr>
                <w:ilvl w:val="0"/>
                <w:numId w:val="148"/>
              </w:numPr>
              <w:suppressAutoHyphens w:val="0"/>
              <w:autoSpaceDE/>
              <w:ind w:left="0" w:firstLine="0"/>
              <w:rPr>
                <w:sz w:val="24"/>
                <w:szCs w:val="24"/>
              </w:rPr>
            </w:pPr>
            <w:r w:rsidRPr="00C20E2C">
              <w:rPr>
                <w:sz w:val="24"/>
                <w:szCs w:val="24"/>
              </w:rPr>
              <w:t xml:space="preserve">Максимальный размер земельного участка – </w:t>
            </w:r>
            <w:r w:rsidRPr="00C20E2C">
              <w:rPr>
                <w:b/>
                <w:sz w:val="24"/>
                <w:szCs w:val="24"/>
              </w:rPr>
              <w:t>0,1 га</w:t>
            </w:r>
            <w:r w:rsidRPr="00C20E2C">
              <w:rPr>
                <w:sz w:val="24"/>
                <w:szCs w:val="24"/>
              </w:rPr>
              <w:t>.</w:t>
            </w:r>
          </w:p>
          <w:p w:rsidR="002E688D" w:rsidRPr="00C20E2C" w:rsidRDefault="002E688D" w:rsidP="002E688D">
            <w:pPr>
              <w:pStyle w:val="ab"/>
              <w:widowControl/>
              <w:numPr>
                <w:ilvl w:val="0"/>
                <w:numId w:val="148"/>
              </w:numPr>
              <w:suppressAutoHyphens w:val="0"/>
              <w:autoSpaceDE/>
              <w:ind w:left="0" w:firstLine="0"/>
              <w:rPr>
                <w:sz w:val="24"/>
                <w:szCs w:val="24"/>
              </w:rPr>
            </w:pPr>
            <w:r w:rsidRPr="00C20E2C">
              <w:rPr>
                <w:sz w:val="24"/>
                <w:szCs w:val="24"/>
              </w:rPr>
              <w:t>Минимальный размер земельного участка – не нормируется.</w:t>
            </w:r>
          </w:p>
          <w:p w:rsidR="002E688D" w:rsidRPr="00C20E2C" w:rsidRDefault="002E688D" w:rsidP="002E688D">
            <w:pPr>
              <w:pStyle w:val="ab"/>
              <w:widowControl/>
              <w:numPr>
                <w:ilvl w:val="0"/>
                <w:numId w:val="148"/>
              </w:numPr>
              <w:suppressAutoHyphens w:val="0"/>
              <w:autoSpaceDE/>
              <w:ind w:left="0" w:firstLine="0"/>
              <w:rPr>
                <w:sz w:val="24"/>
                <w:szCs w:val="24"/>
              </w:rPr>
            </w:pPr>
            <w:r w:rsidRPr="00C20E2C">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2E688D" w:rsidRPr="00C20E2C" w:rsidRDefault="002E688D" w:rsidP="002E688D">
            <w:pPr>
              <w:pStyle w:val="ab"/>
              <w:widowControl/>
              <w:numPr>
                <w:ilvl w:val="0"/>
                <w:numId w:val="148"/>
              </w:numPr>
              <w:suppressAutoHyphens w:val="0"/>
              <w:autoSpaceDE/>
              <w:ind w:left="0" w:firstLine="0"/>
              <w:rPr>
                <w:sz w:val="24"/>
                <w:szCs w:val="24"/>
              </w:rPr>
            </w:pPr>
            <w:r w:rsidRPr="00C20E2C">
              <w:rPr>
                <w:sz w:val="24"/>
                <w:szCs w:val="24"/>
              </w:rPr>
              <w:t>Предельная высота зданий, строений, сооружений – не нормируется.</w:t>
            </w:r>
          </w:p>
          <w:p w:rsidR="002E688D" w:rsidRPr="00C20E2C" w:rsidRDefault="002E688D" w:rsidP="002E688D">
            <w:pPr>
              <w:pStyle w:val="ab"/>
              <w:widowControl/>
              <w:numPr>
                <w:ilvl w:val="0"/>
                <w:numId w:val="148"/>
              </w:numPr>
              <w:suppressAutoHyphens w:val="0"/>
              <w:autoSpaceDE/>
              <w:ind w:left="0" w:firstLine="0"/>
              <w:rPr>
                <w:sz w:val="24"/>
                <w:szCs w:val="24"/>
              </w:rPr>
            </w:pPr>
            <w:r w:rsidRPr="00C20E2C">
              <w:rPr>
                <w:sz w:val="24"/>
                <w:szCs w:val="24"/>
              </w:rPr>
              <w:t xml:space="preserve">Максимальное количество этажей – </w:t>
            </w:r>
            <w:r w:rsidRPr="00C20E2C">
              <w:rPr>
                <w:b/>
                <w:sz w:val="24"/>
                <w:szCs w:val="24"/>
              </w:rPr>
              <w:t>2</w:t>
            </w:r>
            <w:r w:rsidRPr="00C20E2C">
              <w:rPr>
                <w:sz w:val="24"/>
                <w:szCs w:val="24"/>
              </w:rPr>
              <w:t>.</w:t>
            </w:r>
          </w:p>
          <w:p w:rsidR="002E688D" w:rsidRPr="00C20E2C" w:rsidRDefault="002E688D" w:rsidP="002E688D">
            <w:pPr>
              <w:pStyle w:val="ab"/>
              <w:widowControl/>
              <w:numPr>
                <w:ilvl w:val="0"/>
                <w:numId w:val="148"/>
              </w:numPr>
              <w:suppressAutoHyphens w:val="0"/>
              <w:autoSpaceDE/>
              <w:ind w:left="0" w:firstLine="0"/>
              <w:rPr>
                <w:sz w:val="24"/>
                <w:szCs w:val="24"/>
              </w:rPr>
            </w:pPr>
            <w:r w:rsidRPr="00C20E2C">
              <w:rPr>
                <w:sz w:val="24"/>
                <w:szCs w:val="24"/>
              </w:rPr>
              <w:t xml:space="preserve">Минимальное количество этажей – </w:t>
            </w:r>
            <w:r w:rsidRPr="00C20E2C">
              <w:rPr>
                <w:b/>
                <w:sz w:val="24"/>
                <w:szCs w:val="24"/>
              </w:rPr>
              <w:t>1.</w:t>
            </w:r>
          </w:p>
          <w:p w:rsidR="002E688D" w:rsidRPr="00C20E2C" w:rsidRDefault="002E688D" w:rsidP="002E688D">
            <w:pPr>
              <w:pStyle w:val="ab"/>
              <w:widowControl/>
              <w:numPr>
                <w:ilvl w:val="0"/>
                <w:numId w:val="148"/>
              </w:numPr>
              <w:suppressAutoHyphens w:val="0"/>
              <w:autoSpaceDE/>
              <w:ind w:left="0" w:firstLine="0"/>
              <w:rPr>
                <w:sz w:val="24"/>
                <w:szCs w:val="24"/>
              </w:rPr>
            </w:pPr>
            <w:r w:rsidRPr="00C20E2C">
              <w:rPr>
                <w:sz w:val="24"/>
                <w:szCs w:val="24"/>
              </w:rPr>
              <w:t xml:space="preserve">Максимальный процент застройки земельных участков объектов розничной торговли – </w:t>
            </w:r>
            <w:r w:rsidRPr="00C20E2C">
              <w:rPr>
                <w:b/>
                <w:sz w:val="24"/>
                <w:szCs w:val="24"/>
              </w:rPr>
              <w:t>80%.</w:t>
            </w:r>
          </w:p>
          <w:p w:rsidR="002E688D" w:rsidRPr="00C20E2C" w:rsidRDefault="002E688D" w:rsidP="002E688D">
            <w:pPr>
              <w:ind w:firstLine="0"/>
              <w:rPr>
                <w:sz w:val="24"/>
                <w:szCs w:val="24"/>
              </w:rPr>
            </w:pPr>
          </w:p>
        </w:tc>
      </w:tr>
      <w:tr w:rsidR="002E688D" w:rsidRPr="00C20E2C" w:rsidTr="00AD1DAB">
        <w:trPr>
          <w:trHeight w:val="20"/>
        </w:trPr>
        <w:tc>
          <w:tcPr>
            <w:tcW w:w="2835" w:type="dxa"/>
            <w:vMerge/>
          </w:tcPr>
          <w:p w:rsidR="002E688D" w:rsidRPr="00C20E2C" w:rsidRDefault="002E688D" w:rsidP="002E688D">
            <w:pPr>
              <w:widowControl/>
              <w:suppressAutoHyphens w:val="0"/>
              <w:autoSpaceDE/>
              <w:ind w:firstLine="0"/>
              <w:rPr>
                <w:sz w:val="24"/>
                <w:szCs w:val="24"/>
              </w:rPr>
            </w:pPr>
          </w:p>
        </w:tc>
        <w:tc>
          <w:tcPr>
            <w:tcW w:w="3969" w:type="dxa"/>
            <w:vMerge/>
          </w:tcPr>
          <w:p w:rsidR="002E688D" w:rsidRPr="00C20E2C" w:rsidRDefault="002E688D" w:rsidP="002E688D">
            <w:pPr>
              <w:ind w:firstLine="0"/>
              <w:rPr>
                <w:sz w:val="24"/>
                <w:szCs w:val="24"/>
              </w:rPr>
            </w:pPr>
          </w:p>
        </w:tc>
        <w:tc>
          <w:tcPr>
            <w:tcW w:w="1020" w:type="dxa"/>
          </w:tcPr>
          <w:p w:rsidR="002E688D" w:rsidRPr="00C20E2C" w:rsidRDefault="002E688D" w:rsidP="002E688D">
            <w:pPr>
              <w:tabs>
                <w:tab w:val="left" w:pos="720"/>
              </w:tabs>
              <w:ind w:firstLine="0"/>
              <w:rPr>
                <w:sz w:val="24"/>
                <w:szCs w:val="24"/>
              </w:rPr>
            </w:pPr>
          </w:p>
        </w:tc>
        <w:tc>
          <w:tcPr>
            <w:tcW w:w="2835" w:type="dxa"/>
          </w:tcPr>
          <w:p w:rsidR="002E688D" w:rsidRPr="00C20E2C" w:rsidRDefault="002E688D" w:rsidP="002E688D">
            <w:pPr>
              <w:tabs>
                <w:tab w:val="left" w:pos="720"/>
              </w:tabs>
              <w:ind w:firstLine="0"/>
              <w:rPr>
                <w:sz w:val="24"/>
                <w:szCs w:val="24"/>
              </w:rPr>
            </w:pPr>
            <w:r w:rsidRPr="00C20E2C">
              <w:rPr>
                <w:sz w:val="24"/>
                <w:szCs w:val="24"/>
              </w:rPr>
              <w:t>Автозаправочные станции (бензиновые, газовые)</w:t>
            </w:r>
          </w:p>
        </w:tc>
        <w:tc>
          <w:tcPr>
            <w:tcW w:w="11339" w:type="dxa"/>
            <w:vMerge/>
          </w:tcPr>
          <w:p w:rsidR="002E688D" w:rsidRPr="00C20E2C" w:rsidRDefault="002E688D" w:rsidP="002E688D">
            <w:pPr>
              <w:pStyle w:val="ab"/>
              <w:widowControl/>
              <w:numPr>
                <w:ilvl w:val="0"/>
                <w:numId w:val="148"/>
              </w:numPr>
              <w:suppressAutoHyphens w:val="0"/>
              <w:autoSpaceDE/>
              <w:ind w:left="0" w:firstLine="0"/>
              <w:rPr>
                <w:sz w:val="24"/>
                <w:szCs w:val="24"/>
              </w:rPr>
            </w:pPr>
          </w:p>
        </w:tc>
      </w:tr>
      <w:tr w:rsidR="002E688D" w:rsidRPr="00C20E2C" w:rsidTr="00AD1DAB">
        <w:trPr>
          <w:trHeight w:val="20"/>
        </w:trPr>
        <w:tc>
          <w:tcPr>
            <w:tcW w:w="2835" w:type="dxa"/>
            <w:vMerge w:val="restart"/>
          </w:tcPr>
          <w:p w:rsidR="002E688D" w:rsidRPr="00C20E2C" w:rsidRDefault="002E688D" w:rsidP="002E688D">
            <w:pPr>
              <w:pStyle w:val="affffff8"/>
              <w:ind w:firstLine="0"/>
              <w:rPr>
                <w:sz w:val="24"/>
                <w:szCs w:val="24"/>
              </w:rPr>
            </w:pPr>
            <w:r w:rsidRPr="00C20E2C">
              <w:rPr>
                <w:sz w:val="24"/>
                <w:szCs w:val="24"/>
              </w:rPr>
              <w:t>Обеспечение внутреннего правопорядка</w:t>
            </w:r>
          </w:p>
        </w:tc>
        <w:tc>
          <w:tcPr>
            <w:tcW w:w="3969" w:type="dxa"/>
            <w:vMerge w:val="restart"/>
          </w:tcPr>
          <w:p w:rsidR="002E688D" w:rsidRPr="00C20E2C" w:rsidRDefault="002E688D" w:rsidP="002E688D">
            <w:pPr>
              <w:pStyle w:val="affffff8"/>
              <w:ind w:firstLine="0"/>
              <w:rPr>
                <w:sz w:val="24"/>
                <w:szCs w:val="24"/>
              </w:rPr>
            </w:pPr>
            <w:r w:rsidRPr="00C20E2C">
              <w:rPr>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C20E2C">
              <w:rPr>
                <w:sz w:val="24"/>
                <w:szCs w:val="24"/>
              </w:rPr>
              <w:t>Росгвардии</w:t>
            </w:r>
            <w:proofErr w:type="spellEnd"/>
            <w:r w:rsidRPr="00C20E2C">
              <w:rPr>
                <w:sz w:val="24"/>
                <w:szCs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020" w:type="dxa"/>
            <w:vMerge w:val="restart"/>
          </w:tcPr>
          <w:p w:rsidR="002E688D" w:rsidRPr="00C20E2C" w:rsidRDefault="002E688D" w:rsidP="002E688D">
            <w:pPr>
              <w:pStyle w:val="affffff8"/>
              <w:ind w:firstLine="0"/>
              <w:jc w:val="center"/>
              <w:rPr>
                <w:sz w:val="24"/>
                <w:szCs w:val="24"/>
              </w:rPr>
            </w:pPr>
            <w:r w:rsidRPr="00C20E2C">
              <w:rPr>
                <w:sz w:val="24"/>
                <w:szCs w:val="24"/>
              </w:rPr>
              <w:t>8.3</w:t>
            </w:r>
          </w:p>
        </w:tc>
        <w:tc>
          <w:tcPr>
            <w:tcW w:w="2835" w:type="dxa"/>
          </w:tcPr>
          <w:p w:rsidR="002E688D" w:rsidRPr="00C20E2C" w:rsidRDefault="002E688D" w:rsidP="002E688D">
            <w:pPr>
              <w:ind w:firstLine="0"/>
              <w:rPr>
                <w:sz w:val="24"/>
                <w:szCs w:val="24"/>
              </w:rPr>
            </w:pPr>
            <w:r w:rsidRPr="00C20E2C">
              <w:rPr>
                <w:sz w:val="24"/>
                <w:szCs w:val="24"/>
              </w:rPr>
              <w:t>Здания для размещения подразделений органов охраны общественного порядка</w:t>
            </w:r>
          </w:p>
        </w:tc>
        <w:tc>
          <w:tcPr>
            <w:tcW w:w="11339" w:type="dxa"/>
            <w:vMerge w:val="restart"/>
          </w:tcPr>
          <w:p w:rsidR="002E688D" w:rsidRPr="00C20E2C" w:rsidRDefault="002E688D" w:rsidP="002E688D">
            <w:pPr>
              <w:pStyle w:val="ab"/>
              <w:widowControl/>
              <w:numPr>
                <w:ilvl w:val="0"/>
                <w:numId w:val="155"/>
              </w:numPr>
              <w:tabs>
                <w:tab w:val="left" w:pos="429"/>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2E688D" w:rsidRPr="00C20E2C" w:rsidRDefault="002E688D" w:rsidP="002E688D">
            <w:pPr>
              <w:pStyle w:val="ab"/>
              <w:widowControl/>
              <w:numPr>
                <w:ilvl w:val="0"/>
                <w:numId w:val="155"/>
              </w:numPr>
              <w:tabs>
                <w:tab w:val="left" w:pos="429"/>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2E688D" w:rsidRPr="00C20E2C" w:rsidRDefault="002E688D" w:rsidP="002E688D">
            <w:pPr>
              <w:pStyle w:val="ab"/>
              <w:widowControl/>
              <w:numPr>
                <w:ilvl w:val="0"/>
                <w:numId w:val="155"/>
              </w:numPr>
              <w:tabs>
                <w:tab w:val="left" w:pos="429"/>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2E688D" w:rsidRPr="00C20E2C" w:rsidRDefault="002E688D" w:rsidP="002E688D">
            <w:pPr>
              <w:pStyle w:val="ab"/>
              <w:widowControl/>
              <w:numPr>
                <w:ilvl w:val="0"/>
                <w:numId w:val="155"/>
              </w:numPr>
              <w:suppressAutoHyphens w:val="0"/>
              <w:autoSpaceDE/>
              <w:ind w:left="0" w:firstLine="0"/>
              <w:rPr>
                <w:sz w:val="24"/>
                <w:szCs w:val="24"/>
              </w:rPr>
            </w:pPr>
            <w:r w:rsidRPr="00C20E2C">
              <w:rPr>
                <w:iCs/>
                <w:sz w:val="24"/>
                <w:szCs w:val="24"/>
              </w:rPr>
              <w:t>Максимальный процент застройки</w:t>
            </w:r>
            <w:r w:rsidRPr="00C20E2C">
              <w:rPr>
                <w:sz w:val="24"/>
                <w:szCs w:val="24"/>
              </w:rPr>
              <w:t xml:space="preserve"> – не нормируется.</w:t>
            </w:r>
          </w:p>
        </w:tc>
      </w:tr>
      <w:tr w:rsidR="002E688D" w:rsidRPr="00C20E2C" w:rsidTr="00AD1DAB">
        <w:trPr>
          <w:trHeight w:val="20"/>
        </w:trPr>
        <w:tc>
          <w:tcPr>
            <w:tcW w:w="2835" w:type="dxa"/>
            <w:vMerge/>
          </w:tcPr>
          <w:p w:rsidR="002E688D" w:rsidRPr="00C20E2C" w:rsidRDefault="002E688D" w:rsidP="002E688D">
            <w:pPr>
              <w:widowControl/>
              <w:suppressAutoHyphens w:val="0"/>
              <w:autoSpaceDE/>
              <w:ind w:firstLine="0"/>
              <w:rPr>
                <w:sz w:val="24"/>
                <w:szCs w:val="24"/>
              </w:rPr>
            </w:pPr>
          </w:p>
        </w:tc>
        <w:tc>
          <w:tcPr>
            <w:tcW w:w="3969" w:type="dxa"/>
            <w:vMerge/>
          </w:tcPr>
          <w:p w:rsidR="002E688D" w:rsidRPr="00C20E2C" w:rsidRDefault="002E688D" w:rsidP="002E688D">
            <w:pPr>
              <w:ind w:firstLine="0"/>
              <w:rPr>
                <w:sz w:val="24"/>
                <w:szCs w:val="24"/>
              </w:rPr>
            </w:pPr>
          </w:p>
        </w:tc>
        <w:tc>
          <w:tcPr>
            <w:tcW w:w="1020" w:type="dxa"/>
            <w:vMerge/>
          </w:tcPr>
          <w:p w:rsidR="002E688D" w:rsidRPr="00C20E2C" w:rsidRDefault="002E688D" w:rsidP="002E688D">
            <w:pPr>
              <w:ind w:firstLine="0"/>
              <w:rPr>
                <w:sz w:val="24"/>
                <w:szCs w:val="24"/>
              </w:rPr>
            </w:pPr>
          </w:p>
        </w:tc>
        <w:tc>
          <w:tcPr>
            <w:tcW w:w="2835" w:type="dxa"/>
          </w:tcPr>
          <w:p w:rsidR="002E688D" w:rsidRPr="00C20E2C" w:rsidRDefault="002E688D" w:rsidP="002E688D">
            <w:pPr>
              <w:ind w:firstLine="0"/>
              <w:rPr>
                <w:sz w:val="24"/>
                <w:szCs w:val="24"/>
              </w:rPr>
            </w:pPr>
            <w:r w:rsidRPr="00C20E2C">
              <w:rPr>
                <w:sz w:val="24"/>
                <w:szCs w:val="24"/>
              </w:rPr>
              <w:t>Объекты гражданской обороны</w:t>
            </w:r>
          </w:p>
        </w:tc>
        <w:tc>
          <w:tcPr>
            <w:tcW w:w="11339" w:type="dxa"/>
            <w:vMerge/>
          </w:tcPr>
          <w:p w:rsidR="002E688D" w:rsidRPr="00C20E2C" w:rsidRDefault="002E688D" w:rsidP="002E688D">
            <w:pPr>
              <w:pStyle w:val="ab"/>
              <w:widowControl/>
              <w:numPr>
                <w:ilvl w:val="0"/>
                <w:numId w:val="155"/>
              </w:numPr>
              <w:suppressAutoHyphens w:val="0"/>
              <w:autoSpaceDE/>
              <w:ind w:left="0" w:firstLine="0"/>
              <w:rPr>
                <w:sz w:val="24"/>
                <w:szCs w:val="24"/>
              </w:rPr>
            </w:pPr>
          </w:p>
        </w:tc>
      </w:tr>
      <w:tr w:rsidR="002E688D" w:rsidRPr="00C20E2C" w:rsidTr="00AD1DAB">
        <w:trPr>
          <w:trHeight w:val="20"/>
        </w:trPr>
        <w:tc>
          <w:tcPr>
            <w:tcW w:w="2835" w:type="dxa"/>
          </w:tcPr>
          <w:p w:rsidR="002E688D" w:rsidRPr="00C20E2C" w:rsidRDefault="002E688D" w:rsidP="002E688D">
            <w:pPr>
              <w:widowControl/>
              <w:suppressAutoHyphens w:val="0"/>
              <w:autoSpaceDE/>
              <w:ind w:firstLine="0"/>
              <w:rPr>
                <w:sz w:val="24"/>
                <w:szCs w:val="24"/>
              </w:rPr>
            </w:pPr>
            <w:r w:rsidRPr="00C20E2C">
              <w:rPr>
                <w:sz w:val="24"/>
                <w:szCs w:val="24"/>
                <w:lang w:eastAsia="en-US"/>
              </w:rPr>
              <w:t>Гидротехнические сооружения</w:t>
            </w:r>
          </w:p>
        </w:tc>
        <w:tc>
          <w:tcPr>
            <w:tcW w:w="3969" w:type="dxa"/>
          </w:tcPr>
          <w:p w:rsidR="002E688D" w:rsidRPr="00C20E2C" w:rsidRDefault="002E688D" w:rsidP="002E688D">
            <w:pPr>
              <w:ind w:firstLine="0"/>
              <w:rPr>
                <w:sz w:val="24"/>
                <w:szCs w:val="24"/>
              </w:rPr>
            </w:pPr>
            <w:r w:rsidRPr="00C20E2C">
              <w:rPr>
                <w:bCs/>
                <w:sz w:val="24"/>
                <w:szCs w:val="24"/>
                <w:lang w:eastAsia="en-US"/>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C20E2C">
              <w:rPr>
                <w:bCs/>
                <w:sz w:val="24"/>
                <w:szCs w:val="24"/>
                <w:lang w:eastAsia="en-US"/>
              </w:rPr>
              <w:t>рыбозащитных</w:t>
            </w:r>
            <w:proofErr w:type="spellEnd"/>
            <w:r w:rsidRPr="00C20E2C">
              <w:rPr>
                <w:bCs/>
                <w:sz w:val="24"/>
                <w:szCs w:val="24"/>
                <w:lang w:eastAsia="en-US"/>
              </w:rPr>
              <w:t xml:space="preserve"> и рыбопропускных сооружений, берегозащитных сооружений</w:t>
            </w:r>
          </w:p>
        </w:tc>
        <w:tc>
          <w:tcPr>
            <w:tcW w:w="1020" w:type="dxa"/>
          </w:tcPr>
          <w:p w:rsidR="002E688D" w:rsidRPr="00C20E2C" w:rsidRDefault="002E688D" w:rsidP="002E688D">
            <w:pPr>
              <w:ind w:firstLine="0"/>
              <w:rPr>
                <w:sz w:val="24"/>
                <w:szCs w:val="24"/>
              </w:rPr>
            </w:pPr>
            <w:r w:rsidRPr="00C20E2C">
              <w:rPr>
                <w:sz w:val="24"/>
                <w:szCs w:val="24"/>
              </w:rPr>
              <w:t>11.3</w:t>
            </w:r>
          </w:p>
        </w:tc>
        <w:tc>
          <w:tcPr>
            <w:tcW w:w="2835" w:type="dxa"/>
          </w:tcPr>
          <w:p w:rsidR="002E688D" w:rsidRPr="00C20E2C" w:rsidRDefault="002E688D" w:rsidP="002E688D">
            <w:pPr>
              <w:ind w:firstLine="0"/>
              <w:rPr>
                <w:sz w:val="24"/>
                <w:szCs w:val="24"/>
              </w:rPr>
            </w:pPr>
          </w:p>
        </w:tc>
        <w:tc>
          <w:tcPr>
            <w:tcW w:w="11339" w:type="dxa"/>
          </w:tcPr>
          <w:p w:rsidR="002E688D" w:rsidRPr="00C20E2C" w:rsidRDefault="002E688D" w:rsidP="002E688D">
            <w:pPr>
              <w:widowControl/>
              <w:suppressAutoHyphens w:val="0"/>
              <w:autoSpaceDE/>
              <w:ind w:firstLine="0"/>
              <w:rPr>
                <w:iCs/>
                <w:sz w:val="24"/>
                <w:szCs w:val="24"/>
              </w:rPr>
            </w:pPr>
            <w:r w:rsidRPr="00C20E2C">
              <w:rPr>
                <w:iCs/>
                <w:sz w:val="24"/>
                <w:szCs w:val="24"/>
              </w:rPr>
              <w:t>1.</w:t>
            </w:r>
            <w:r w:rsidRPr="00C20E2C">
              <w:rPr>
                <w:iCs/>
                <w:sz w:val="24"/>
                <w:szCs w:val="24"/>
              </w:rPr>
              <w:tab/>
              <w:t>Предельные (минимальные и (или) максимальные) размеры земельных участков, в том числе их площадь – не нормируется.</w:t>
            </w:r>
          </w:p>
          <w:p w:rsidR="002E688D" w:rsidRPr="00C20E2C" w:rsidRDefault="002E688D" w:rsidP="002E688D">
            <w:pPr>
              <w:widowControl/>
              <w:suppressAutoHyphens w:val="0"/>
              <w:autoSpaceDE/>
              <w:ind w:firstLine="0"/>
              <w:rPr>
                <w:iCs/>
                <w:sz w:val="24"/>
                <w:szCs w:val="24"/>
              </w:rPr>
            </w:pPr>
            <w:r w:rsidRPr="00C20E2C">
              <w:rPr>
                <w:iCs/>
                <w:sz w:val="24"/>
                <w:szCs w:val="24"/>
              </w:rPr>
              <w:t>2.</w:t>
            </w:r>
            <w:r w:rsidRPr="00C20E2C">
              <w:rPr>
                <w:iCs/>
                <w:sz w:val="24"/>
                <w:szCs w:val="24"/>
              </w:rPr>
              <w:ta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2E688D" w:rsidRPr="00C20E2C" w:rsidRDefault="002E688D" w:rsidP="002E688D">
            <w:pPr>
              <w:widowControl/>
              <w:suppressAutoHyphens w:val="0"/>
              <w:autoSpaceDE/>
              <w:ind w:firstLine="0"/>
              <w:rPr>
                <w:iCs/>
                <w:sz w:val="24"/>
                <w:szCs w:val="24"/>
              </w:rPr>
            </w:pPr>
            <w:r w:rsidRPr="00C20E2C">
              <w:rPr>
                <w:iCs/>
                <w:sz w:val="24"/>
                <w:szCs w:val="24"/>
              </w:rPr>
              <w:t>3.</w:t>
            </w:r>
            <w:r w:rsidRPr="00C20E2C">
              <w:rPr>
                <w:iCs/>
                <w:sz w:val="24"/>
                <w:szCs w:val="24"/>
              </w:rPr>
              <w:tab/>
              <w:t>Предельное количество этажей или предельная высота зданий, строений, сооружений – не нормируется.</w:t>
            </w:r>
          </w:p>
          <w:p w:rsidR="002E688D" w:rsidRPr="00C20E2C" w:rsidRDefault="002E688D" w:rsidP="002E688D">
            <w:pPr>
              <w:widowControl/>
              <w:suppressAutoHyphens w:val="0"/>
              <w:autoSpaceDE/>
              <w:ind w:firstLine="0"/>
              <w:rPr>
                <w:iCs/>
                <w:sz w:val="24"/>
                <w:szCs w:val="24"/>
              </w:rPr>
            </w:pPr>
            <w:r w:rsidRPr="00C20E2C">
              <w:rPr>
                <w:iCs/>
                <w:sz w:val="24"/>
                <w:szCs w:val="24"/>
              </w:rPr>
              <w:t>4.</w:t>
            </w:r>
            <w:r w:rsidRPr="00C20E2C">
              <w:rPr>
                <w:iCs/>
                <w:sz w:val="24"/>
                <w:szCs w:val="24"/>
              </w:rPr>
              <w:tab/>
              <w:t>Максимальный процент застройки – не нормируется.</w:t>
            </w:r>
          </w:p>
          <w:p w:rsidR="002E688D" w:rsidRPr="00C20E2C" w:rsidRDefault="002E688D" w:rsidP="002E688D">
            <w:pPr>
              <w:pStyle w:val="ab"/>
              <w:widowControl/>
              <w:suppressAutoHyphens w:val="0"/>
              <w:autoSpaceDE/>
              <w:ind w:left="0" w:firstLine="0"/>
              <w:rPr>
                <w:sz w:val="24"/>
                <w:szCs w:val="24"/>
              </w:rPr>
            </w:pPr>
            <w:r w:rsidRPr="00C20E2C">
              <w:rPr>
                <w:iCs/>
                <w:sz w:val="24"/>
                <w:szCs w:val="24"/>
              </w:rPr>
              <w:t>5.</w:t>
            </w:r>
            <w:r w:rsidRPr="00C20E2C">
              <w:rPr>
                <w:iCs/>
                <w:sz w:val="24"/>
                <w:szCs w:val="24"/>
              </w:rPr>
              <w:tab/>
              <w:t>Сооружения инженерной защиты (береговые укрепления, противооползневые мероприятия) и благоустройство территории.</w:t>
            </w:r>
          </w:p>
        </w:tc>
      </w:tr>
      <w:tr w:rsidR="002E688D" w:rsidRPr="00C20E2C" w:rsidTr="00AD1DAB">
        <w:trPr>
          <w:trHeight w:val="20"/>
        </w:trPr>
        <w:tc>
          <w:tcPr>
            <w:tcW w:w="2835" w:type="dxa"/>
          </w:tcPr>
          <w:p w:rsidR="002E688D" w:rsidRPr="00C20E2C" w:rsidRDefault="002E688D" w:rsidP="002E688D">
            <w:pPr>
              <w:widowControl/>
              <w:suppressAutoHyphens w:val="0"/>
              <w:autoSpaceDE/>
              <w:ind w:firstLine="0"/>
              <w:rPr>
                <w:sz w:val="24"/>
                <w:szCs w:val="24"/>
                <w:lang w:eastAsia="en-US"/>
              </w:rPr>
            </w:pPr>
            <w:r w:rsidRPr="00C20E2C">
              <w:rPr>
                <w:sz w:val="24"/>
                <w:szCs w:val="24"/>
                <w:lang w:eastAsia="en-US"/>
              </w:rPr>
              <w:t xml:space="preserve">Земельные участки (территории) общего пользования </w:t>
            </w:r>
          </w:p>
        </w:tc>
        <w:tc>
          <w:tcPr>
            <w:tcW w:w="3969" w:type="dxa"/>
          </w:tcPr>
          <w:p w:rsidR="002E688D" w:rsidRPr="00C20E2C" w:rsidRDefault="002E688D" w:rsidP="002E688D">
            <w:pPr>
              <w:ind w:firstLine="0"/>
              <w:rPr>
                <w:bCs/>
                <w:sz w:val="24"/>
                <w:szCs w:val="24"/>
                <w:lang w:eastAsia="en-US"/>
              </w:rPr>
            </w:pPr>
            <w:r w:rsidRPr="00C20E2C">
              <w:rPr>
                <w:bCs/>
                <w:sz w:val="24"/>
                <w:szCs w:val="24"/>
                <w:lang w:eastAsia="en-US"/>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020" w:type="dxa"/>
          </w:tcPr>
          <w:p w:rsidR="002E688D" w:rsidRPr="00C20E2C" w:rsidRDefault="002E688D" w:rsidP="002E688D">
            <w:pPr>
              <w:ind w:firstLine="0"/>
              <w:rPr>
                <w:sz w:val="24"/>
                <w:szCs w:val="24"/>
              </w:rPr>
            </w:pPr>
            <w:r w:rsidRPr="00C20E2C">
              <w:rPr>
                <w:sz w:val="24"/>
                <w:szCs w:val="24"/>
              </w:rPr>
              <w:t>12.0</w:t>
            </w:r>
          </w:p>
        </w:tc>
        <w:tc>
          <w:tcPr>
            <w:tcW w:w="2835" w:type="dxa"/>
          </w:tcPr>
          <w:p w:rsidR="002E688D" w:rsidRPr="00C20E2C" w:rsidRDefault="002E688D" w:rsidP="002E688D">
            <w:pPr>
              <w:ind w:firstLine="0"/>
              <w:rPr>
                <w:sz w:val="24"/>
                <w:szCs w:val="24"/>
              </w:rPr>
            </w:pPr>
          </w:p>
        </w:tc>
        <w:tc>
          <w:tcPr>
            <w:tcW w:w="11339" w:type="dxa"/>
            <w:vMerge w:val="restart"/>
          </w:tcPr>
          <w:p w:rsidR="002E688D" w:rsidRPr="00C20E2C" w:rsidRDefault="002E688D" w:rsidP="002E688D">
            <w:pPr>
              <w:pStyle w:val="ab"/>
              <w:widowControl/>
              <w:numPr>
                <w:ilvl w:val="0"/>
                <w:numId w:val="153"/>
              </w:numPr>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2E688D" w:rsidRPr="00C20E2C" w:rsidRDefault="002E688D" w:rsidP="002E688D">
            <w:pPr>
              <w:pStyle w:val="ab"/>
              <w:widowControl/>
              <w:numPr>
                <w:ilvl w:val="0"/>
                <w:numId w:val="153"/>
              </w:numPr>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2E688D" w:rsidRPr="00C20E2C" w:rsidRDefault="002E688D" w:rsidP="002E688D">
            <w:pPr>
              <w:pStyle w:val="ab"/>
              <w:widowControl/>
              <w:numPr>
                <w:ilvl w:val="0"/>
                <w:numId w:val="153"/>
              </w:numPr>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2E688D" w:rsidRPr="00C20E2C" w:rsidRDefault="002E688D" w:rsidP="002E688D">
            <w:pPr>
              <w:pStyle w:val="ab"/>
              <w:numPr>
                <w:ilvl w:val="0"/>
                <w:numId w:val="153"/>
              </w:numPr>
              <w:ind w:left="0" w:firstLine="0"/>
              <w:rPr>
                <w:iCs/>
                <w:sz w:val="24"/>
                <w:szCs w:val="24"/>
              </w:rPr>
            </w:pPr>
            <w:r w:rsidRPr="00C20E2C">
              <w:rPr>
                <w:iCs/>
                <w:sz w:val="24"/>
                <w:szCs w:val="24"/>
              </w:rPr>
              <w:t>Максимальный процент застройки – не нормируется</w:t>
            </w:r>
            <w:r w:rsidRPr="00C20E2C">
              <w:rPr>
                <w:sz w:val="24"/>
                <w:szCs w:val="24"/>
              </w:rPr>
              <w:t>.</w:t>
            </w:r>
          </w:p>
        </w:tc>
      </w:tr>
      <w:tr w:rsidR="002E688D" w:rsidRPr="00C20E2C" w:rsidTr="00AD1DAB">
        <w:trPr>
          <w:trHeight w:val="20"/>
        </w:trPr>
        <w:tc>
          <w:tcPr>
            <w:tcW w:w="2835" w:type="dxa"/>
          </w:tcPr>
          <w:p w:rsidR="002E688D" w:rsidRPr="00C20E2C" w:rsidRDefault="002E688D" w:rsidP="002E688D">
            <w:pPr>
              <w:pStyle w:val="affffffa"/>
              <w:ind w:firstLine="0"/>
              <w:rPr>
                <w:rFonts w:ascii="Times New Roman" w:hAnsi="Times New Roman" w:cs="Times New Roman"/>
                <w:sz w:val="24"/>
                <w:szCs w:val="24"/>
              </w:rPr>
            </w:pPr>
            <w:r w:rsidRPr="00C20E2C">
              <w:rPr>
                <w:rFonts w:ascii="Times New Roman" w:hAnsi="Times New Roman" w:cs="Times New Roman"/>
                <w:sz w:val="24"/>
                <w:szCs w:val="24"/>
              </w:rPr>
              <w:t>Улично-дорожная сеть</w:t>
            </w:r>
          </w:p>
        </w:tc>
        <w:tc>
          <w:tcPr>
            <w:tcW w:w="3969" w:type="dxa"/>
          </w:tcPr>
          <w:p w:rsidR="002E688D" w:rsidRPr="00C20E2C" w:rsidRDefault="002E688D" w:rsidP="002E688D">
            <w:pPr>
              <w:pStyle w:val="affffff8"/>
              <w:ind w:firstLine="0"/>
              <w:rPr>
                <w:sz w:val="24"/>
                <w:szCs w:val="24"/>
              </w:rPr>
            </w:pPr>
            <w:r w:rsidRPr="00C20E2C">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C20E2C">
              <w:rPr>
                <w:sz w:val="24"/>
                <w:szCs w:val="24"/>
              </w:rPr>
              <w:t>велотранспортной</w:t>
            </w:r>
            <w:proofErr w:type="spellEnd"/>
            <w:r w:rsidRPr="00C20E2C">
              <w:rPr>
                <w:sz w:val="24"/>
                <w:szCs w:val="24"/>
              </w:rPr>
              <w:t xml:space="preserve"> и инженерной инфраструктуры;</w:t>
            </w:r>
          </w:p>
          <w:p w:rsidR="002E688D" w:rsidRPr="00C20E2C" w:rsidRDefault="002E688D" w:rsidP="002E688D">
            <w:pPr>
              <w:pStyle w:val="affffff8"/>
              <w:ind w:firstLine="0"/>
              <w:rPr>
                <w:sz w:val="24"/>
                <w:szCs w:val="24"/>
              </w:rPr>
            </w:pPr>
            <w:r w:rsidRPr="00C20E2C">
              <w:rPr>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C20E2C">
                <w:rPr>
                  <w:rStyle w:val="affffff3"/>
                  <w:sz w:val="24"/>
                  <w:szCs w:val="24"/>
                </w:rPr>
                <w:t>кодами 2.7.1</w:t>
              </w:r>
            </w:hyperlink>
            <w:r w:rsidRPr="00C20E2C">
              <w:rPr>
                <w:sz w:val="24"/>
                <w:szCs w:val="24"/>
              </w:rPr>
              <w:t xml:space="preserve">, </w:t>
            </w:r>
            <w:hyperlink w:anchor="sub_1049" w:history="1">
              <w:r w:rsidRPr="00C20E2C">
                <w:rPr>
                  <w:rStyle w:val="affffff3"/>
                  <w:sz w:val="24"/>
                  <w:szCs w:val="24"/>
                </w:rPr>
                <w:t>4.9</w:t>
              </w:r>
            </w:hyperlink>
            <w:r w:rsidRPr="00C20E2C">
              <w:rPr>
                <w:sz w:val="24"/>
                <w:szCs w:val="24"/>
              </w:rPr>
              <w:t xml:space="preserve">, </w:t>
            </w:r>
            <w:hyperlink w:anchor="sub_1723" w:history="1">
              <w:r w:rsidRPr="00C20E2C">
                <w:rPr>
                  <w:rStyle w:val="affffff3"/>
                  <w:sz w:val="24"/>
                  <w:szCs w:val="24"/>
                </w:rPr>
                <w:t>7.2.3</w:t>
              </w:r>
            </w:hyperlink>
            <w:r w:rsidRPr="00C20E2C">
              <w:rPr>
                <w:sz w:val="24"/>
                <w:szCs w:val="24"/>
              </w:rPr>
              <w:t>, а также некапитальных сооружений, предназначенных для охраны транспортных средств</w:t>
            </w:r>
          </w:p>
        </w:tc>
        <w:tc>
          <w:tcPr>
            <w:tcW w:w="1020" w:type="dxa"/>
          </w:tcPr>
          <w:p w:rsidR="002E688D" w:rsidRPr="00C20E2C" w:rsidRDefault="002E688D" w:rsidP="002E688D">
            <w:pPr>
              <w:pStyle w:val="affffff8"/>
              <w:ind w:firstLine="0"/>
              <w:jc w:val="center"/>
              <w:rPr>
                <w:sz w:val="24"/>
                <w:szCs w:val="24"/>
              </w:rPr>
            </w:pPr>
            <w:r w:rsidRPr="00C20E2C">
              <w:rPr>
                <w:sz w:val="24"/>
                <w:szCs w:val="24"/>
              </w:rPr>
              <w:t>12.0.1</w:t>
            </w:r>
          </w:p>
        </w:tc>
        <w:tc>
          <w:tcPr>
            <w:tcW w:w="2835" w:type="dxa"/>
          </w:tcPr>
          <w:p w:rsidR="002E688D" w:rsidRPr="00C20E2C" w:rsidRDefault="002E688D" w:rsidP="002E688D">
            <w:pPr>
              <w:ind w:firstLine="0"/>
              <w:rPr>
                <w:sz w:val="24"/>
                <w:szCs w:val="24"/>
              </w:rPr>
            </w:pPr>
            <w:r w:rsidRPr="00C20E2C">
              <w:rPr>
                <w:sz w:val="24"/>
                <w:szCs w:val="24"/>
              </w:rPr>
              <w:t xml:space="preserve">Улично-дорожная сеть, автомобильные дороги, пешеходные тротуары, подъезды, проезды </w:t>
            </w:r>
          </w:p>
        </w:tc>
        <w:tc>
          <w:tcPr>
            <w:tcW w:w="11339" w:type="dxa"/>
            <w:vMerge/>
          </w:tcPr>
          <w:p w:rsidR="002E688D" w:rsidRPr="00C20E2C" w:rsidRDefault="002E688D" w:rsidP="002E688D">
            <w:pPr>
              <w:pStyle w:val="ab"/>
              <w:widowControl/>
              <w:numPr>
                <w:ilvl w:val="0"/>
                <w:numId w:val="153"/>
              </w:numPr>
              <w:suppressAutoHyphens w:val="0"/>
              <w:autoSpaceDE/>
              <w:ind w:left="0" w:firstLine="0"/>
              <w:rPr>
                <w:sz w:val="24"/>
                <w:szCs w:val="24"/>
              </w:rPr>
            </w:pPr>
          </w:p>
        </w:tc>
      </w:tr>
      <w:tr w:rsidR="002E688D" w:rsidRPr="00C20E2C" w:rsidTr="00143279">
        <w:trPr>
          <w:trHeight w:val="20"/>
        </w:trPr>
        <w:tc>
          <w:tcPr>
            <w:tcW w:w="21998" w:type="dxa"/>
            <w:gridSpan w:val="5"/>
          </w:tcPr>
          <w:p w:rsidR="002E688D" w:rsidRPr="00C20E2C" w:rsidRDefault="002E688D" w:rsidP="002E688D">
            <w:pPr>
              <w:pStyle w:val="affffffc"/>
              <w:rPr>
                <w:iCs/>
              </w:rPr>
            </w:pPr>
            <w:r w:rsidRPr="00C20E2C">
              <w:t>Вспомогательные виды разрешённого использования - не устанавливаются</w:t>
            </w:r>
          </w:p>
        </w:tc>
      </w:tr>
      <w:tr w:rsidR="002E688D" w:rsidRPr="00C20E2C" w:rsidTr="00143279">
        <w:trPr>
          <w:trHeight w:val="20"/>
        </w:trPr>
        <w:tc>
          <w:tcPr>
            <w:tcW w:w="21998" w:type="dxa"/>
            <w:gridSpan w:val="5"/>
          </w:tcPr>
          <w:p w:rsidR="002E688D" w:rsidRPr="00C20E2C" w:rsidRDefault="002E688D" w:rsidP="002E688D">
            <w:pPr>
              <w:pStyle w:val="affffffc"/>
            </w:pPr>
            <w:r w:rsidRPr="00C20E2C">
              <w:t>Условно разрешенные виды разрешенного использования</w:t>
            </w:r>
          </w:p>
        </w:tc>
      </w:tr>
      <w:tr w:rsidR="002E688D" w:rsidRPr="00C20E2C" w:rsidTr="00AD1DAB">
        <w:trPr>
          <w:trHeight w:val="20"/>
        </w:trPr>
        <w:tc>
          <w:tcPr>
            <w:tcW w:w="2835" w:type="dxa"/>
          </w:tcPr>
          <w:p w:rsidR="002E688D" w:rsidRPr="00C20E2C" w:rsidRDefault="002E688D" w:rsidP="002E688D">
            <w:pPr>
              <w:pStyle w:val="affffff8"/>
              <w:ind w:firstLine="0"/>
              <w:rPr>
                <w:sz w:val="24"/>
                <w:szCs w:val="24"/>
              </w:rPr>
            </w:pPr>
            <w:r w:rsidRPr="00C20E2C">
              <w:rPr>
                <w:sz w:val="24"/>
                <w:szCs w:val="24"/>
              </w:rPr>
              <w:t>Бытовое обслуживание</w:t>
            </w:r>
          </w:p>
        </w:tc>
        <w:tc>
          <w:tcPr>
            <w:tcW w:w="3969" w:type="dxa"/>
          </w:tcPr>
          <w:p w:rsidR="002E688D" w:rsidRPr="00C20E2C" w:rsidRDefault="002E688D" w:rsidP="002E688D">
            <w:pPr>
              <w:pStyle w:val="affffff8"/>
              <w:ind w:firstLine="0"/>
              <w:rPr>
                <w:sz w:val="24"/>
                <w:szCs w:val="24"/>
              </w:rPr>
            </w:pPr>
            <w:r w:rsidRPr="00C20E2C">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020" w:type="dxa"/>
          </w:tcPr>
          <w:p w:rsidR="002E688D" w:rsidRPr="00C20E2C" w:rsidRDefault="002E688D" w:rsidP="002E688D">
            <w:pPr>
              <w:pStyle w:val="affffff8"/>
              <w:ind w:firstLine="0"/>
              <w:jc w:val="center"/>
              <w:rPr>
                <w:sz w:val="24"/>
                <w:szCs w:val="24"/>
              </w:rPr>
            </w:pPr>
            <w:r w:rsidRPr="00C20E2C">
              <w:rPr>
                <w:sz w:val="24"/>
                <w:szCs w:val="24"/>
              </w:rPr>
              <w:t>3.3</w:t>
            </w:r>
          </w:p>
        </w:tc>
        <w:tc>
          <w:tcPr>
            <w:tcW w:w="2835" w:type="dxa"/>
          </w:tcPr>
          <w:p w:rsidR="002E688D" w:rsidRPr="00C20E2C" w:rsidRDefault="002E688D" w:rsidP="002E688D">
            <w:pPr>
              <w:ind w:firstLine="0"/>
              <w:rPr>
                <w:sz w:val="24"/>
                <w:szCs w:val="24"/>
              </w:rPr>
            </w:pPr>
            <w:r w:rsidRPr="00C20E2C">
              <w:rPr>
                <w:sz w:val="24"/>
                <w:szCs w:val="24"/>
              </w:rPr>
              <w:t>Мастерская мелкого ремонта, ателье, баня, парикмахерская, прачечная, похоронное бюро</w:t>
            </w:r>
          </w:p>
        </w:tc>
        <w:tc>
          <w:tcPr>
            <w:tcW w:w="11339" w:type="dxa"/>
          </w:tcPr>
          <w:p w:rsidR="002E688D" w:rsidRPr="00C20E2C" w:rsidRDefault="002E688D" w:rsidP="002E688D">
            <w:pPr>
              <w:pStyle w:val="ab"/>
              <w:widowControl/>
              <w:numPr>
                <w:ilvl w:val="0"/>
                <w:numId w:val="152"/>
              </w:numPr>
              <w:suppressAutoHyphens w:val="0"/>
              <w:autoSpaceDE/>
              <w:ind w:left="0" w:firstLine="0"/>
              <w:rPr>
                <w:sz w:val="24"/>
                <w:szCs w:val="24"/>
              </w:rPr>
            </w:pPr>
            <w:r w:rsidRPr="00C20E2C">
              <w:rPr>
                <w:sz w:val="24"/>
                <w:szCs w:val="24"/>
              </w:rPr>
              <w:t xml:space="preserve">Максимальный размер земельного участка – </w:t>
            </w:r>
            <w:r w:rsidRPr="00C20E2C">
              <w:rPr>
                <w:b/>
                <w:sz w:val="24"/>
                <w:szCs w:val="24"/>
              </w:rPr>
              <w:t>0,1 га</w:t>
            </w:r>
            <w:r w:rsidRPr="00C20E2C">
              <w:rPr>
                <w:sz w:val="24"/>
                <w:szCs w:val="24"/>
              </w:rPr>
              <w:t>.</w:t>
            </w:r>
          </w:p>
          <w:p w:rsidR="002E688D" w:rsidRPr="00C20E2C" w:rsidRDefault="002E688D" w:rsidP="002E688D">
            <w:pPr>
              <w:pStyle w:val="ab"/>
              <w:widowControl/>
              <w:numPr>
                <w:ilvl w:val="0"/>
                <w:numId w:val="152"/>
              </w:numPr>
              <w:suppressAutoHyphens w:val="0"/>
              <w:autoSpaceDE/>
              <w:ind w:left="0" w:firstLine="0"/>
              <w:rPr>
                <w:sz w:val="24"/>
                <w:szCs w:val="24"/>
              </w:rPr>
            </w:pPr>
            <w:r w:rsidRPr="00C20E2C">
              <w:rPr>
                <w:sz w:val="24"/>
                <w:szCs w:val="24"/>
              </w:rPr>
              <w:t>Минимальный размер земельного участка – не нормируется.</w:t>
            </w:r>
          </w:p>
          <w:p w:rsidR="002E688D" w:rsidRPr="00C20E2C" w:rsidRDefault="002E688D" w:rsidP="002E688D">
            <w:pPr>
              <w:pStyle w:val="ab"/>
              <w:widowControl/>
              <w:numPr>
                <w:ilvl w:val="0"/>
                <w:numId w:val="152"/>
              </w:numPr>
              <w:suppressAutoHyphens w:val="0"/>
              <w:autoSpaceDE/>
              <w:ind w:left="0" w:firstLine="0"/>
              <w:rPr>
                <w:sz w:val="24"/>
                <w:szCs w:val="24"/>
              </w:rPr>
            </w:pPr>
            <w:r w:rsidRPr="00C20E2C">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2E688D" w:rsidRPr="00C20E2C" w:rsidRDefault="002E688D" w:rsidP="002E688D">
            <w:pPr>
              <w:pStyle w:val="ab"/>
              <w:widowControl/>
              <w:numPr>
                <w:ilvl w:val="0"/>
                <w:numId w:val="152"/>
              </w:numPr>
              <w:suppressAutoHyphens w:val="0"/>
              <w:autoSpaceDE/>
              <w:ind w:left="0" w:firstLine="0"/>
              <w:rPr>
                <w:sz w:val="24"/>
                <w:szCs w:val="24"/>
              </w:rPr>
            </w:pPr>
            <w:r w:rsidRPr="00C20E2C">
              <w:rPr>
                <w:sz w:val="24"/>
                <w:szCs w:val="24"/>
              </w:rPr>
              <w:t>Предельная высота зданий, строений, сооружений – не нормируется.</w:t>
            </w:r>
          </w:p>
          <w:p w:rsidR="002E688D" w:rsidRPr="00C20E2C" w:rsidRDefault="002E688D" w:rsidP="002E688D">
            <w:pPr>
              <w:pStyle w:val="ab"/>
              <w:widowControl/>
              <w:numPr>
                <w:ilvl w:val="0"/>
                <w:numId w:val="152"/>
              </w:numPr>
              <w:suppressAutoHyphens w:val="0"/>
              <w:autoSpaceDE/>
              <w:ind w:left="0" w:firstLine="0"/>
              <w:rPr>
                <w:sz w:val="24"/>
                <w:szCs w:val="24"/>
              </w:rPr>
            </w:pPr>
            <w:r w:rsidRPr="00C20E2C">
              <w:rPr>
                <w:sz w:val="24"/>
                <w:szCs w:val="24"/>
              </w:rPr>
              <w:t xml:space="preserve">Максимальное количество этажей – </w:t>
            </w:r>
            <w:r w:rsidRPr="00C20E2C">
              <w:rPr>
                <w:b/>
                <w:sz w:val="24"/>
                <w:szCs w:val="24"/>
              </w:rPr>
              <w:t>2</w:t>
            </w:r>
            <w:r w:rsidRPr="00C20E2C">
              <w:rPr>
                <w:sz w:val="24"/>
                <w:szCs w:val="24"/>
              </w:rPr>
              <w:t>.</w:t>
            </w:r>
          </w:p>
          <w:p w:rsidR="002E688D" w:rsidRPr="00C20E2C" w:rsidRDefault="002E688D" w:rsidP="002E688D">
            <w:pPr>
              <w:pStyle w:val="ab"/>
              <w:widowControl/>
              <w:numPr>
                <w:ilvl w:val="0"/>
                <w:numId w:val="152"/>
              </w:numPr>
              <w:suppressAutoHyphens w:val="0"/>
              <w:autoSpaceDE/>
              <w:ind w:left="0" w:firstLine="0"/>
              <w:rPr>
                <w:sz w:val="24"/>
                <w:szCs w:val="24"/>
              </w:rPr>
            </w:pPr>
            <w:r w:rsidRPr="00C20E2C">
              <w:rPr>
                <w:sz w:val="24"/>
                <w:szCs w:val="24"/>
              </w:rPr>
              <w:t xml:space="preserve">Минимальное количество этажей – </w:t>
            </w:r>
            <w:r w:rsidRPr="00C20E2C">
              <w:rPr>
                <w:b/>
                <w:sz w:val="24"/>
                <w:szCs w:val="24"/>
              </w:rPr>
              <w:t>1.</w:t>
            </w:r>
          </w:p>
          <w:p w:rsidR="002E688D" w:rsidRPr="00C20E2C" w:rsidRDefault="002E688D" w:rsidP="002E688D">
            <w:pPr>
              <w:pStyle w:val="ab"/>
              <w:widowControl/>
              <w:numPr>
                <w:ilvl w:val="0"/>
                <w:numId w:val="152"/>
              </w:numPr>
              <w:suppressAutoHyphens w:val="0"/>
              <w:autoSpaceDE/>
              <w:ind w:left="0" w:firstLine="0"/>
              <w:rPr>
                <w:sz w:val="24"/>
                <w:szCs w:val="24"/>
              </w:rPr>
            </w:pPr>
            <w:r w:rsidRPr="00C20E2C">
              <w:rPr>
                <w:sz w:val="24"/>
                <w:szCs w:val="24"/>
              </w:rPr>
              <w:t xml:space="preserve">Максимальный процент застройки земельных участков объектов розничной торговли – </w:t>
            </w:r>
            <w:r w:rsidRPr="00C20E2C">
              <w:rPr>
                <w:b/>
                <w:sz w:val="24"/>
                <w:szCs w:val="24"/>
              </w:rPr>
              <w:t>80%.</w:t>
            </w:r>
          </w:p>
        </w:tc>
      </w:tr>
      <w:tr w:rsidR="002E688D" w:rsidRPr="00C20E2C" w:rsidTr="00AD1DAB">
        <w:trPr>
          <w:trHeight w:val="20"/>
        </w:trPr>
        <w:tc>
          <w:tcPr>
            <w:tcW w:w="2835" w:type="dxa"/>
          </w:tcPr>
          <w:p w:rsidR="002E688D" w:rsidRPr="00C20E2C" w:rsidRDefault="002E688D" w:rsidP="002E688D">
            <w:pPr>
              <w:pStyle w:val="affffff8"/>
              <w:ind w:firstLine="0"/>
              <w:rPr>
                <w:sz w:val="24"/>
                <w:szCs w:val="24"/>
              </w:rPr>
            </w:pPr>
            <w:r w:rsidRPr="00C20E2C">
              <w:rPr>
                <w:sz w:val="24"/>
                <w:szCs w:val="24"/>
              </w:rPr>
              <w:t>Магазины</w:t>
            </w:r>
          </w:p>
        </w:tc>
        <w:tc>
          <w:tcPr>
            <w:tcW w:w="3969" w:type="dxa"/>
          </w:tcPr>
          <w:p w:rsidR="002E688D" w:rsidRPr="00C20E2C" w:rsidRDefault="002E688D" w:rsidP="002E688D">
            <w:pPr>
              <w:pStyle w:val="affffff8"/>
              <w:ind w:firstLine="0"/>
              <w:rPr>
                <w:sz w:val="24"/>
                <w:szCs w:val="24"/>
              </w:rPr>
            </w:pPr>
            <w:r w:rsidRPr="00C20E2C">
              <w:rPr>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020" w:type="dxa"/>
          </w:tcPr>
          <w:p w:rsidR="002E688D" w:rsidRPr="00C20E2C" w:rsidRDefault="002E688D" w:rsidP="002E688D">
            <w:pPr>
              <w:pStyle w:val="affffff8"/>
              <w:ind w:firstLine="0"/>
              <w:jc w:val="center"/>
              <w:rPr>
                <w:sz w:val="24"/>
                <w:szCs w:val="24"/>
              </w:rPr>
            </w:pPr>
            <w:r w:rsidRPr="00C20E2C">
              <w:rPr>
                <w:sz w:val="24"/>
                <w:szCs w:val="24"/>
              </w:rPr>
              <w:t>4.4</w:t>
            </w:r>
          </w:p>
        </w:tc>
        <w:tc>
          <w:tcPr>
            <w:tcW w:w="2835" w:type="dxa"/>
          </w:tcPr>
          <w:p w:rsidR="002E688D" w:rsidRPr="00C20E2C" w:rsidRDefault="002E688D" w:rsidP="002E688D">
            <w:pPr>
              <w:ind w:firstLine="0"/>
              <w:rPr>
                <w:sz w:val="24"/>
                <w:szCs w:val="24"/>
              </w:rPr>
            </w:pPr>
            <w:r w:rsidRPr="00C20E2C">
              <w:rPr>
                <w:sz w:val="24"/>
                <w:szCs w:val="24"/>
              </w:rPr>
              <w:t xml:space="preserve">Магазин </w:t>
            </w:r>
          </w:p>
        </w:tc>
        <w:tc>
          <w:tcPr>
            <w:tcW w:w="11339" w:type="dxa"/>
          </w:tcPr>
          <w:p w:rsidR="002E688D" w:rsidRPr="00C20E2C" w:rsidRDefault="002E688D" w:rsidP="002E688D">
            <w:pPr>
              <w:pStyle w:val="ab"/>
              <w:widowControl/>
              <w:numPr>
                <w:ilvl w:val="0"/>
                <w:numId w:val="150"/>
              </w:numPr>
              <w:suppressAutoHyphens w:val="0"/>
              <w:autoSpaceDE/>
              <w:ind w:left="0" w:firstLine="0"/>
              <w:rPr>
                <w:sz w:val="24"/>
                <w:szCs w:val="24"/>
              </w:rPr>
            </w:pPr>
            <w:r w:rsidRPr="00C20E2C">
              <w:rPr>
                <w:sz w:val="24"/>
                <w:szCs w:val="24"/>
              </w:rPr>
              <w:t xml:space="preserve">Максимальный размер земельного участка – </w:t>
            </w:r>
            <w:r w:rsidRPr="00C20E2C">
              <w:rPr>
                <w:b/>
                <w:sz w:val="24"/>
                <w:szCs w:val="24"/>
              </w:rPr>
              <w:t>0,1 га</w:t>
            </w:r>
            <w:r w:rsidRPr="00C20E2C">
              <w:rPr>
                <w:sz w:val="24"/>
                <w:szCs w:val="24"/>
              </w:rPr>
              <w:t>.</w:t>
            </w:r>
          </w:p>
          <w:p w:rsidR="002E688D" w:rsidRPr="00C20E2C" w:rsidRDefault="002E688D" w:rsidP="002E688D">
            <w:pPr>
              <w:pStyle w:val="ab"/>
              <w:widowControl/>
              <w:numPr>
                <w:ilvl w:val="0"/>
                <w:numId w:val="150"/>
              </w:numPr>
              <w:suppressAutoHyphens w:val="0"/>
              <w:autoSpaceDE/>
              <w:ind w:left="0" w:firstLine="0"/>
              <w:rPr>
                <w:sz w:val="24"/>
                <w:szCs w:val="24"/>
              </w:rPr>
            </w:pPr>
            <w:r w:rsidRPr="00C20E2C">
              <w:rPr>
                <w:sz w:val="24"/>
                <w:szCs w:val="24"/>
              </w:rPr>
              <w:t>Минимальный размер земельного участка – не нормируется.</w:t>
            </w:r>
          </w:p>
          <w:p w:rsidR="002E688D" w:rsidRPr="00C20E2C" w:rsidRDefault="002E688D" w:rsidP="002E688D">
            <w:pPr>
              <w:pStyle w:val="ab"/>
              <w:widowControl/>
              <w:numPr>
                <w:ilvl w:val="0"/>
                <w:numId w:val="150"/>
              </w:numPr>
              <w:suppressAutoHyphens w:val="0"/>
              <w:autoSpaceDE/>
              <w:ind w:left="0" w:firstLine="0"/>
              <w:rPr>
                <w:sz w:val="24"/>
                <w:szCs w:val="24"/>
              </w:rPr>
            </w:pPr>
            <w:r w:rsidRPr="00C20E2C">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2E688D" w:rsidRPr="00C20E2C" w:rsidRDefault="002E688D" w:rsidP="002E688D">
            <w:pPr>
              <w:pStyle w:val="ab"/>
              <w:widowControl/>
              <w:numPr>
                <w:ilvl w:val="0"/>
                <w:numId w:val="150"/>
              </w:numPr>
              <w:suppressAutoHyphens w:val="0"/>
              <w:autoSpaceDE/>
              <w:ind w:left="0" w:firstLine="0"/>
              <w:rPr>
                <w:sz w:val="24"/>
                <w:szCs w:val="24"/>
              </w:rPr>
            </w:pPr>
            <w:r w:rsidRPr="00C20E2C">
              <w:rPr>
                <w:sz w:val="24"/>
                <w:szCs w:val="24"/>
              </w:rPr>
              <w:t>Предельная высота зданий, строений, сооружений – не нормируется.</w:t>
            </w:r>
          </w:p>
          <w:p w:rsidR="002E688D" w:rsidRPr="00C20E2C" w:rsidRDefault="002E688D" w:rsidP="002E688D">
            <w:pPr>
              <w:pStyle w:val="ab"/>
              <w:widowControl/>
              <w:numPr>
                <w:ilvl w:val="0"/>
                <w:numId w:val="150"/>
              </w:numPr>
              <w:suppressAutoHyphens w:val="0"/>
              <w:autoSpaceDE/>
              <w:ind w:left="0" w:firstLine="0"/>
              <w:rPr>
                <w:sz w:val="24"/>
                <w:szCs w:val="24"/>
              </w:rPr>
            </w:pPr>
            <w:r w:rsidRPr="00C20E2C">
              <w:rPr>
                <w:sz w:val="24"/>
                <w:szCs w:val="24"/>
              </w:rPr>
              <w:t xml:space="preserve">Максимальное количество этажей – </w:t>
            </w:r>
            <w:r w:rsidRPr="00C20E2C">
              <w:rPr>
                <w:b/>
                <w:sz w:val="24"/>
                <w:szCs w:val="24"/>
              </w:rPr>
              <w:t>2</w:t>
            </w:r>
            <w:r w:rsidRPr="00C20E2C">
              <w:rPr>
                <w:sz w:val="24"/>
                <w:szCs w:val="24"/>
              </w:rPr>
              <w:t>.</w:t>
            </w:r>
          </w:p>
          <w:p w:rsidR="002E688D" w:rsidRPr="00C20E2C" w:rsidRDefault="002E688D" w:rsidP="002E688D">
            <w:pPr>
              <w:pStyle w:val="ab"/>
              <w:widowControl/>
              <w:numPr>
                <w:ilvl w:val="0"/>
                <w:numId w:val="150"/>
              </w:numPr>
              <w:suppressAutoHyphens w:val="0"/>
              <w:autoSpaceDE/>
              <w:ind w:left="0" w:firstLine="0"/>
              <w:rPr>
                <w:sz w:val="24"/>
                <w:szCs w:val="24"/>
              </w:rPr>
            </w:pPr>
            <w:r w:rsidRPr="00C20E2C">
              <w:rPr>
                <w:sz w:val="24"/>
                <w:szCs w:val="24"/>
              </w:rPr>
              <w:t xml:space="preserve">Минимальное количество этажей – </w:t>
            </w:r>
            <w:r w:rsidRPr="00C20E2C">
              <w:rPr>
                <w:b/>
                <w:sz w:val="24"/>
                <w:szCs w:val="24"/>
              </w:rPr>
              <w:t>1.</w:t>
            </w:r>
          </w:p>
          <w:p w:rsidR="002E688D" w:rsidRPr="00C20E2C" w:rsidRDefault="002E688D" w:rsidP="002E688D">
            <w:pPr>
              <w:pStyle w:val="ab"/>
              <w:widowControl/>
              <w:numPr>
                <w:ilvl w:val="0"/>
                <w:numId w:val="150"/>
              </w:numPr>
              <w:suppressAutoHyphens w:val="0"/>
              <w:autoSpaceDE/>
              <w:ind w:left="0" w:firstLine="0"/>
              <w:rPr>
                <w:sz w:val="24"/>
                <w:szCs w:val="24"/>
              </w:rPr>
            </w:pPr>
            <w:r w:rsidRPr="00C20E2C">
              <w:rPr>
                <w:sz w:val="24"/>
                <w:szCs w:val="24"/>
              </w:rPr>
              <w:t xml:space="preserve">Максимальный процент застройки земельных участков – </w:t>
            </w:r>
            <w:r w:rsidRPr="00C20E2C">
              <w:rPr>
                <w:b/>
                <w:sz w:val="24"/>
                <w:szCs w:val="24"/>
              </w:rPr>
              <w:t>80%.</w:t>
            </w:r>
          </w:p>
          <w:p w:rsidR="002E688D" w:rsidRPr="00C20E2C" w:rsidRDefault="002E688D" w:rsidP="002E688D">
            <w:pPr>
              <w:pStyle w:val="ab"/>
              <w:widowControl/>
              <w:numPr>
                <w:ilvl w:val="0"/>
                <w:numId w:val="150"/>
              </w:numPr>
              <w:suppressAutoHyphens w:val="0"/>
              <w:autoSpaceDE/>
              <w:ind w:left="0" w:firstLine="0"/>
              <w:rPr>
                <w:sz w:val="24"/>
                <w:szCs w:val="24"/>
              </w:rPr>
            </w:pPr>
            <w:r w:rsidRPr="00C20E2C">
              <w:rPr>
                <w:sz w:val="24"/>
                <w:szCs w:val="24"/>
              </w:rPr>
              <w:t xml:space="preserve">Отдельно стоящие объекты торговли рекомендуется размещать с минимальным отступом от красной линии </w:t>
            </w:r>
            <w:r w:rsidRPr="00C20E2C">
              <w:rPr>
                <w:b/>
                <w:sz w:val="24"/>
                <w:szCs w:val="24"/>
              </w:rPr>
              <w:t>5 м.</w:t>
            </w:r>
            <w:r w:rsidRPr="00C20E2C">
              <w:rPr>
                <w:sz w:val="24"/>
                <w:szCs w:val="24"/>
              </w:rPr>
              <w:t xml:space="preserve"> </w:t>
            </w:r>
          </w:p>
        </w:tc>
      </w:tr>
      <w:tr w:rsidR="002E688D" w:rsidRPr="00C20E2C" w:rsidTr="00AD1DAB">
        <w:trPr>
          <w:trHeight w:val="20"/>
        </w:trPr>
        <w:tc>
          <w:tcPr>
            <w:tcW w:w="2835" w:type="dxa"/>
          </w:tcPr>
          <w:p w:rsidR="002E688D" w:rsidRPr="00C20E2C" w:rsidRDefault="002E688D" w:rsidP="002E688D">
            <w:pPr>
              <w:pStyle w:val="affffff8"/>
              <w:ind w:firstLine="0"/>
              <w:rPr>
                <w:sz w:val="24"/>
                <w:szCs w:val="24"/>
              </w:rPr>
            </w:pPr>
            <w:r w:rsidRPr="00C20E2C">
              <w:rPr>
                <w:sz w:val="24"/>
                <w:szCs w:val="24"/>
                <w:lang w:eastAsia="en-US"/>
              </w:rPr>
              <w:t>Общественное питание</w:t>
            </w:r>
          </w:p>
        </w:tc>
        <w:tc>
          <w:tcPr>
            <w:tcW w:w="3969" w:type="dxa"/>
          </w:tcPr>
          <w:p w:rsidR="002E688D" w:rsidRPr="00C20E2C" w:rsidRDefault="002E688D" w:rsidP="002E688D">
            <w:pPr>
              <w:pStyle w:val="affffff8"/>
              <w:ind w:firstLine="0"/>
              <w:rPr>
                <w:sz w:val="24"/>
                <w:szCs w:val="24"/>
              </w:rPr>
            </w:pPr>
            <w:r w:rsidRPr="00C20E2C">
              <w:rPr>
                <w:bCs/>
                <w:sz w:val="24"/>
                <w:szCs w:val="24"/>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020" w:type="dxa"/>
          </w:tcPr>
          <w:p w:rsidR="002E688D" w:rsidRPr="00C20E2C" w:rsidRDefault="002E688D" w:rsidP="002E688D">
            <w:pPr>
              <w:pStyle w:val="affffff8"/>
              <w:ind w:firstLine="0"/>
              <w:jc w:val="center"/>
              <w:rPr>
                <w:sz w:val="24"/>
                <w:szCs w:val="24"/>
              </w:rPr>
            </w:pPr>
            <w:r w:rsidRPr="00C20E2C">
              <w:rPr>
                <w:sz w:val="24"/>
                <w:szCs w:val="24"/>
              </w:rPr>
              <w:t>4.6</w:t>
            </w:r>
          </w:p>
        </w:tc>
        <w:tc>
          <w:tcPr>
            <w:tcW w:w="2835" w:type="dxa"/>
          </w:tcPr>
          <w:p w:rsidR="002E688D" w:rsidRPr="00C20E2C" w:rsidRDefault="002E688D" w:rsidP="002E688D">
            <w:pPr>
              <w:ind w:firstLine="0"/>
              <w:rPr>
                <w:sz w:val="24"/>
                <w:szCs w:val="24"/>
              </w:rPr>
            </w:pPr>
          </w:p>
        </w:tc>
        <w:tc>
          <w:tcPr>
            <w:tcW w:w="11339" w:type="dxa"/>
          </w:tcPr>
          <w:p w:rsidR="002E688D" w:rsidRPr="00C20E2C" w:rsidRDefault="002E688D" w:rsidP="002E688D">
            <w:pPr>
              <w:pStyle w:val="ab"/>
              <w:widowControl/>
              <w:suppressAutoHyphens w:val="0"/>
              <w:autoSpaceDE/>
              <w:ind w:left="0" w:firstLine="0"/>
              <w:rPr>
                <w:sz w:val="24"/>
                <w:szCs w:val="24"/>
              </w:rPr>
            </w:pPr>
          </w:p>
        </w:tc>
      </w:tr>
      <w:tr w:rsidR="002E688D" w:rsidRPr="00C20E2C" w:rsidTr="00AD1DAB">
        <w:trPr>
          <w:trHeight w:val="20"/>
        </w:trPr>
        <w:tc>
          <w:tcPr>
            <w:tcW w:w="2835" w:type="dxa"/>
          </w:tcPr>
          <w:p w:rsidR="002E688D" w:rsidRPr="00C20E2C" w:rsidRDefault="002E688D" w:rsidP="002E688D">
            <w:pPr>
              <w:pStyle w:val="affffff8"/>
              <w:ind w:firstLine="0"/>
              <w:rPr>
                <w:sz w:val="24"/>
                <w:szCs w:val="24"/>
              </w:rPr>
            </w:pPr>
            <w:r w:rsidRPr="00C20E2C">
              <w:rPr>
                <w:sz w:val="24"/>
                <w:szCs w:val="24"/>
                <w:lang w:eastAsia="en-US"/>
              </w:rPr>
              <w:t xml:space="preserve">Развлечения </w:t>
            </w:r>
          </w:p>
        </w:tc>
        <w:tc>
          <w:tcPr>
            <w:tcW w:w="3969" w:type="dxa"/>
          </w:tcPr>
          <w:p w:rsidR="002E688D" w:rsidRPr="00C20E2C" w:rsidRDefault="002E688D" w:rsidP="002E688D">
            <w:pPr>
              <w:pStyle w:val="affffff8"/>
              <w:ind w:firstLine="0"/>
              <w:rPr>
                <w:sz w:val="24"/>
                <w:szCs w:val="24"/>
              </w:rPr>
            </w:pPr>
            <w:r w:rsidRPr="00C20E2C">
              <w:rPr>
                <w:bCs/>
                <w:sz w:val="24"/>
                <w:szCs w:val="24"/>
                <w:lang w:eastAsia="en-US"/>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020" w:type="dxa"/>
          </w:tcPr>
          <w:p w:rsidR="002E688D" w:rsidRPr="00C20E2C" w:rsidRDefault="002E688D" w:rsidP="002E688D">
            <w:pPr>
              <w:pStyle w:val="affffff8"/>
              <w:ind w:firstLine="0"/>
              <w:jc w:val="center"/>
              <w:rPr>
                <w:sz w:val="24"/>
                <w:szCs w:val="24"/>
              </w:rPr>
            </w:pPr>
            <w:r w:rsidRPr="00C20E2C">
              <w:rPr>
                <w:sz w:val="24"/>
                <w:szCs w:val="24"/>
              </w:rPr>
              <w:t>4.8</w:t>
            </w:r>
          </w:p>
        </w:tc>
        <w:tc>
          <w:tcPr>
            <w:tcW w:w="2835" w:type="dxa"/>
          </w:tcPr>
          <w:p w:rsidR="002E688D" w:rsidRPr="00C20E2C" w:rsidRDefault="002E688D" w:rsidP="002E688D">
            <w:pPr>
              <w:ind w:firstLine="0"/>
              <w:rPr>
                <w:sz w:val="24"/>
                <w:szCs w:val="24"/>
              </w:rPr>
            </w:pPr>
          </w:p>
        </w:tc>
        <w:tc>
          <w:tcPr>
            <w:tcW w:w="11339" w:type="dxa"/>
          </w:tcPr>
          <w:p w:rsidR="002E688D" w:rsidRPr="00C20E2C" w:rsidRDefault="002E688D" w:rsidP="002E688D">
            <w:pPr>
              <w:pStyle w:val="ab"/>
              <w:widowControl/>
              <w:suppressAutoHyphens w:val="0"/>
              <w:autoSpaceDE/>
              <w:ind w:left="0" w:firstLine="0"/>
              <w:rPr>
                <w:sz w:val="24"/>
                <w:szCs w:val="24"/>
              </w:rPr>
            </w:pPr>
          </w:p>
        </w:tc>
      </w:tr>
      <w:tr w:rsidR="002E688D" w:rsidRPr="00C20E2C" w:rsidTr="00AD1DAB">
        <w:trPr>
          <w:trHeight w:val="20"/>
        </w:trPr>
        <w:tc>
          <w:tcPr>
            <w:tcW w:w="2835" w:type="dxa"/>
          </w:tcPr>
          <w:p w:rsidR="002E688D" w:rsidRPr="00C20E2C" w:rsidRDefault="002E688D" w:rsidP="002E688D">
            <w:pPr>
              <w:pStyle w:val="msonormalbullet2gif"/>
              <w:ind w:firstLine="0"/>
              <w:rPr>
                <w:sz w:val="24"/>
                <w:szCs w:val="24"/>
                <w:lang w:eastAsia="en-US"/>
              </w:rPr>
            </w:pPr>
            <w:r w:rsidRPr="00C20E2C">
              <w:rPr>
                <w:sz w:val="24"/>
                <w:szCs w:val="24"/>
                <w:lang w:eastAsia="en-US"/>
              </w:rPr>
              <w:t>Обслуживание автотранспорта</w:t>
            </w:r>
          </w:p>
          <w:p w:rsidR="002E688D" w:rsidRPr="00C20E2C" w:rsidRDefault="002E688D" w:rsidP="002E688D">
            <w:pPr>
              <w:pStyle w:val="affffff8"/>
              <w:ind w:firstLine="0"/>
              <w:rPr>
                <w:sz w:val="24"/>
                <w:szCs w:val="24"/>
              </w:rPr>
            </w:pPr>
          </w:p>
        </w:tc>
        <w:tc>
          <w:tcPr>
            <w:tcW w:w="3969" w:type="dxa"/>
          </w:tcPr>
          <w:p w:rsidR="002E688D" w:rsidRPr="00C20E2C" w:rsidRDefault="002E688D" w:rsidP="002E688D">
            <w:pPr>
              <w:pStyle w:val="affffff8"/>
              <w:ind w:firstLine="0"/>
              <w:rPr>
                <w:sz w:val="24"/>
                <w:szCs w:val="24"/>
              </w:rPr>
            </w:pPr>
            <w:r w:rsidRPr="00C20E2C">
              <w:rPr>
                <w:bCs/>
                <w:sz w:val="24"/>
                <w:szCs w:val="24"/>
                <w:lang w:eastAsia="en-US"/>
              </w:rPr>
              <w:t xml:space="preserve"> Размещение постоянных или временных гаражей с несколькими стояночными местами, стоянок (парковок), гаражей, в том числе многоярусных</w:t>
            </w:r>
          </w:p>
        </w:tc>
        <w:tc>
          <w:tcPr>
            <w:tcW w:w="1020" w:type="dxa"/>
          </w:tcPr>
          <w:p w:rsidR="002E688D" w:rsidRPr="00C20E2C" w:rsidRDefault="002E688D" w:rsidP="002E688D">
            <w:pPr>
              <w:pStyle w:val="affffff8"/>
              <w:ind w:firstLine="0"/>
              <w:jc w:val="center"/>
              <w:rPr>
                <w:sz w:val="24"/>
                <w:szCs w:val="24"/>
              </w:rPr>
            </w:pPr>
            <w:r w:rsidRPr="00C20E2C">
              <w:rPr>
                <w:sz w:val="24"/>
                <w:szCs w:val="24"/>
              </w:rPr>
              <w:t>4.9</w:t>
            </w:r>
          </w:p>
        </w:tc>
        <w:tc>
          <w:tcPr>
            <w:tcW w:w="2835" w:type="dxa"/>
          </w:tcPr>
          <w:p w:rsidR="002E688D" w:rsidRPr="00C20E2C" w:rsidRDefault="002E688D" w:rsidP="002E688D">
            <w:pPr>
              <w:ind w:firstLine="0"/>
              <w:rPr>
                <w:sz w:val="24"/>
                <w:szCs w:val="24"/>
              </w:rPr>
            </w:pPr>
          </w:p>
        </w:tc>
        <w:tc>
          <w:tcPr>
            <w:tcW w:w="11339" w:type="dxa"/>
          </w:tcPr>
          <w:p w:rsidR="002E688D" w:rsidRPr="00C20E2C" w:rsidRDefault="002E688D" w:rsidP="002E688D">
            <w:pPr>
              <w:pStyle w:val="ab"/>
              <w:widowControl/>
              <w:suppressAutoHyphens w:val="0"/>
              <w:autoSpaceDE/>
              <w:ind w:left="0" w:firstLine="0"/>
              <w:rPr>
                <w:sz w:val="24"/>
                <w:szCs w:val="24"/>
              </w:rPr>
            </w:pPr>
          </w:p>
        </w:tc>
      </w:tr>
      <w:tr w:rsidR="002E688D" w:rsidRPr="00C20E2C" w:rsidTr="00AD1DAB">
        <w:trPr>
          <w:trHeight w:val="20"/>
        </w:trPr>
        <w:tc>
          <w:tcPr>
            <w:tcW w:w="2835" w:type="dxa"/>
          </w:tcPr>
          <w:p w:rsidR="002E688D" w:rsidRPr="00C20E2C" w:rsidRDefault="002E688D" w:rsidP="002E688D">
            <w:pPr>
              <w:pStyle w:val="affffff8"/>
              <w:ind w:firstLine="0"/>
              <w:rPr>
                <w:sz w:val="24"/>
                <w:szCs w:val="24"/>
              </w:rPr>
            </w:pPr>
            <w:r w:rsidRPr="00C20E2C">
              <w:rPr>
                <w:bCs/>
                <w:sz w:val="24"/>
                <w:szCs w:val="24"/>
                <w:lang w:eastAsia="en-US"/>
              </w:rPr>
              <w:t>Природно-познавательный туризм</w:t>
            </w:r>
          </w:p>
        </w:tc>
        <w:tc>
          <w:tcPr>
            <w:tcW w:w="3969" w:type="dxa"/>
          </w:tcPr>
          <w:p w:rsidR="002E688D" w:rsidRPr="00C20E2C" w:rsidRDefault="002E688D" w:rsidP="002E688D">
            <w:pPr>
              <w:rPr>
                <w:bCs/>
                <w:sz w:val="24"/>
                <w:szCs w:val="24"/>
                <w:lang w:eastAsia="en-US"/>
              </w:rPr>
            </w:pPr>
            <w:r w:rsidRPr="00C20E2C">
              <w:rPr>
                <w:bCs/>
                <w:sz w:val="24"/>
                <w:szCs w:val="24"/>
                <w:lang w:eastAsia="en-US"/>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2E688D" w:rsidRPr="00C20E2C" w:rsidRDefault="002E688D" w:rsidP="002E688D">
            <w:pPr>
              <w:pStyle w:val="affffff8"/>
              <w:ind w:firstLine="0"/>
              <w:rPr>
                <w:sz w:val="24"/>
                <w:szCs w:val="24"/>
              </w:rPr>
            </w:pPr>
            <w:r w:rsidRPr="00C20E2C">
              <w:rPr>
                <w:bCs/>
                <w:sz w:val="24"/>
                <w:szCs w:val="24"/>
                <w:lang w:eastAsia="en-US"/>
              </w:rPr>
              <w:t xml:space="preserve">осуществление необходимых природоохранных и </w:t>
            </w:r>
            <w:proofErr w:type="spellStart"/>
            <w:r w:rsidRPr="00C20E2C">
              <w:rPr>
                <w:bCs/>
                <w:sz w:val="24"/>
                <w:szCs w:val="24"/>
                <w:lang w:eastAsia="en-US"/>
              </w:rPr>
              <w:t>природовосстановительных</w:t>
            </w:r>
            <w:proofErr w:type="spellEnd"/>
            <w:r w:rsidRPr="00C20E2C">
              <w:rPr>
                <w:bCs/>
                <w:sz w:val="24"/>
                <w:szCs w:val="24"/>
                <w:lang w:eastAsia="en-US"/>
              </w:rPr>
              <w:t xml:space="preserve"> мероприятий</w:t>
            </w:r>
          </w:p>
        </w:tc>
        <w:tc>
          <w:tcPr>
            <w:tcW w:w="1020" w:type="dxa"/>
          </w:tcPr>
          <w:p w:rsidR="002E688D" w:rsidRPr="00C20E2C" w:rsidRDefault="002E688D" w:rsidP="002E688D">
            <w:pPr>
              <w:pStyle w:val="affffff8"/>
              <w:ind w:firstLine="0"/>
              <w:jc w:val="center"/>
              <w:rPr>
                <w:sz w:val="24"/>
                <w:szCs w:val="24"/>
              </w:rPr>
            </w:pPr>
            <w:r w:rsidRPr="00C20E2C">
              <w:rPr>
                <w:sz w:val="24"/>
                <w:szCs w:val="24"/>
              </w:rPr>
              <w:t>5.2</w:t>
            </w:r>
          </w:p>
        </w:tc>
        <w:tc>
          <w:tcPr>
            <w:tcW w:w="2835" w:type="dxa"/>
          </w:tcPr>
          <w:p w:rsidR="002E688D" w:rsidRPr="00C20E2C" w:rsidRDefault="002E688D" w:rsidP="002E688D">
            <w:pPr>
              <w:ind w:firstLine="0"/>
              <w:rPr>
                <w:sz w:val="24"/>
                <w:szCs w:val="24"/>
              </w:rPr>
            </w:pPr>
          </w:p>
        </w:tc>
        <w:tc>
          <w:tcPr>
            <w:tcW w:w="11339" w:type="dxa"/>
          </w:tcPr>
          <w:p w:rsidR="002E688D" w:rsidRPr="00C20E2C" w:rsidRDefault="002E688D" w:rsidP="002E688D">
            <w:pPr>
              <w:pStyle w:val="ab"/>
              <w:widowControl/>
              <w:numPr>
                <w:ilvl w:val="0"/>
                <w:numId w:val="175"/>
              </w:numPr>
              <w:suppressAutoHyphens w:val="0"/>
              <w:autoSpaceDE/>
              <w:rPr>
                <w:sz w:val="24"/>
                <w:szCs w:val="24"/>
              </w:rPr>
            </w:pPr>
            <w:r w:rsidRPr="00C20E2C">
              <w:rPr>
                <w:sz w:val="24"/>
                <w:szCs w:val="24"/>
              </w:rPr>
              <w:t>Предельные (минимальные и (или) максимальные) размеры земельных участков, в том числе их площадь – не нормируется.</w:t>
            </w:r>
          </w:p>
          <w:p w:rsidR="002E688D" w:rsidRPr="00C20E2C" w:rsidRDefault="002E688D" w:rsidP="002E688D">
            <w:pPr>
              <w:pStyle w:val="ab"/>
              <w:widowControl/>
              <w:numPr>
                <w:ilvl w:val="0"/>
                <w:numId w:val="175"/>
              </w:numPr>
              <w:suppressAutoHyphens w:val="0"/>
              <w:autoSpaceDE/>
              <w:rPr>
                <w:sz w:val="24"/>
                <w:szCs w:val="24"/>
              </w:rPr>
            </w:pPr>
            <w:r w:rsidRPr="00C20E2C">
              <w:rPr>
                <w:sz w:val="24"/>
                <w:szCs w:val="24"/>
              </w:rPr>
              <w:t xml:space="preserve">  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2E688D" w:rsidRPr="00C20E2C" w:rsidRDefault="002E688D" w:rsidP="002E688D">
            <w:pPr>
              <w:pStyle w:val="ab"/>
              <w:widowControl/>
              <w:numPr>
                <w:ilvl w:val="0"/>
                <w:numId w:val="175"/>
              </w:numPr>
              <w:suppressAutoHyphens w:val="0"/>
              <w:autoSpaceDE/>
              <w:rPr>
                <w:sz w:val="24"/>
                <w:szCs w:val="24"/>
              </w:rPr>
            </w:pPr>
            <w:r w:rsidRPr="00C20E2C">
              <w:rPr>
                <w:sz w:val="24"/>
                <w:szCs w:val="24"/>
              </w:rPr>
              <w:t>3.   Предельное количество этажей или предельная высота зданий, строений, сооружений – не нормируется.</w:t>
            </w:r>
          </w:p>
          <w:p w:rsidR="002E688D" w:rsidRPr="00C20E2C" w:rsidRDefault="002E688D" w:rsidP="002E688D">
            <w:pPr>
              <w:pStyle w:val="ab"/>
              <w:widowControl/>
              <w:suppressAutoHyphens w:val="0"/>
              <w:autoSpaceDE/>
              <w:ind w:left="0" w:firstLine="0"/>
              <w:rPr>
                <w:sz w:val="24"/>
                <w:szCs w:val="24"/>
              </w:rPr>
            </w:pPr>
            <w:r w:rsidRPr="00C20E2C">
              <w:rPr>
                <w:sz w:val="24"/>
                <w:szCs w:val="24"/>
              </w:rPr>
              <w:t>4.        Максимальный процент застройки – 20%.</w:t>
            </w:r>
          </w:p>
        </w:tc>
      </w:tr>
      <w:tr w:rsidR="002E688D" w:rsidRPr="00C20E2C" w:rsidTr="00AD1DAB">
        <w:trPr>
          <w:trHeight w:val="20"/>
        </w:trPr>
        <w:tc>
          <w:tcPr>
            <w:tcW w:w="2835" w:type="dxa"/>
          </w:tcPr>
          <w:p w:rsidR="002E688D" w:rsidRPr="00C20E2C" w:rsidRDefault="002E688D" w:rsidP="002E688D">
            <w:pPr>
              <w:pStyle w:val="affffff8"/>
              <w:ind w:firstLine="0"/>
              <w:rPr>
                <w:bCs/>
                <w:sz w:val="24"/>
                <w:szCs w:val="24"/>
                <w:lang w:eastAsia="en-US"/>
              </w:rPr>
            </w:pPr>
            <w:r w:rsidRPr="00C20E2C">
              <w:rPr>
                <w:bCs/>
                <w:sz w:val="24"/>
                <w:szCs w:val="24"/>
                <w:lang w:eastAsia="en-US"/>
              </w:rPr>
              <w:t>Туристическое обслуживание</w:t>
            </w:r>
          </w:p>
        </w:tc>
        <w:tc>
          <w:tcPr>
            <w:tcW w:w="3969" w:type="dxa"/>
          </w:tcPr>
          <w:p w:rsidR="002E688D" w:rsidRPr="00C20E2C" w:rsidRDefault="002E688D" w:rsidP="002E688D">
            <w:pPr>
              <w:rPr>
                <w:bCs/>
                <w:sz w:val="24"/>
                <w:szCs w:val="24"/>
                <w:lang w:eastAsia="en-US"/>
              </w:rPr>
            </w:pPr>
            <w:r w:rsidRPr="00C20E2C">
              <w:rPr>
                <w:bCs/>
                <w:sz w:val="24"/>
                <w:szCs w:val="24"/>
                <w:lang w:eastAsia="en-US"/>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1020" w:type="dxa"/>
          </w:tcPr>
          <w:p w:rsidR="002E688D" w:rsidRPr="00C20E2C" w:rsidRDefault="002E688D" w:rsidP="002E688D">
            <w:pPr>
              <w:pStyle w:val="affffff8"/>
              <w:ind w:firstLine="0"/>
              <w:jc w:val="center"/>
              <w:rPr>
                <w:sz w:val="24"/>
                <w:szCs w:val="24"/>
              </w:rPr>
            </w:pPr>
            <w:r w:rsidRPr="00C20E2C">
              <w:rPr>
                <w:sz w:val="24"/>
                <w:szCs w:val="24"/>
              </w:rPr>
              <w:t>5.2.1.</w:t>
            </w:r>
          </w:p>
        </w:tc>
        <w:tc>
          <w:tcPr>
            <w:tcW w:w="2835" w:type="dxa"/>
          </w:tcPr>
          <w:p w:rsidR="002E688D" w:rsidRPr="00C20E2C" w:rsidRDefault="002E688D" w:rsidP="002E688D">
            <w:pPr>
              <w:ind w:firstLine="0"/>
              <w:rPr>
                <w:sz w:val="24"/>
                <w:szCs w:val="24"/>
              </w:rPr>
            </w:pPr>
          </w:p>
        </w:tc>
        <w:tc>
          <w:tcPr>
            <w:tcW w:w="11339" w:type="dxa"/>
          </w:tcPr>
          <w:p w:rsidR="002E688D" w:rsidRPr="00C20E2C" w:rsidRDefault="002E688D" w:rsidP="002E688D">
            <w:pPr>
              <w:widowControl/>
              <w:suppressAutoHyphens w:val="0"/>
              <w:autoSpaceDE/>
              <w:ind w:firstLine="0"/>
              <w:rPr>
                <w:sz w:val="24"/>
                <w:szCs w:val="24"/>
              </w:rPr>
            </w:pPr>
            <w:r w:rsidRPr="00C20E2C">
              <w:rPr>
                <w:sz w:val="24"/>
                <w:szCs w:val="24"/>
              </w:rPr>
              <w:t>1.</w:t>
            </w:r>
            <w:r w:rsidRPr="00C20E2C">
              <w:rPr>
                <w:sz w:val="24"/>
                <w:szCs w:val="24"/>
              </w:rPr>
              <w:tab/>
              <w:t>Предельные (минимальные и (или) максимальные) размеры земельных участков, в том числе их площадь – не нормируется.</w:t>
            </w:r>
          </w:p>
          <w:p w:rsidR="002E688D" w:rsidRPr="00C20E2C" w:rsidRDefault="002E688D" w:rsidP="002E688D">
            <w:pPr>
              <w:widowControl/>
              <w:suppressAutoHyphens w:val="0"/>
              <w:autoSpaceDE/>
              <w:ind w:firstLine="0"/>
              <w:rPr>
                <w:sz w:val="24"/>
                <w:szCs w:val="24"/>
              </w:rPr>
            </w:pPr>
            <w:r w:rsidRPr="00C20E2C">
              <w:rPr>
                <w:sz w:val="24"/>
                <w:szCs w:val="24"/>
              </w:rPr>
              <w:t>2.</w:t>
            </w:r>
            <w:r w:rsidRPr="00C20E2C">
              <w:rPr>
                <w:sz w:val="24"/>
                <w:szCs w:val="24"/>
              </w:rPr>
              <w:ta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3 метра</w:t>
            </w:r>
          </w:p>
          <w:p w:rsidR="002E688D" w:rsidRPr="00C20E2C" w:rsidRDefault="002E688D" w:rsidP="002E688D">
            <w:pPr>
              <w:widowControl/>
              <w:suppressAutoHyphens w:val="0"/>
              <w:autoSpaceDE/>
              <w:ind w:firstLine="0"/>
              <w:rPr>
                <w:sz w:val="24"/>
                <w:szCs w:val="24"/>
              </w:rPr>
            </w:pPr>
            <w:r w:rsidRPr="00C20E2C">
              <w:rPr>
                <w:sz w:val="24"/>
                <w:szCs w:val="24"/>
              </w:rPr>
              <w:t>3.</w:t>
            </w:r>
            <w:r w:rsidRPr="00C20E2C">
              <w:rPr>
                <w:sz w:val="24"/>
                <w:szCs w:val="24"/>
              </w:rPr>
              <w:tab/>
              <w:t>Предельное количество этажей или предельная высота зданий, строений, сооружений – не нормируется.</w:t>
            </w:r>
          </w:p>
          <w:p w:rsidR="002E688D" w:rsidRPr="00C20E2C" w:rsidRDefault="002E688D" w:rsidP="002E688D">
            <w:pPr>
              <w:widowControl/>
              <w:suppressAutoHyphens w:val="0"/>
              <w:autoSpaceDE/>
              <w:ind w:firstLine="0"/>
              <w:rPr>
                <w:sz w:val="24"/>
                <w:szCs w:val="24"/>
              </w:rPr>
            </w:pPr>
            <w:r w:rsidRPr="00C20E2C">
              <w:rPr>
                <w:sz w:val="24"/>
                <w:szCs w:val="24"/>
              </w:rPr>
              <w:t>4. Максимальный процент застройки – 40%.</w:t>
            </w:r>
          </w:p>
        </w:tc>
      </w:tr>
      <w:tr w:rsidR="002E688D" w:rsidRPr="00C20E2C" w:rsidTr="00AD1DAB">
        <w:trPr>
          <w:trHeight w:val="20"/>
        </w:trPr>
        <w:tc>
          <w:tcPr>
            <w:tcW w:w="2835" w:type="dxa"/>
          </w:tcPr>
          <w:p w:rsidR="002E688D" w:rsidRPr="00C20E2C" w:rsidRDefault="002E688D" w:rsidP="002E688D">
            <w:pPr>
              <w:pStyle w:val="affffff8"/>
              <w:ind w:firstLine="0"/>
              <w:rPr>
                <w:bCs/>
                <w:sz w:val="24"/>
                <w:szCs w:val="24"/>
                <w:lang w:eastAsia="en-US"/>
              </w:rPr>
            </w:pPr>
            <w:r w:rsidRPr="00C20E2C">
              <w:rPr>
                <w:bCs/>
                <w:sz w:val="24"/>
                <w:szCs w:val="24"/>
                <w:lang w:eastAsia="en-US"/>
              </w:rPr>
              <w:t>Охота и рыбалка</w:t>
            </w:r>
          </w:p>
        </w:tc>
        <w:tc>
          <w:tcPr>
            <w:tcW w:w="3969" w:type="dxa"/>
          </w:tcPr>
          <w:p w:rsidR="002E688D" w:rsidRPr="00C20E2C" w:rsidRDefault="002E688D" w:rsidP="002E688D">
            <w:pPr>
              <w:rPr>
                <w:bCs/>
                <w:sz w:val="24"/>
                <w:szCs w:val="24"/>
                <w:lang w:eastAsia="en-US"/>
              </w:rPr>
            </w:pPr>
            <w:r w:rsidRPr="00C20E2C">
              <w:rPr>
                <w:bCs/>
                <w:sz w:val="24"/>
                <w:szCs w:val="24"/>
                <w:lang w:eastAsia="en-US"/>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020" w:type="dxa"/>
          </w:tcPr>
          <w:p w:rsidR="002E688D" w:rsidRPr="00C20E2C" w:rsidRDefault="002E688D" w:rsidP="002E688D">
            <w:pPr>
              <w:pStyle w:val="affffff8"/>
              <w:ind w:firstLine="0"/>
              <w:jc w:val="center"/>
              <w:rPr>
                <w:sz w:val="24"/>
                <w:szCs w:val="24"/>
              </w:rPr>
            </w:pPr>
            <w:r w:rsidRPr="00C20E2C">
              <w:rPr>
                <w:sz w:val="24"/>
                <w:szCs w:val="24"/>
              </w:rPr>
              <w:t>5.3</w:t>
            </w:r>
          </w:p>
        </w:tc>
        <w:tc>
          <w:tcPr>
            <w:tcW w:w="2835" w:type="dxa"/>
          </w:tcPr>
          <w:p w:rsidR="002E688D" w:rsidRPr="00C20E2C" w:rsidRDefault="002E688D" w:rsidP="002E688D">
            <w:pPr>
              <w:ind w:firstLine="0"/>
              <w:rPr>
                <w:sz w:val="24"/>
                <w:szCs w:val="24"/>
              </w:rPr>
            </w:pPr>
          </w:p>
        </w:tc>
        <w:tc>
          <w:tcPr>
            <w:tcW w:w="11339" w:type="dxa"/>
          </w:tcPr>
          <w:p w:rsidR="002E688D" w:rsidRPr="00C20E2C" w:rsidRDefault="002E688D" w:rsidP="002E688D">
            <w:pPr>
              <w:pStyle w:val="ab"/>
              <w:widowControl/>
              <w:numPr>
                <w:ilvl w:val="0"/>
                <w:numId w:val="177"/>
              </w:numPr>
              <w:suppressAutoHyphens w:val="0"/>
              <w:autoSpaceDE/>
              <w:rPr>
                <w:sz w:val="24"/>
                <w:szCs w:val="24"/>
              </w:rPr>
            </w:pPr>
            <w:r w:rsidRPr="00C20E2C">
              <w:rPr>
                <w:sz w:val="24"/>
                <w:szCs w:val="24"/>
              </w:rPr>
              <w:t>Предельные (минимальные и (или) максимальные) размеры земельных участков, в том числе их площадь – не нормируется.</w:t>
            </w:r>
          </w:p>
          <w:p w:rsidR="002E688D" w:rsidRPr="00C20E2C" w:rsidRDefault="002E688D" w:rsidP="002E688D">
            <w:pPr>
              <w:pStyle w:val="ab"/>
              <w:widowControl/>
              <w:numPr>
                <w:ilvl w:val="0"/>
                <w:numId w:val="177"/>
              </w:numPr>
              <w:suppressAutoHyphens w:val="0"/>
              <w:autoSpaceDE/>
              <w:rPr>
                <w:sz w:val="24"/>
                <w:szCs w:val="24"/>
              </w:rPr>
            </w:pPr>
            <w:r w:rsidRPr="00C20E2C">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3 метра</w:t>
            </w:r>
          </w:p>
          <w:p w:rsidR="002E688D" w:rsidRPr="00C20E2C" w:rsidRDefault="002E688D" w:rsidP="002E688D">
            <w:pPr>
              <w:pStyle w:val="ab"/>
              <w:widowControl/>
              <w:numPr>
                <w:ilvl w:val="0"/>
                <w:numId w:val="177"/>
              </w:numPr>
              <w:suppressAutoHyphens w:val="0"/>
              <w:autoSpaceDE/>
              <w:rPr>
                <w:sz w:val="24"/>
                <w:szCs w:val="24"/>
              </w:rPr>
            </w:pPr>
            <w:r w:rsidRPr="00C20E2C">
              <w:rPr>
                <w:sz w:val="24"/>
                <w:szCs w:val="24"/>
              </w:rPr>
              <w:t>Предельное количество этажей или предельная высота зданий, строений, сооружений – не нормируется.</w:t>
            </w:r>
          </w:p>
          <w:p w:rsidR="002E688D" w:rsidRPr="00C20E2C" w:rsidRDefault="002E688D" w:rsidP="002E688D">
            <w:pPr>
              <w:pStyle w:val="ab"/>
              <w:widowControl/>
              <w:numPr>
                <w:ilvl w:val="0"/>
                <w:numId w:val="177"/>
              </w:numPr>
              <w:suppressAutoHyphens w:val="0"/>
              <w:autoSpaceDE/>
              <w:rPr>
                <w:sz w:val="24"/>
                <w:szCs w:val="24"/>
              </w:rPr>
            </w:pPr>
            <w:r w:rsidRPr="00C20E2C">
              <w:rPr>
                <w:sz w:val="24"/>
                <w:szCs w:val="24"/>
              </w:rPr>
              <w:t>Максимальный процент застройки – 40%.</w:t>
            </w:r>
          </w:p>
        </w:tc>
      </w:tr>
      <w:tr w:rsidR="002E688D" w:rsidRPr="00C20E2C" w:rsidTr="00143279">
        <w:trPr>
          <w:trHeight w:val="5520"/>
        </w:trPr>
        <w:tc>
          <w:tcPr>
            <w:tcW w:w="2835" w:type="dxa"/>
          </w:tcPr>
          <w:p w:rsidR="002E688D" w:rsidRPr="00C20E2C" w:rsidRDefault="002E688D" w:rsidP="002E688D">
            <w:pPr>
              <w:pStyle w:val="affffff8"/>
              <w:rPr>
                <w:sz w:val="24"/>
                <w:szCs w:val="24"/>
                <w:highlight w:val="yellow"/>
              </w:rPr>
            </w:pPr>
            <w:bookmarkStart w:id="107" w:name="sub_1069"/>
            <w:r w:rsidRPr="00C20E2C">
              <w:rPr>
                <w:sz w:val="24"/>
                <w:szCs w:val="24"/>
              </w:rPr>
              <w:t>Склады</w:t>
            </w:r>
            <w:bookmarkEnd w:id="107"/>
          </w:p>
        </w:tc>
        <w:tc>
          <w:tcPr>
            <w:tcW w:w="3969" w:type="dxa"/>
          </w:tcPr>
          <w:p w:rsidR="002E688D" w:rsidRPr="00C20E2C" w:rsidRDefault="002E688D" w:rsidP="002E688D">
            <w:pPr>
              <w:pStyle w:val="affffff8"/>
              <w:rPr>
                <w:sz w:val="24"/>
                <w:szCs w:val="24"/>
                <w:highlight w:val="yellow"/>
              </w:rPr>
            </w:pPr>
            <w:r w:rsidRPr="00C20E2C">
              <w:rPr>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020" w:type="dxa"/>
          </w:tcPr>
          <w:p w:rsidR="002E688D" w:rsidRPr="00C20E2C" w:rsidRDefault="002E688D" w:rsidP="002E688D">
            <w:pPr>
              <w:pStyle w:val="affffff8"/>
              <w:ind w:firstLine="0"/>
              <w:jc w:val="center"/>
              <w:rPr>
                <w:sz w:val="24"/>
                <w:szCs w:val="24"/>
                <w:highlight w:val="yellow"/>
              </w:rPr>
            </w:pPr>
            <w:r w:rsidRPr="00C20E2C">
              <w:rPr>
                <w:sz w:val="24"/>
                <w:szCs w:val="24"/>
              </w:rPr>
              <w:t>6.9</w:t>
            </w:r>
          </w:p>
        </w:tc>
        <w:tc>
          <w:tcPr>
            <w:tcW w:w="2835" w:type="dxa"/>
          </w:tcPr>
          <w:p w:rsidR="002E688D" w:rsidRPr="00C20E2C" w:rsidRDefault="002E688D" w:rsidP="002E688D">
            <w:pPr>
              <w:rPr>
                <w:sz w:val="24"/>
                <w:szCs w:val="24"/>
                <w:highlight w:val="yellow"/>
              </w:rPr>
            </w:pPr>
            <w:r w:rsidRPr="00C20E2C">
              <w:rPr>
                <w:sz w:val="24"/>
                <w:szCs w:val="24"/>
              </w:rPr>
              <w:t>склады</w:t>
            </w:r>
          </w:p>
        </w:tc>
        <w:tc>
          <w:tcPr>
            <w:tcW w:w="11339" w:type="dxa"/>
            <w:vMerge w:val="restart"/>
          </w:tcPr>
          <w:p w:rsidR="002E688D" w:rsidRPr="00C20E2C" w:rsidRDefault="002E688D" w:rsidP="002E688D">
            <w:pPr>
              <w:pStyle w:val="ab"/>
              <w:widowControl/>
              <w:numPr>
                <w:ilvl w:val="0"/>
                <w:numId w:val="151"/>
              </w:numPr>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2E688D" w:rsidRPr="00C20E2C" w:rsidRDefault="002E688D" w:rsidP="002E688D">
            <w:pPr>
              <w:pStyle w:val="ab"/>
              <w:widowControl/>
              <w:numPr>
                <w:ilvl w:val="0"/>
                <w:numId w:val="151"/>
              </w:numPr>
              <w:suppressAutoHyphens w:val="0"/>
              <w:autoSpaceDE/>
              <w:ind w:left="0" w:firstLine="0"/>
              <w:rPr>
                <w:sz w:val="24"/>
                <w:szCs w:val="24"/>
              </w:rPr>
            </w:pPr>
            <w:r w:rsidRPr="00C20E2C">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2E688D" w:rsidRPr="00C20E2C" w:rsidRDefault="002E688D" w:rsidP="002E688D">
            <w:pPr>
              <w:pStyle w:val="ab"/>
              <w:widowControl/>
              <w:numPr>
                <w:ilvl w:val="0"/>
                <w:numId w:val="151"/>
              </w:numPr>
              <w:suppressAutoHyphens w:val="0"/>
              <w:autoSpaceDE/>
              <w:ind w:left="0" w:firstLine="0"/>
              <w:rPr>
                <w:sz w:val="24"/>
                <w:szCs w:val="24"/>
              </w:rPr>
            </w:pPr>
            <w:r w:rsidRPr="00C20E2C">
              <w:rPr>
                <w:sz w:val="24"/>
                <w:szCs w:val="24"/>
              </w:rPr>
              <w:t>Предельная высота зданий, строений, сооружений – не нормируется.</w:t>
            </w:r>
          </w:p>
          <w:p w:rsidR="002E688D" w:rsidRPr="00C20E2C" w:rsidRDefault="002E688D" w:rsidP="002E688D">
            <w:pPr>
              <w:pStyle w:val="ab"/>
              <w:widowControl/>
              <w:numPr>
                <w:ilvl w:val="0"/>
                <w:numId w:val="151"/>
              </w:numPr>
              <w:suppressAutoHyphens w:val="0"/>
              <w:autoSpaceDE/>
              <w:ind w:left="0" w:firstLine="0"/>
              <w:rPr>
                <w:sz w:val="24"/>
                <w:szCs w:val="24"/>
              </w:rPr>
            </w:pPr>
            <w:r w:rsidRPr="00C20E2C">
              <w:rPr>
                <w:sz w:val="24"/>
                <w:szCs w:val="24"/>
              </w:rPr>
              <w:t xml:space="preserve">Максимальное количество этажей – </w:t>
            </w:r>
            <w:r w:rsidRPr="00C20E2C">
              <w:rPr>
                <w:b/>
                <w:sz w:val="24"/>
                <w:szCs w:val="24"/>
              </w:rPr>
              <w:t>2</w:t>
            </w:r>
            <w:r w:rsidRPr="00C20E2C">
              <w:rPr>
                <w:sz w:val="24"/>
                <w:szCs w:val="24"/>
              </w:rPr>
              <w:t>.</w:t>
            </w:r>
          </w:p>
          <w:p w:rsidR="002E688D" w:rsidRPr="00C20E2C" w:rsidRDefault="002E688D" w:rsidP="002E688D">
            <w:pPr>
              <w:pStyle w:val="ab"/>
              <w:widowControl/>
              <w:numPr>
                <w:ilvl w:val="0"/>
                <w:numId w:val="151"/>
              </w:numPr>
              <w:suppressAutoHyphens w:val="0"/>
              <w:autoSpaceDE/>
              <w:ind w:left="0" w:firstLine="0"/>
              <w:rPr>
                <w:sz w:val="24"/>
                <w:szCs w:val="24"/>
              </w:rPr>
            </w:pPr>
            <w:r w:rsidRPr="00C20E2C">
              <w:rPr>
                <w:sz w:val="24"/>
                <w:szCs w:val="24"/>
              </w:rPr>
              <w:t xml:space="preserve">Минимальное количество этажей – </w:t>
            </w:r>
            <w:r w:rsidRPr="00C20E2C">
              <w:rPr>
                <w:b/>
                <w:sz w:val="24"/>
                <w:szCs w:val="24"/>
              </w:rPr>
              <w:t>1.</w:t>
            </w:r>
          </w:p>
          <w:p w:rsidR="002E688D" w:rsidRPr="00C20E2C" w:rsidRDefault="002E688D" w:rsidP="002E688D">
            <w:pPr>
              <w:pStyle w:val="ab"/>
              <w:widowControl/>
              <w:numPr>
                <w:ilvl w:val="0"/>
                <w:numId w:val="151"/>
              </w:numPr>
              <w:suppressAutoHyphens w:val="0"/>
              <w:autoSpaceDE/>
              <w:ind w:left="0" w:firstLine="0"/>
              <w:rPr>
                <w:sz w:val="24"/>
                <w:szCs w:val="24"/>
              </w:rPr>
            </w:pPr>
            <w:r w:rsidRPr="00C20E2C">
              <w:rPr>
                <w:sz w:val="24"/>
                <w:szCs w:val="24"/>
              </w:rPr>
              <w:t xml:space="preserve">Максимальный процент застройки – </w:t>
            </w:r>
            <w:r w:rsidRPr="00C20E2C">
              <w:rPr>
                <w:b/>
                <w:sz w:val="24"/>
                <w:szCs w:val="24"/>
              </w:rPr>
              <w:t>80%.</w:t>
            </w:r>
          </w:p>
        </w:tc>
      </w:tr>
      <w:tr w:rsidR="002E688D" w:rsidRPr="00C20E2C" w:rsidTr="00AD1DAB">
        <w:trPr>
          <w:trHeight w:val="20"/>
        </w:trPr>
        <w:tc>
          <w:tcPr>
            <w:tcW w:w="2835" w:type="dxa"/>
          </w:tcPr>
          <w:p w:rsidR="002E688D" w:rsidRPr="00C20E2C" w:rsidRDefault="002E688D" w:rsidP="002E688D">
            <w:pPr>
              <w:pStyle w:val="affffffa"/>
              <w:ind w:firstLine="0"/>
              <w:rPr>
                <w:rFonts w:ascii="Times New Roman" w:hAnsi="Times New Roman" w:cs="Times New Roman"/>
                <w:sz w:val="24"/>
                <w:szCs w:val="24"/>
              </w:rPr>
            </w:pPr>
            <w:r w:rsidRPr="00C20E2C">
              <w:rPr>
                <w:rFonts w:ascii="Times New Roman" w:hAnsi="Times New Roman" w:cs="Times New Roman"/>
                <w:sz w:val="24"/>
                <w:szCs w:val="24"/>
              </w:rPr>
              <w:t>Служебные гаражи</w:t>
            </w:r>
          </w:p>
        </w:tc>
        <w:tc>
          <w:tcPr>
            <w:tcW w:w="3969" w:type="dxa"/>
          </w:tcPr>
          <w:p w:rsidR="002E688D" w:rsidRPr="00C20E2C" w:rsidRDefault="002E688D" w:rsidP="002E688D">
            <w:pPr>
              <w:pStyle w:val="affffff8"/>
              <w:ind w:firstLine="0"/>
              <w:rPr>
                <w:sz w:val="24"/>
                <w:szCs w:val="24"/>
              </w:rPr>
            </w:pPr>
            <w:r w:rsidRPr="00C20E2C">
              <w:rPr>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C20E2C">
                <w:rPr>
                  <w:rStyle w:val="affffff3"/>
                  <w:sz w:val="24"/>
                  <w:szCs w:val="24"/>
                </w:rPr>
                <w:t>кодами 3.0</w:t>
              </w:r>
            </w:hyperlink>
            <w:r w:rsidRPr="00C20E2C">
              <w:rPr>
                <w:sz w:val="24"/>
                <w:szCs w:val="24"/>
              </w:rPr>
              <w:t xml:space="preserve">, </w:t>
            </w:r>
            <w:hyperlink w:anchor="sub_1040" w:history="1">
              <w:r w:rsidRPr="00C20E2C">
                <w:rPr>
                  <w:rStyle w:val="affffff3"/>
                  <w:sz w:val="24"/>
                  <w:szCs w:val="24"/>
                </w:rPr>
                <w:t>4.0</w:t>
              </w:r>
            </w:hyperlink>
            <w:r w:rsidRPr="00C20E2C">
              <w:rPr>
                <w:sz w:val="24"/>
                <w:szCs w:val="24"/>
              </w:rPr>
              <w:t>, а также для стоянки и хранения транспортных средств общего пользования, в том числе в депо</w:t>
            </w:r>
          </w:p>
        </w:tc>
        <w:tc>
          <w:tcPr>
            <w:tcW w:w="1020" w:type="dxa"/>
          </w:tcPr>
          <w:p w:rsidR="002E688D" w:rsidRPr="00C20E2C" w:rsidRDefault="002E688D" w:rsidP="002E688D">
            <w:pPr>
              <w:pStyle w:val="affffff8"/>
              <w:ind w:firstLine="0"/>
              <w:jc w:val="center"/>
              <w:rPr>
                <w:sz w:val="24"/>
                <w:szCs w:val="24"/>
              </w:rPr>
            </w:pPr>
            <w:r w:rsidRPr="00C20E2C">
              <w:rPr>
                <w:sz w:val="24"/>
                <w:szCs w:val="24"/>
              </w:rPr>
              <w:t>4.9</w:t>
            </w:r>
          </w:p>
        </w:tc>
        <w:tc>
          <w:tcPr>
            <w:tcW w:w="2835" w:type="dxa"/>
          </w:tcPr>
          <w:p w:rsidR="002E688D" w:rsidRPr="00C20E2C" w:rsidRDefault="002E688D" w:rsidP="002E688D">
            <w:pPr>
              <w:ind w:firstLine="0"/>
              <w:rPr>
                <w:sz w:val="24"/>
                <w:szCs w:val="24"/>
              </w:rPr>
            </w:pPr>
            <w:r w:rsidRPr="00C20E2C">
              <w:rPr>
                <w:sz w:val="24"/>
                <w:szCs w:val="24"/>
              </w:rPr>
              <w:t>Постоянные и временные гаражи с несколькими стояночными местами</w:t>
            </w:r>
          </w:p>
        </w:tc>
        <w:tc>
          <w:tcPr>
            <w:tcW w:w="11339" w:type="dxa"/>
            <w:vMerge/>
          </w:tcPr>
          <w:p w:rsidR="002E688D" w:rsidRPr="00C20E2C" w:rsidRDefault="002E688D" w:rsidP="002E688D">
            <w:pPr>
              <w:ind w:firstLine="0"/>
              <w:rPr>
                <w:sz w:val="24"/>
                <w:szCs w:val="24"/>
              </w:rPr>
            </w:pPr>
          </w:p>
        </w:tc>
      </w:tr>
    </w:tbl>
    <w:p w:rsidR="00BD19C7" w:rsidRPr="00C20E2C" w:rsidRDefault="00BD19C7" w:rsidP="00BD715D">
      <w:pPr>
        <w:rPr>
          <w:b/>
          <w:sz w:val="24"/>
          <w:szCs w:val="24"/>
        </w:rPr>
      </w:pPr>
    </w:p>
    <w:p w:rsidR="004E27F5" w:rsidRPr="00C20E2C" w:rsidRDefault="00964791" w:rsidP="008C42DB">
      <w:pPr>
        <w:pStyle w:val="39"/>
      </w:pPr>
      <w:bookmarkStart w:id="108" w:name="_Toc529951973"/>
      <w:bookmarkStart w:id="109" w:name="_Toc4763307"/>
      <w:bookmarkStart w:id="110" w:name="_Toc24032136"/>
      <w:bookmarkStart w:id="111" w:name="_Toc79071012"/>
      <w:bookmarkEnd w:id="104"/>
      <w:r w:rsidRPr="00C20E2C">
        <w:t xml:space="preserve">Статья </w:t>
      </w:r>
      <w:r w:rsidR="001D7A2B" w:rsidRPr="00C20E2C">
        <w:t>35</w:t>
      </w:r>
      <w:r w:rsidRPr="00C20E2C">
        <w:t xml:space="preserve">. </w:t>
      </w:r>
      <w:r w:rsidR="004E27F5" w:rsidRPr="00C20E2C">
        <w:t>Градостроительные регламенты. Зоны сельскохозяйственного использования – "С</w:t>
      </w:r>
      <w:r w:rsidR="0057648D" w:rsidRPr="00C20E2C">
        <w:t>Х</w:t>
      </w:r>
      <w:r w:rsidR="004E27F5" w:rsidRPr="00C20E2C">
        <w:t>".</w:t>
      </w:r>
      <w:bookmarkEnd w:id="108"/>
      <w:bookmarkEnd w:id="109"/>
      <w:bookmarkEnd w:id="110"/>
      <w:bookmarkEnd w:id="111"/>
    </w:p>
    <w:p w:rsidR="004E27F5" w:rsidRPr="00C20E2C" w:rsidRDefault="004E27F5" w:rsidP="00BD715D">
      <w:pPr>
        <w:rPr>
          <w:sz w:val="24"/>
          <w:szCs w:val="24"/>
        </w:rPr>
      </w:pPr>
      <w:r w:rsidRPr="00C20E2C">
        <w:rPr>
          <w:sz w:val="24"/>
          <w:szCs w:val="24"/>
        </w:rPr>
        <w:t xml:space="preserve"> Использование земель сельскохозяйственного назначения или земельных участков в составе таких земель, предоставляемых на период осуществления строительства дорог, линий электропередачи, линий связи (в том числе линейно-кабельных сооружений), нефтепроводов, газопроводов и иных трубопроводов, осуществляется при наличии утвержденного проекта рекультивации таких земель для нужд сельского хозяйства без перевода земель сельскохозяйственного назначения в земли иных категорий.</w:t>
      </w:r>
    </w:p>
    <w:p w:rsidR="004E27F5" w:rsidRPr="00C20E2C" w:rsidRDefault="004E27F5" w:rsidP="00E34F0C">
      <w:pPr>
        <w:pStyle w:val="40"/>
        <w:numPr>
          <w:ilvl w:val="0"/>
          <w:numId w:val="11"/>
        </w:numPr>
      </w:pPr>
      <w:r w:rsidRPr="00C20E2C">
        <w:t>С</w:t>
      </w:r>
      <w:r w:rsidR="009D1854" w:rsidRPr="00C20E2C">
        <w:t>Х-</w:t>
      </w:r>
      <w:r w:rsidR="00341FF8" w:rsidRPr="00C20E2C">
        <w:t>1</w:t>
      </w:r>
      <w:r w:rsidRPr="00C20E2C">
        <w:t xml:space="preserve"> –</w:t>
      </w:r>
      <w:r w:rsidR="003F6B39" w:rsidRPr="00C20E2C">
        <w:t xml:space="preserve"> </w:t>
      </w:r>
      <w:r w:rsidR="0057648D" w:rsidRPr="00C20E2C">
        <w:t>Зона сельскохозяйственных угодий</w:t>
      </w:r>
      <w:r w:rsidRPr="00C20E2C">
        <w:t>.</w:t>
      </w:r>
    </w:p>
    <w:tbl>
      <w:tblPr>
        <w:tblW w:w="2182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3969"/>
        <w:gridCol w:w="850"/>
        <w:gridCol w:w="2835"/>
        <w:gridCol w:w="11339"/>
      </w:tblGrid>
      <w:tr w:rsidR="00E34F0C" w:rsidRPr="00C20E2C" w:rsidTr="00AD1DAB">
        <w:trPr>
          <w:trHeight w:val="20"/>
          <w:tblHeader/>
        </w:trPr>
        <w:tc>
          <w:tcPr>
            <w:tcW w:w="2835" w:type="dxa"/>
            <w:vAlign w:val="center"/>
          </w:tcPr>
          <w:p w:rsidR="00E34F0C" w:rsidRPr="00C20E2C" w:rsidRDefault="00E34F0C" w:rsidP="00E34F0C">
            <w:pPr>
              <w:ind w:firstLine="0"/>
              <w:jc w:val="center"/>
              <w:rPr>
                <w:b/>
                <w:sz w:val="24"/>
                <w:szCs w:val="24"/>
              </w:rPr>
            </w:pPr>
            <w:r w:rsidRPr="00C20E2C">
              <w:rPr>
                <w:b/>
                <w:sz w:val="24"/>
                <w:szCs w:val="24"/>
              </w:rPr>
              <w:t>Наименование вида разрешенного использования</w:t>
            </w:r>
          </w:p>
        </w:tc>
        <w:tc>
          <w:tcPr>
            <w:tcW w:w="3969" w:type="dxa"/>
            <w:vAlign w:val="center"/>
          </w:tcPr>
          <w:p w:rsidR="00E34F0C" w:rsidRPr="00C20E2C" w:rsidRDefault="00E34F0C" w:rsidP="00E34F0C">
            <w:pPr>
              <w:ind w:firstLine="0"/>
              <w:jc w:val="center"/>
              <w:rPr>
                <w:b/>
                <w:sz w:val="24"/>
                <w:szCs w:val="24"/>
              </w:rPr>
            </w:pPr>
            <w:r w:rsidRPr="00C20E2C">
              <w:rPr>
                <w:b/>
                <w:sz w:val="24"/>
                <w:szCs w:val="24"/>
              </w:rPr>
              <w:t>Описание вида разрешенного использования</w:t>
            </w:r>
          </w:p>
        </w:tc>
        <w:tc>
          <w:tcPr>
            <w:tcW w:w="850" w:type="dxa"/>
            <w:vAlign w:val="center"/>
          </w:tcPr>
          <w:p w:rsidR="00E34F0C" w:rsidRPr="00C20E2C" w:rsidRDefault="00E34F0C" w:rsidP="00E34F0C">
            <w:pPr>
              <w:ind w:firstLine="0"/>
              <w:jc w:val="center"/>
              <w:rPr>
                <w:b/>
                <w:sz w:val="24"/>
                <w:szCs w:val="24"/>
              </w:rPr>
            </w:pPr>
            <w:r w:rsidRPr="00C20E2C">
              <w:rPr>
                <w:b/>
                <w:sz w:val="24"/>
                <w:szCs w:val="24"/>
              </w:rPr>
              <w:t>Код</w:t>
            </w:r>
          </w:p>
        </w:tc>
        <w:tc>
          <w:tcPr>
            <w:tcW w:w="2835" w:type="dxa"/>
            <w:vAlign w:val="center"/>
          </w:tcPr>
          <w:p w:rsidR="00E34F0C" w:rsidRPr="00C20E2C" w:rsidRDefault="00E34F0C" w:rsidP="00E34F0C">
            <w:pPr>
              <w:ind w:firstLine="0"/>
              <w:jc w:val="center"/>
              <w:rPr>
                <w:b/>
                <w:sz w:val="24"/>
                <w:szCs w:val="24"/>
              </w:rPr>
            </w:pPr>
            <w:r w:rsidRPr="00C20E2C">
              <w:rPr>
                <w:b/>
                <w:sz w:val="24"/>
                <w:szCs w:val="24"/>
              </w:rPr>
              <w:t>Размещаемые объекты</w:t>
            </w:r>
          </w:p>
        </w:tc>
        <w:tc>
          <w:tcPr>
            <w:tcW w:w="11339" w:type="dxa"/>
            <w:vAlign w:val="center"/>
          </w:tcPr>
          <w:p w:rsidR="00E34F0C" w:rsidRPr="00C20E2C" w:rsidRDefault="00E34F0C" w:rsidP="0030651E">
            <w:pPr>
              <w:ind w:firstLine="0"/>
              <w:jc w:val="center"/>
              <w:rPr>
                <w:b/>
                <w:sz w:val="24"/>
                <w:szCs w:val="24"/>
              </w:rPr>
            </w:pPr>
            <w:r w:rsidRPr="00C20E2C">
              <w:rPr>
                <w:b/>
                <w:sz w:val="24"/>
                <w:szCs w:val="24"/>
              </w:rPr>
              <w:t>Предельные (минимальные и (или) максимальные) размеры земельных участков и предельные</w:t>
            </w:r>
            <w:r w:rsidR="0030651E" w:rsidRPr="00C20E2C">
              <w:rPr>
                <w:b/>
                <w:sz w:val="24"/>
                <w:szCs w:val="24"/>
              </w:rPr>
              <w:t xml:space="preserve"> </w:t>
            </w:r>
            <w:r w:rsidRPr="00C20E2C">
              <w:rPr>
                <w:b/>
                <w:sz w:val="24"/>
                <w:szCs w:val="24"/>
              </w:rPr>
              <w:t>параметры разрешенного строительства, реконструкции объектов капитального строительства</w:t>
            </w:r>
          </w:p>
        </w:tc>
      </w:tr>
      <w:tr w:rsidR="00AD1DAB" w:rsidRPr="00C20E2C" w:rsidTr="00143279">
        <w:trPr>
          <w:trHeight w:val="20"/>
        </w:trPr>
        <w:tc>
          <w:tcPr>
            <w:tcW w:w="21828" w:type="dxa"/>
            <w:gridSpan w:val="5"/>
            <w:vAlign w:val="center"/>
          </w:tcPr>
          <w:p w:rsidR="00AD1DAB" w:rsidRPr="00C20E2C" w:rsidRDefault="00AD1DAB" w:rsidP="00143279">
            <w:pPr>
              <w:pStyle w:val="affffffc"/>
            </w:pPr>
            <w:r w:rsidRPr="00C20E2C">
              <w:t>Основные виды разрешенного использования</w:t>
            </w:r>
          </w:p>
        </w:tc>
      </w:tr>
      <w:tr w:rsidR="00AD1DAB" w:rsidRPr="00C20E2C" w:rsidTr="00AD1DAB">
        <w:trPr>
          <w:trHeight w:val="20"/>
        </w:trPr>
        <w:tc>
          <w:tcPr>
            <w:tcW w:w="2835" w:type="dxa"/>
          </w:tcPr>
          <w:p w:rsidR="00AD1DAB" w:rsidRPr="00C20E2C" w:rsidRDefault="00AD1DAB" w:rsidP="00E34F0C">
            <w:pPr>
              <w:pStyle w:val="affffff8"/>
              <w:ind w:firstLine="0"/>
              <w:jc w:val="center"/>
              <w:rPr>
                <w:sz w:val="24"/>
                <w:szCs w:val="24"/>
              </w:rPr>
            </w:pPr>
            <w:r w:rsidRPr="00C20E2C">
              <w:rPr>
                <w:sz w:val="24"/>
                <w:szCs w:val="24"/>
              </w:rPr>
              <w:t>Выращивание зерновых и иных сельскохозяйственных культур</w:t>
            </w:r>
          </w:p>
        </w:tc>
        <w:tc>
          <w:tcPr>
            <w:tcW w:w="3969" w:type="dxa"/>
          </w:tcPr>
          <w:p w:rsidR="00AD1DAB" w:rsidRPr="00C20E2C" w:rsidRDefault="00AD1DAB" w:rsidP="00E34F0C">
            <w:pPr>
              <w:pStyle w:val="affffff8"/>
              <w:ind w:firstLine="0"/>
              <w:rPr>
                <w:sz w:val="24"/>
                <w:szCs w:val="24"/>
              </w:rPr>
            </w:pPr>
            <w:r w:rsidRPr="00C20E2C">
              <w:rPr>
                <w:sz w:val="24"/>
                <w:szCs w:val="24"/>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850" w:type="dxa"/>
          </w:tcPr>
          <w:p w:rsidR="00AD1DAB" w:rsidRPr="00C20E2C" w:rsidRDefault="00AD1DAB" w:rsidP="00E34F0C">
            <w:pPr>
              <w:pStyle w:val="affffff8"/>
              <w:ind w:firstLine="0"/>
              <w:jc w:val="center"/>
              <w:rPr>
                <w:sz w:val="24"/>
                <w:szCs w:val="24"/>
              </w:rPr>
            </w:pPr>
            <w:r w:rsidRPr="00C20E2C">
              <w:rPr>
                <w:sz w:val="24"/>
                <w:szCs w:val="24"/>
              </w:rPr>
              <w:t>1.2</w:t>
            </w:r>
          </w:p>
        </w:tc>
        <w:tc>
          <w:tcPr>
            <w:tcW w:w="2835" w:type="dxa"/>
          </w:tcPr>
          <w:p w:rsidR="00AD1DAB" w:rsidRPr="00C20E2C" w:rsidRDefault="00AD1DAB" w:rsidP="00E34F0C">
            <w:pPr>
              <w:ind w:firstLine="0"/>
              <w:rPr>
                <w:sz w:val="24"/>
                <w:szCs w:val="24"/>
              </w:rPr>
            </w:pPr>
            <w:r w:rsidRPr="00C20E2C">
              <w:rPr>
                <w:sz w:val="24"/>
                <w:szCs w:val="24"/>
              </w:rPr>
              <w:t>Поля и участки для выращивания сельхозпродукции</w:t>
            </w:r>
          </w:p>
        </w:tc>
        <w:tc>
          <w:tcPr>
            <w:tcW w:w="11339" w:type="dxa"/>
          </w:tcPr>
          <w:p w:rsidR="00AD1DAB" w:rsidRPr="00C20E2C" w:rsidRDefault="00AD1DAB" w:rsidP="007B1343">
            <w:pPr>
              <w:pStyle w:val="ab"/>
              <w:widowControl/>
              <w:numPr>
                <w:ilvl w:val="0"/>
                <w:numId w:val="12"/>
              </w:numPr>
              <w:tabs>
                <w:tab w:val="clear" w:pos="360"/>
                <w:tab w:val="num" w:pos="718"/>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AD1DAB" w:rsidRPr="00C20E2C" w:rsidRDefault="00AD1DAB" w:rsidP="007B1343">
            <w:pPr>
              <w:pStyle w:val="ab"/>
              <w:widowControl/>
              <w:numPr>
                <w:ilvl w:val="0"/>
                <w:numId w:val="12"/>
              </w:numPr>
              <w:tabs>
                <w:tab w:val="clear" w:pos="360"/>
                <w:tab w:val="num" w:pos="718"/>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AD1DAB" w:rsidRPr="00C20E2C" w:rsidRDefault="00AD1DAB" w:rsidP="007B1343">
            <w:pPr>
              <w:pStyle w:val="ab"/>
              <w:widowControl/>
              <w:numPr>
                <w:ilvl w:val="0"/>
                <w:numId w:val="12"/>
              </w:numPr>
              <w:tabs>
                <w:tab w:val="clear" w:pos="360"/>
                <w:tab w:val="num" w:pos="718"/>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AD1DAB" w:rsidRPr="00C20E2C" w:rsidRDefault="00AD1DAB" w:rsidP="007B1343">
            <w:pPr>
              <w:pStyle w:val="ab"/>
              <w:widowControl/>
              <w:numPr>
                <w:ilvl w:val="0"/>
                <w:numId w:val="12"/>
              </w:numPr>
              <w:tabs>
                <w:tab w:val="clear" w:pos="360"/>
                <w:tab w:val="num" w:pos="718"/>
              </w:tabs>
              <w:suppressAutoHyphens w:val="0"/>
              <w:autoSpaceDE/>
              <w:ind w:left="0" w:firstLine="0"/>
              <w:rPr>
                <w:sz w:val="24"/>
                <w:szCs w:val="24"/>
              </w:rPr>
            </w:pPr>
            <w:r w:rsidRPr="00C20E2C">
              <w:rPr>
                <w:iCs/>
                <w:sz w:val="24"/>
                <w:szCs w:val="24"/>
              </w:rPr>
              <w:t xml:space="preserve">Максимальный процент застройки </w:t>
            </w:r>
            <w:r w:rsidRPr="00C20E2C">
              <w:rPr>
                <w:sz w:val="24"/>
                <w:szCs w:val="24"/>
              </w:rPr>
              <w:t xml:space="preserve">– </w:t>
            </w:r>
            <w:r w:rsidRPr="00C20E2C">
              <w:rPr>
                <w:b/>
                <w:sz w:val="24"/>
                <w:szCs w:val="24"/>
              </w:rPr>
              <w:t>0 %.</w:t>
            </w:r>
          </w:p>
          <w:p w:rsidR="00AD1DAB" w:rsidRPr="00C20E2C" w:rsidRDefault="00AD1DAB" w:rsidP="00E34F0C">
            <w:pPr>
              <w:pStyle w:val="ab"/>
              <w:ind w:left="0" w:firstLine="0"/>
              <w:rPr>
                <w:sz w:val="24"/>
                <w:szCs w:val="24"/>
              </w:rPr>
            </w:pPr>
          </w:p>
        </w:tc>
      </w:tr>
      <w:tr w:rsidR="00DB61E5" w:rsidRPr="00C20E2C" w:rsidTr="00AD1DAB">
        <w:trPr>
          <w:trHeight w:val="20"/>
        </w:trPr>
        <w:tc>
          <w:tcPr>
            <w:tcW w:w="2835" w:type="dxa"/>
          </w:tcPr>
          <w:p w:rsidR="00DB61E5" w:rsidRPr="00C20E2C" w:rsidRDefault="00DB61E5" w:rsidP="00DB61E5">
            <w:pPr>
              <w:pStyle w:val="affffff8"/>
              <w:ind w:firstLine="0"/>
              <w:jc w:val="center"/>
              <w:rPr>
                <w:sz w:val="24"/>
                <w:szCs w:val="24"/>
              </w:rPr>
            </w:pPr>
            <w:r w:rsidRPr="00C20E2C">
              <w:rPr>
                <w:sz w:val="24"/>
                <w:szCs w:val="24"/>
              </w:rPr>
              <w:t>Сенокошение</w:t>
            </w:r>
          </w:p>
        </w:tc>
        <w:tc>
          <w:tcPr>
            <w:tcW w:w="3969" w:type="dxa"/>
          </w:tcPr>
          <w:p w:rsidR="00DB61E5" w:rsidRPr="00C20E2C" w:rsidRDefault="00DB61E5" w:rsidP="00DB61E5">
            <w:pPr>
              <w:pStyle w:val="affffff8"/>
              <w:ind w:firstLine="0"/>
              <w:rPr>
                <w:sz w:val="24"/>
                <w:szCs w:val="24"/>
              </w:rPr>
            </w:pPr>
            <w:r w:rsidRPr="00C20E2C">
              <w:rPr>
                <w:sz w:val="24"/>
                <w:szCs w:val="24"/>
              </w:rPr>
              <w:t>Сенокосы. Кошение трав, сбор и заготовка сена.</w:t>
            </w:r>
          </w:p>
        </w:tc>
        <w:tc>
          <w:tcPr>
            <w:tcW w:w="850" w:type="dxa"/>
          </w:tcPr>
          <w:p w:rsidR="00DB61E5" w:rsidRPr="00C20E2C" w:rsidRDefault="00DB61E5" w:rsidP="00DB61E5">
            <w:pPr>
              <w:pStyle w:val="affffff8"/>
              <w:ind w:firstLine="0"/>
              <w:jc w:val="center"/>
              <w:rPr>
                <w:sz w:val="24"/>
                <w:szCs w:val="24"/>
              </w:rPr>
            </w:pPr>
            <w:r w:rsidRPr="00C20E2C">
              <w:rPr>
                <w:sz w:val="24"/>
                <w:szCs w:val="24"/>
              </w:rPr>
              <w:t>1.19</w:t>
            </w:r>
          </w:p>
        </w:tc>
        <w:tc>
          <w:tcPr>
            <w:tcW w:w="2835" w:type="dxa"/>
          </w:tcPr>
          <w:p w:rsidR="00DB61E5" w:rsidRPr="00C20E2C" w:rsidRDefault="00DB61E5" w:rsidP="00DB61E5">
            <w:pPr>
              <w:ind w:firstLine="0"/>
              <w:rPr>
                <w:sz w:val="24"/>
                <w:szCs w:val="24"/>
              </w:rPr>
            </w:pPr>
            <w:r w:rsidRPr="00C20E2C">
              <w:rPr>
                <w:sz w:val="24"/>
                <w:szCs w:val="24"/>
              </w:rPr>
              <w:t>Сенокосы. Кошение трав, сбор и заготовка сена.</w:t>
            </w:r>
          </w:p>
        </w:tc>
        <w:tc>
          <w:tcPr>
            <w:tcW w:w="11339" w:type="dxa"/>
          </w:tcPr>
          <w:p w:rsidR="00DB61E5" w:rsidRPr="00C20E2C" w:rsidRDefault="00DB61E5" w:rsidP="00DB61E5">
            <w:pPr>
              <w:pStyle w:val="ab"/>
              <w:widowControl/>
              <w:numPr>
                <w:ilvl w:val="3"/>
                <w:numId w:val="71"/>
              </w:numPr>
              <w:suppressAutoHyphens w:val="0"/>
              <w:autoSpaceDE/>
              <w:ind w:left="360"/>
              <w:rPr>
                <w:iCs/>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p>
          <w:p w:rsidR="00DB61E5" w:rsidRPr="00C20E2C" w:rsidRDefault="00DB61E5" w:rsidP="00DB61E5">
            <w:pPr>
              <w:pStyle w:val="ab"/>
              <w:widowControl/>
              <w:numPr>
                <w:ilvl w:val="3"/>
                <w:numId w:val="71"/>
              </w:numPr>
              <w:suppressAutoHyphens w:val="0"/>
              <w:autoSpaceDE/>
              <w:ind w:left="360"/>
              <w:rPr>
                <w:iCs/>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DB61E5" w:rsidRPr="00C20E2C" w:rsidRDefault="00DB61E5" w:rsidP="00DB61E5">
            <w:pPr>
              <w:pStyle w:val="ab"/>
              <w:widowControl/>
              <w:numPr>
                <w:ilvl w:val="3"/>
                <w:numId w:val="71"/>
              </w:numPr>
              <w:suppressAutoHyphens w:val="0"/>
              <w:autoSpaceDE/>
              <w:ind w:left="360"/>
              <w:rPr>
                <w:iCs/>
                <w:sz w:val="24"/>
                <w:szCs w:val="24"/>
              </w:rPr>
            </w:pPr>
            <w:r w:rsidRPr="00C20E2C">
              <w:rPr>
                <w:iCs/>
                <w:sz w:val="24"/>
                <w:szCs w:val="24"/>
              </w:rPr>
              <w:t>Предельное количество этажей или предельная высота зданий, строений, сооружений – не нормируется.</w:t>
            </w:r>
          </w:p>
          <w:p w:rsidR="00DB61E5" w:rsidRPr="00C20E2C" w:rsidRDefault="00DB61E5" w:rsidP="00DB61E5">
            <w:pPr>
              <w:pStyle w:val="ab"/>
              <w:widowControl/>
              <w:suppressAutoHyphens w:val="0"/>
              <w:autoSpaceDE/>
              <w:ind w:left="0" w:firstLine="0"/>
              <w:rPr>
                <w:iCs/>
                <w:sz w:val="24"/>
                <w:szCs w:val="24"/>
              </w:rPr>
            </w:pPr>
            <w:r w:rsidRPr="00C20E2C">
              <w:rPr>
                <w:iCs/>
                <w:sz w:val="24"/>
                <w:szCs w:val="24"/>
              </w:rPr>
              <w:t>Максимальный процент застройки – 0 %.</w:t>
            </w:r>
          </w:p>
        </w:tc>
      </w:tr>
      <w:tr w:rsidR="00DB61E5" w:rsidRPr="00C20E2C" w:rsidTr="00AD1DAB">
        <w:trPr>
          <w:trHeight w:val="20"/>
        </w:trPr>
        <w:tc>
          <w:tcPr>
            <w:tcW w:w="2835" w:type="dxa"/>
          </w:tcPr>
          <w:p w:rsidR="00DB61E5" w:rsidRPr="00C20E2C" w:rsidRDefault="00DB61E5" w:rsidP="00DB61E5">
            <w:pPr>
              <w:pStyle w:val="affffff8"/>
              <w:ind w:firstLine="0"/>
              <w:jc w:val="center"/>
              <w:rPr>
                <w:sz w:val="24"/>
                <w:szCs w:val="24"/>
              </w:rPr>
            </w:pPr>
            <w:r w:rsidRPr="00C20E2C">
              <w:rPr>
                <w:sz w:val="24"/>
                <w:szCs w:val="24"/>
              </w:rPr>
              <w:t>Выпас сельскохозяйственных животных</w:t>
            </w:r>
          </w:p>
        </w:tc>
        <w:tc>
          <w:tcPr>
            <w:tcW w:w="3969" w:type="dxa"/>
          </w:tcPr>
          <w:p w:rsidR="00DB61E5" w:rsidRPr="00C20E2C" w:rsidRDefault="00DB61E5" w:rsidP="00DB61E5">
            <w:pPr>
              <w:pStyle w:val="affffff8"/>
              <w:ind w:firstLine="0"/>
              <w:rPr>
                <w:sz w:val="24"/>
                <w:szCs w:val="24"/>
              </w:rPr>
            </w:pPr>
            <w:r w:rsidRPr="00C20E2C">
              <w:rPr>
                <w:sz w:val="24"/>
                <w:szCs w:val="24"/>
              </w:rPr>
              <w:t>Пастбища. Выпас сельскохозяйственных животных.</w:t>
            </w:r>
          </w:p>
        </w:tc>
        <w:tc>
          <w:tcPr>
            <w:tcW w:w="850" w:type="dxa"/>
          </w:tcPr>
          <w:p w:rsidR="00DB61E5" w:rsidRPr="00C20E2C" w:rsidRDefault="00DB61E5" w:rsidP="00DB61E5">
            <w:pPr>
              <w:pStyle w:val="affffff8"/>
              <w:ind w:firstLine="0"/>
              <w:jc w:val="center"/>
              <w:rPr>
                <w:sz w:val="24"/>
                <w:szCs w:val="24"/>
              </w:rPr>
            </w:pPr>
            <w:r w:rsidRPr="00C20E2C">
              <w:rPr>
                <w:sz w:val="24"/>
                <w:szCs w:val="24"/>
              </w:rPr>
              <w:t>1.20</w:t>
            </w:r>
          </w:p>
        </w:tc>
        <w:tc>
          <w:tcPr>
            <w:tcW w:w="2835" w:type="dxa"/>
          </w:tcPr>
          <w:p w:rsidR="00DB61E5" w:rsidRPr="00C20E2C" w:rsidRDefault="00DB61E5" w:rsidP="00DB61E5">
            <w:pPr>
              <w:ind w:firstLine="0"/>
              <w:rPr>
                <w:sz w:val="24"/>
                <w:szCs w:val="24"/>
              </w:rPr>
            </w:pPr>
            <w:r w:rsidRPr="00C20E2C">
              <w:rPr>
                <w:sz w:val="24"/>
                <w:szCs w:val="24"/>
              </w:rPr>
              <w:t>Пастбища. Выпас сельскохозяйственных животных.</w:t>
            </w:r>
          </w:p>
        </w:tc>
        <w:tc>
          <w:tcPr>
            <w:tcW w:w="11339" w:type="dxa"/>
          </w:tcPr>
          <w:p w:rsidR="00DB61E5" w:rsidRPr="00C20E2C" w:rsidRDefault="00DB61E5" w:rsidP="00DB61E5">
            <w:pPr>
              <w:pStyle w:val="ab"/>
              <w:widowControl/>
              <w:numPr>
                <w:ilvl w:val="3"/>
                <w:numId w:val="53"/>
              </w:numPr>
              <w:suppressAutoHyphens w:val="0"/>
              <w:autoSpaceDE/>
              <w:ind w:left="360"/>
              <w:rPr>
                <w:iCs/>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p>
          <w:p w:rsidR="00DB61E5" w:rsidRPr="00C20E2C" w:rsidRDefault="00DB61E5" w:rsidP="00DB61E5">
            <w:pPr>
              <w:pStyle w:val="ab"/>
              <w:widowControl/>
              <w:numPr>
                <w:ilvl w:val="3"/>
                <w:numId w:val="53"/>
              </w:numPr>
              <w:suppressAutoHyphens w:val="0"/>
              <w:autoSpaceDE/>
              <w:ind w:left="360"/>
              <w:rPr>
                <w:iCs/>
                <w:sz w:val="24"/>
                <w:szCs w:val="24"/>
              </w:rPr>
            </w:pPr>
            <w:r w:rsidRPr="00C20E2C">
              <w:rPr>
                <w:iCs/>
                <w:sz w:val="24"/>
                <w:szCs w:val="24"/>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DB61E5" w:rsidRPr="00C20E2C" w:rsidRDefault="00DB61E5" w:rsidP="00DB61E5">
            <w:pPr>
              <w:pStyle w:val="ab"/>
              <w:widowControl/>
              <w:numPr>
                <w:ilvl w:val="3"/>
                <w:numId w:val="53"/>
              </w:numPr>
              <w:suppressAutoHyphens w:val="0"/>
              <w:autoSpaceDE/>
              <w:ind w:left="360"/>
              <w:rPr>
                <w:iCs/>
                <w:sz w:val="24"/>
                <w:szCs w:val="24"/>
              </w:rPr>
            </w:pPr>
            <w:r w:rsidRPr="00C20E2C">
              <w:rPr>
                <w:iCs/>
                <w:sz w:val="24"/>
                <w:szCs w:val="24"/>
              </w:rPr>
              <w:t>Предельное количество этажей или предельная высота зданий, строений, сооружений – не нормируется</w:t>
            </w:r>
          </w:p>
          <w:p w:rsidR="00DB61E5" w:rsidRPr="00C20E2C" w:rsidRDefault="00DB61E5" w:rsidP="00DB61E5">
            <w:pPr>
              <w:pStyle w:val="ab"/>
              <w:widowControl/>
              <w:suppressAutoHyphens w:val="0"/>
              <w:autoSpaceDE/>
              <w:ind w:left="0" w:firstLine="0"/>
              <w:rPr>
                <w:iCs/>
                <w:sz w:val="24"/>
                <w:szCs w:val="24"/>
              </w:rPr>
            </w:pPr>
            <w:r w:rsidRPr="00C20E2C">
              <w:rPr>
                <w:iCs/>
                <w:sz w:val="24"/>
                <w:szCs w:val="24"/>
              </w:rPr>
              <w:t>Максимальный процент застройки – 0 %</w:t>
            </w:r>
          </w:p>
        </w:tc>
      </w:tr>
      <w:tr w:rsidR="00DB61E5" w:rsidRPr="00C20E2C" w:rsidTr="00AD1DAB">
        <w:trPr>
          <w:trHeight w:val="20"/>
        </w:trPr>
        <w:tc>
          <w:tcPr>
            <w:tcW w:w="2835" w:type="dxa"/>
          </w:tcPr>
          <w:p w:rsidR="00DB61E5" w:rsidRPr="00C20E2C" w:rsidRDefault="00DB61E5" w:rsidP="00DB61E5">
            <w:pPr>
              <w:pStyle w:val="affffff8"/>
              <w:ind w:firstLine="0"/>
              <w:jc w:val="center"/>
              <w:rPr>
                <w:sz w:val="24"/>
                <w:szCs w:val="24"/>
              </w:rPr>
            </w:pPr>
            <w:r w:rsidRPr="00C20E2C">
              <w:rPr>
                <w:sz w:val="24"/>
                <w:szCs w:val="24"/>
              </w:rPr>
              <w:t>Овощеводство</w:t>
            </w:r>
          </w:p>
        </w:tc>
        <w:tc>
          <w:tcPr>
            <w:tcW w:w="3969" w:type="dxa"/>
          </w:tcPr>
          <w:p w:rsidR="00DB61E5" w:rsidRPr="00C20E2C" w:rsidRDefault="00DB61E5" w:rsidP="00DB61E5">
            <w:pPr>
              <w:pStyle w:val="affffff8"/>
              <w:ind w:firstLine="0"/>
              <w:rPr>
                <w:sz w:val="24"/>
                <w:szCs w:val="24"/>
              </w:rPr>
            </w:pPr>
            <w:r w:rsidRPr="00C20E2C">
              <w:rPr>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850" w:type="dxa"/>
          </w:tcPr>
          <w:p w:rsidR="00DB61E5" w:rsidRPr="00C20E2C" w:rsidRDefault="00DB61E5" w:rsidP="00DB61E5">
            <w:pPr>
              <w:pStyle w:val="affffff8"/>
              <w:ind w:firstLine="0"/>
              <w:jc w:val="center"/>
              <w:rPr>
                <w:sz w:val="24"/>
                <w:szCs w:val="24"/>
              </w:rPr>
            </w:pPr>
            <w:r w:rsidRPr="00C20E2C">
              <w:rPr>
                <w:sz w:val="24"/>
                <w:szCs w:val="24"/>
              </w:rPr>
              <w:t>1.3</w:t>
            </w:r>
          </w:p>
        </w:tc>
        <w:tc>
          <w:tcPr>
            <w:tcW w:w="2835" w:type="dxa"/>
          </w:tcPr>
          <w:p w:rsidR="00DB61E5" w:rsidRPr="00C20E2C" w:rsidRDefault="00DB61E5" w:rsidP="00DB61E5">
            <w:pPr>
              <w:ind w:firstLine="0"/>
              <w:rPr>
                <w:sz w:val="24"/>
                <w:szCs w:val="24"/>
              </w:rPr>
            </w:pPr>
            <w:r w:rsidRPr="00C20E2C">
              <w:rPr>
                <w:sz w:val="24"/>
                <w:szCs w:val="24"/>
              </w:rPr>
              <w:t>Сельскохозяйственные земли, связанные с производством картофеля, листовых, плодовых, луковичных и бахчевых сельскохозяйственных культур, в том числе с использованием теплиц</w:t>
            </w:r>
          </w:p>
        </w:tc>
        <w:tc>
          <w:tcPr>
            <w:tcW w:w="11339" w:type="dxa"/>
            <w:vMerge w:val="restart"/>
          </w:tcPr>
          <w:p w:rsidR="00DB61E5" w:rsidRPr="00C20E2C" w:rsidRDefault="00DB61E5" w:rsidP="00DB61E5">
            <w:pPr>
              <w:pStyle w:val="ab"/>
              <w:widowControl/>
              <w:numPr>
                <w:ilvl w:val="0"/>
                <w:numId w:val="16"/>
              </w:numPr>
              <w:tabs>
                <w:tab w:val="left" w:pos="435"/>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DB61E5" w:rsidRPr="00C20E2C" w:rsidRDefault="00DB61E5" w:rsidP="00DB61E5">
            <w:pPr>
              <w:pStyle w:val="ab"/>
              <w:widowControl/>
              <w:numPr>
                <w:ilvl w:val="0"/>
                <w:numId w:val="16"/>
              </w:numPr>
              <w:tabs>
                <w:tab w:val="left" w:pos="435"/>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DB61E5" w:rsidRPr="00C20E2C" w:rsidRDefault="00DB61E5" w:rsidP="00DB61E5">
            <w:pPr>
              <w:pStyle w:val="ab"/>
              <w:widowControl/>
              <w:numPr>
                <w:ilvl w:val="0"/>
                <w:numId w:val="16"/>
              </w:numPr>
              <w:tabs>
                <w:tab w:val="left" w:pos="435"/>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DB61E5" w:rsidRPr="00C20E2C" w:rsidRDefault="00DB61E5" w:rsidP="00DB61E5">
            <w:pPr>
              <w:pStyle w:val="ab"/>
              <w:widowControl/>
              <w:numPr>
                <w:ilvl w:val="0"/>
                <w:numId w:val="16"/>
              </w:numPr>
              <w:tabs>
                <w:tab w:val="left" w:pos="435"/>
              </w:tabs>
              <w:suppressAutoHyphens w:val="0"/>
              <w:autoSpaceDE/>
              <w:ind w:left="0" w:firstLine="0"/>
              <w:rPr>
                <w:sz w:val="24"/>
                <w:szCs w:val="24"/>
              </w:rPr>
            </w:pPr>
            <w:r w:rsidRPr="00C20E2C">
              <w:rPr>
                <w:iCs/>
                <w:sz w:val="24"/>
                <w:szCs w:val="24"/>
              </w:rPr>
              <w:t xml:space="preserve">Максимальный процент застройки </w:t>
            </w:r>
            <w:r w:rsidRPr="00C20E2C">
              <w:rPr>
                <w:sz w:val="24"/>
                <w:szCs w:val="24"/>
              </w:rPr>
              <w:t xml:space="preserve">– </w:t>
            </w:r>
            <w:r w:rsidRPr="00C20E2C">
              <w:rPr>
                <w:b/>
                <w:sz w:val="24"/>
                <w:szCs w:val="24"/>
              </w:rPr>
              <w:t>0 %.</w:t>
            </w:r>
          </w:p>
          <w:p w:rsidR="00DB61E5" w:rsidRPr="00C20E2C" w:rsidRDefault="00DB61E5" w:rsidP="00DB61E5">
            <w:pPr>
              <w:pStyle w:val="ab"/>
              <w:tabs>
                <w:tab w:val="left" w:pos="429"/>
              </w:tabs>
              <w:ind w:left="0" w:firstLine="0"/>
              <w:rPr>
                <w:sz w:val="24"/>
                <w:szCs w:val="24"/>
              </w:rPr>
            </w:pPr>
          </w:p>
        </w:tc>
      </w:tr>
      <w:tr w:rsidR="00DB61E5" w:rsidRPr="00C20E2C" w:rsidTr="00AD1DAB">
        <w:trPr>
          <w:trHeight w:val="20"/>
        </w:trPr>
        <w:tc>
          <w:tcPr>
            <w:tcW w:w="2835" w:type="dxa"/>
          </w:tcPr>
          <w:p w:rsidR="00DB61E5" w:rsidRPr="00C20E2C" w:rsidRDefault="00DB61E5" w:rsidP="00DB61E5">
            <w:pPr>
              <w:pStyle w:val="affffff8"/>
              <w:ind w:firstLine="0"/>
              <w:jc w:val="center"/>
              <w:rPr>
                <w:sz w:val="24"/>
                <w:szCs w:val="24"/>
              </w:rPr>
            </w:pPr>
            <w:r w:rsidRPr="00C20E2C">
              <w:rPr>
                <w:sz w:val="24"/>
                <w:szCs w:val="24"/>
              </w:rPr>
              <w:t>Садоводство</w:t>
            </w:r>
          </w:p>
        </w:tc>
        <w:tc>
          <w:tcPr>
            <w:tcW w:w="3969" w:type="dxa"/>
          </w:tcPr>
          <w:p w:rsidR="00DB61E5" w:rsidRPr="00C20E2C" w:rsidRDefault="00DB61E5" w:rsidP="00DB61E5">
            <w:pPr>
              <w:pStyle w:val="affffff8"/>
              <w:ind w:firstLine="0"/>
              <w:rPr>
                <w:sz w:val="24"/>
                <w:szCs w:val="24"/>
              </w:rPr>
            </w:pPr>
            <w:r w:rsidRPr="00C20E2C">
              <w:rPr>
                <w:sz w:val="24"/>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850" w:type="dxa"/>
          </w:tcPr>
          <w:p w:rsidR="00DB61E5" w:rsidRPr="00C20E2C" w:rsidRDefault="00DB61E5" w:rsidP="00DB61E5">
            <w:pPr>
              <w:pStyle w:val="affffff8"/>
              <w:ind w:firstLine="0"/>
              <w:jc w:val="center"/>
              <w:rPr>
                <w:sz w:val="24"/>
                <w:szCs w:val="24"/>
              </w:rPr>
            </w:pPr>
            <w:r w:rsidRPr="00C20E2C">
              <w:rPr>
                <w:sz w:val="24"/>
                <w:szCs w:val="24"/>
              </w:rPr>
              <w:t>1.5</w:t>
            </w:r>
          </w:p>
        </w:tc>
        <w:tc>
          <w:tcPr>
            <w:tcW w:w="2835" w:type="dxa"/>
          </w:tcPr>
          <w:p w:rsidR="00DB61E5" w:rsidRPr="00C20E2C" w:rsidRDefault="00DB61E5" w:rsidP="00DB61E5">
            <w:pPr>
              <w:ind w:firstLine="0"/>
              <w:rPr>
                <w:sz w:val="24"/>
                <w:szCs w:val="24"/>
              </w:rPr>
            </w:pPr>
            <w:r w:rsidRPr="00C20E2C">
              <w:rPr>
                <w:sz w:val="24"/>
                <w:szCs w:val="24"/>
              </w:rPr>
              <w:t>Сельскохозяйственные земли, связанные с выращиванием многолетних плодовых и ягодных культур, винограда и иных многолетних культур</w:t>
            </w:r>
          </w:p>
        </w:tc>
        <w:tc>
          <w:tcPr>
            <w:tcW w:w="11339" w:type="dxa"/>
            <w:vMerge/>
          </w:tcPr>
          <w:p w:rsidR="00DB61E5" w:rsidRPr="00C20E2C" w:rsidRDefault="00DB61E5" w:rsidP="00DB61E5">
            <w:pPr>
              <w:pStyle w:val="ab"/>
              <w:widowControl/>
              <w:numPr>
                <w:ilvl w:val="0"/>
                <w:numId w:val="16"/>
              </w:numPr>
              <w:tabs>
                <w:tab w:val="left" w:pos="429"/>
              </w:tabs>
              <w:suppressAutoHyphens w:val="0"/>
              <w:autoSpaceDE/>
              <w:ind w:left="0" w:firstLine="0"/>
              <w:rPr>
                <w:sz w:val="24"/>
                <w:szCs w:val="24"/>
              </w:rPr>
            </w:pPr>
          </w:p>
        </w:tc>
      </w:tr>
      <w:tr w:rsidR="00DB61E5" w:rsidRPr="00C20E2C" w:rsidTr="00AD1DAB">
        <w:trPr>
          <w:trHeight w:val="20"/>
        </w:trPr>
        <w:tc>
          <w:tcPr>
            <w:tcW w:w="2835" w:type="dxa"/>
          </w:tcPr>
          <w:p w:rsidR="00DB61E5" w:rsidRPr="00C20E2C" w:rsidRDefault="00DB61E5" w:rsidP="00DB61E5">
            <w:pPr>
              <w:pStyle w:val="affffff8"/>
              <w:ind w:firstLine="0"/>
              <w:jc w:val="center"/>
              <w:rPr>
                <w:sz w:val="24"/>
                <w:szCs w:val="24"/>
              </w:rPr>
            </w:pPr>
            <w:r w:rsidRPr="00C20E2C">
              <w:rPr>
                <w:sz w:val="24"/>
                <w:szCs w:val="24"/>
              </w:rPr>
              <w:t>Коммунальное обслуживание</w:t>
            </w:r>
          </w:p>
        </w:tc>
        <w:tc>
          <w:tcPr>
            <w:tcW w:w="3969" w:type="dxa"/>
          </w:tcPr>
          <w:p w:rsidR="00DB61E5" w:rsidRPr="00C20E2C" w:rsidRDefault="00DB61E5" w:rsidP="00DB61E5">
            <w:pPr>
              <w:pStyle w:val="affffff8"/>
              <w:ind w:firstLine="0"/>
              <w:rPr>
                <w:sz w:val="24"/>
                <w:szCs w:val="24"/>
              </w:rPr>
            </w:pPr>
            <w:r w:rsidRPr="00C20E2C">
              <w:rPr>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C20E2C">
                <w:rPr>
                  <w:rStyle w:val="affffff3"/>
                  <w:sz w:val="24"/>
                  <w:szCs w:val="24"/>
                </w:rPr>
                <w:t>кодами 3.1.1-3.1.2</w:t>
              </w:r>
            </w:hyperlink>
          </w:p>
        </w:tc>
        <w:tc>
          <w:tcPr>
            <w:tcW w:w="850" w:type="dxa"/>
          </w:tcPr>
          <w:p w:rsidR="00DB61E5" w:rsidRPr="00C20E2C" w:rsidRDefault="00DB61E5" w:rsidP="00DB61E5">
            <w:pPr>
              <w:pStyle w:val="affffff8"/>
              <w:ind w:firstLine="0"/>
              <w:jc w:val="center"/>
              <w:rPr>
                <w:sz w:val="24"/>
                <w:szCs w:val="24"/>
              </w:rPr>
            </w:pPr>
            <w:r w:rsidRPr="00C20E2C">
              <w:rPr>
                <w:sz w:val="24"/>
                <w:szCs w:val="24"/>
              </w:rPr>
              <w:t>3.1</w:t>
            </w:r>
          </w:p>
        </w:tc>
        <w:tc>
          <w:tcPr>
            <w:tcW w:w="2835" w:type="dxa"/>
          </w:tcPr>
          <w:p w:rsidR="00DB61E5" w:rsidRPr="00C20E2C" w:rsidRDefault="00DB61E5" w:rsidP="00DB61E5">
            <w:pPr>
              <w:ind w:firstLine="0"/>
              <w:rPr>
                <w:sz w:val="24"/>
                <w:szCs w:val="24"/>
              </w:rPr>
            </w:pPr>
            <w:r w:rsidRPr="00C20E2C">
              <w:rPr>
                <w:sz w:val="24"/>
                <w:szCs w:val="24"/>
              </w:rPr>
              <w:t>Объекты инженерно- технического обеспечения, необходимые</w:t>
            </w:r>
            <w:r w:rsidRPr="00C20E2C">
              <w:rPr>
                <w:sz w:val="24"/>
                <w:szCs w:val="24"/>
              </w:rPr>
              <w:tab/>
              <w:t>для обслуживания территориальной зоны (в том числе линейные инженерные</w:t>
            </w:r>
            <w:r w:rsidRPr="00C20E2C">
              <w:rPr>
                <w:spacing w:val="-6"/>
                <w:sz w:val="24"/>
                <w:szCs w:val="24"/>
              </w:rPr>
              <w:t xml:space="preserve"> </w:t>
            </w:r>
            <w:r w:rsidRPr="00C20E2C">
              <w:rPr>
                <w:sz w:val="24"/>
                <w:szCs w:val="24"/>
              </w:rPr>
              <w:t>объекты)</w:t>
            </w:r>
          </w:p>
        </w:tc>
        <w:tc>
          <w:tcPr>
            <w:tcW w:w="11339" w:type="dxa"/>
          </w:tcPr>
          <w:p w:rsidR="00DB61E5" w:rsidRPr="00C20E2C" w:rsidRDefault="00DB61E5" w:rsidP="00DB61E5">
            <w:pPr>
              <w:pStyle w:val="TableParagraph"/>
              <w:numPr>
                <w:ilvl w:val="0"/>
                <w:numId w:val="14"/>
              </w:numPr>
              <w:tabs>
                <w:tab w:val="left" w:pos="420"/>
              </w:tabs>
              <w:autoSpaceDE/>
              <w:ind w:left="0" w:firstLine="0"/>
              <w:contextualSpacing w:val="0"/>
              <w:rPr>
                <w:sz w:val="24"/>
                <w:szCs w:val="24"/>
                <w:lang w:val="ru-RU"/>
              </w:rPr>
            </w:pPr>
            <w:r w:rsidRPr="00C20E2C">
              <w:rPr>
                <w:sz w:val="24"/>
                <w:szCs w:val="24"/>
                <w:lang w:val="ru-RU"/>
              </w:rPr>
              <w:t>Объекты капитального строительства в целях обеспечения физических</w:t>
            </w:r>
            <w:r w:rsidRPr="00C20E2C">
              <w:rPr>
                <w:spacing w:val="-19"/>
                <w:sz w:val="24"/>
                <w:szCs w:val="24"/>
                <w:lang w:val="ru-RU"/>
              </w:rPr>
              <w:t xml:space="preserve"> </w:t>
            </w:r>
            <w:r w:rsidRPr="00C20E2C">
              <w:rPr>
                <w:sz w:val="24"/>
                <w:szCs w:val="24"/>
                <w:lang w:val="ru-RU"/>
              </w:rPr>
              <w:t>и юридических лиц коммунальными</w:t>
            </w:r>
            <w:r w:rsidRPr="00C20E2C">
              <w:rPr>
                <w:spacing w:val="-18"/>
                <w:sz w:val="24"/>
                <w:szCs w:val="24"/>
                <w:lang w:val="ru-RU"/>
              </w:rPr>
              <w:t xml:space="preserve"> </w:t>
            </w:r>
            <w:r w:rsidRPr="00C20E2C">
              <w:rPr>
                <w:sz w:val="24"/>
                <w:szCs w:val="24"/>
                <w:lang w:val="ru-RU"/>
              </w:rPr>
              <w:t>услугами:</w:t>
            </w:r>
          </w:p>
          <w:p w:rsidR="00DB61E5" w:rsidRPr="00C20E2C" w:rsidRDefault="00DB61E5" w:rsidP="00DB61E5">
            <w:pPr>
              <w:pStyle w:val="TableParagraph"/>
              <w:ind w:firstLine="0"/>
              <w:rPr>
                <w:sz w:val="24"/>
                <w:szCs w:val="24"/>
                <w:lang w:val="ru-RU"/>
              </w:rPr>
            </w:pPr>
            <w:r w:rsidRPr="00C20E2C">
              <w:rPr>
                <w:sz w:val="24"/>
                <w:szCs w:val="24"/>
                <w:lang w:val="ru-RU"/>
              </w:rPr>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DB61E5" w:rsidRPr="00C20E2C" w:rsidRDefault="00DB61E5" w:rsidP="00DB61E5">
            <w:pPr>
              <w:pStyle w:val="ab"/>
              <w:widowControl/>
              <w:numPr>
                <w:ilvl w:val="0"/>
                <w:numId w:val="14"/>
              </w:numPr>
              <w:tabs>
                <w:tab w:val="left" w:pos="429"/>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DB61E5" w:rsidRPr="00C20E2C" w:rsidRDefault="00DB61E5" w:rsidP="00DB61E5">
            <w:pPr>
              <w:pStyle w:val="TableParagraph"/>
              <w:numPr>
                <w:ilvl w:val="0"/>
                <w:numId w:val="14"/>
              </w:numPr>
              <w:autoSpaceDE/>
              <w:ind w:left="0" w:firstLine="0"/>
              <w:contextualSpacing w:val="0"/>
              <w:rPr>
                <w:sz w:val="24"/>
                <w:szCs w:val="24"/>
                <w:lang w:val="ru-RU"/>
              </w:rPr>
            </w:pPr>
            <w:r w:rsidRPr="00C20E2C">
              <w:rPr>
                <w:iCs/>
                <w:sz w:val="24"/>
                <w:szCs w:val="24"/>
                <w:lang w:val="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lang w:val="ru-RU"/>
              </w:rPr>
              <w:t>.</w:t>
            </w:r>
          </w:p>
          <w:p w:rsidR="00DB61E5" w:rsidRPr="00C20E2C" w:rsidRDefault="00DB61E5" w:rsidP="00DB61E5">
            <w:pPr>
              <w:pStyle w:val="TableParagraph"/>
              <w:numPr>
                <w:ilvl w:val="0"/>
                <w:numId w:val="14"/>
              </w:numPr>
              <w:autoSpaceDE/>
              <w:ind w:left="0" w:firstLine="0"/>
              <w:contextualSpacing w:val="0"/>
              <w:rPr>
                <w:b/>
                <w:sz w:val="24"/>
                <w:szCs w:val="24"/>
                <w:lang w:val="ru-RU"/>
              </w:rPr>
            </w:pPr>
            <w:r w:rsidRPr="00C20E2C">
              <w:rPr>
                <w:sz w:val="24"/>
                <w:szCs w:val="24"/>
                <w:lang w:val="ru-RU"/>
              </w:rPr>
              <w:t xml:space="preserve">Максимальное количество этажей – </w:t>
            </w:r>
            <w:r w:rsidRPr="00C20E2C">
              <w:rPr>
                <w:b/>
                <w:sz w:val="24"/>
                <w:szCs w:val="24"/>
                <w:lang w:val="ru-RU"/>
              </w:rPr>
              <w:t>3.</w:t>
            </w:r>
          </w:p>
          <w:p w:rsidR="00DB61E5" w:rsidRPr="00C20E2C" w:rsidRDefault="00DB61E5" w:rsidP="00DB61E5">
            <w:pPr>
              <w:pStyle w:val="TableParagraph"/>
              <w:numPr>
                <w:ilvl w:val="0"/>
                <w:numId w:val="14"/>
              </w:numPr>
              <w:autoSpaceDE/>
              <w:ind w:left="0" w:firstLine="0"/>
              <w:contextualSpacing w:val="0"/>
              <w:rPr>
                <w:b/>
                <w:sz w:val="24"/>
                <w:szCs w:val="24"/>
                <w:lang w:val="ru-RU"/>
              </w:rPr>
            </w:pPr>
            <w:r w:rsidRPr="00C20E2C">
              <w:rPr>
                <w:sz w:val="24"/>
                <w:szCs w:val="24"/>
                <w:lang w:val="ru-RU"/>
              </w:rPr>
              <w:t xml:space="preserve">Минимальное количество этажей – </w:t>
            </w:r>
            <w:r w:rsidRPr="00C20E2C">
              <w:rPr>
                <w:b/>
                <w:sz w:val="24"/>
                <w:szCs w:val="24"/>
                <w:lang w:val="ru-RU"/>
              </w:rPr>
              <w:t>1.</w:t>
            </w:r>
          </w:p>
          <w:p w:rsidR="00DB61E5" w:rsidRPr="00C20E2C" w:rsidRDefault="00DB61E5" w:rsidP="00DB61E5">
            <w:pPr>
              <w:pStyle w:val="TableParagraph"/>
              <w:numPr>
                <w:ilvl w:val="0"/>
                <w:numId w:val="14"/>
              </w:numPr>
              <w:autoSpaceDE/>
              <w:ind w:left="0" w:firstLine="0"/>
              <w:contextualSpacing w:val="0"/>
              <w:rPr>
                <w:sz w:val="24"/>
                <w:szCs w:val="24"/>
                <w:lang w:val="ru-RU"/>
              </w:rPr>
            </w:pPr>
            <w:proofErr w:type="spellStart"/>
            <w:r w:rsidRPr="00C20E2C">
              <w:rPr>
                <w:iCs/>
                <w:sz w:val="24"/>
                <w:szCs w:val="24"/>
              </w:rPr>
              <w:t>Максимальный</w:t>
            </w:r>
            <w:proofErr w:type="spellEnd"/>
            <w:r w:rsidRPr="00C20E2C">
              <w:rPr>
                <w:iCs/>
                <w:sz w:val="24"/>
                <w:szCs w:val="24"/>
                <w:lang w:val="ru-RU"/>
              </w:rPr>
              <w:t xml:space="preserve"> </w:t>
            </w:r>
            <w:proofErr w:type="spellStart"/>
            <w:r w:rsidRPr="00C20E2C">
              <w:rPr>
                <w:iCs/>
                <w:sz w:val="24"/>
                <w:szCs w:val="24"/>
              </w:rPr>
              <w:t>процент</w:t>
            </w:r>
            <w:proofErr w:type="spellEnd"/>
            <w:r w:rsidRPr="00C20E2C">
              <w:rPr>
                <w:iCs/>
                <w:sz w:val="24"/>
                <w:szCs w:val="24"/>
              </w:rPr>
              <w:t xml:space="preserve"> </w:t>
            </w:r>
            <w:proofErr w:type="spellStart"/>
            <w:r w:rsidRPr="00C20E2C">
              <w:rPr>
                <w:iCs/>
                <w:sz w:val="24"/>
                <w:szCs w:val="24"/>
              </w:rPr>
              <w:t>застройки</w:t>
            </w:r>
            <w:proofErr w:type="spellEnd"/>
            <w:r w:rsidRPr="00C20E2C">
              <w:rPr>
                <w:sz w:val="24"/>
                <w:szCs w:val="24"/>
              </w:rPr>
              <w:t xml:space="preserve"> –</w:t>
            </w:r>
            <w:r w:rsidRPr="00C20E2C">
              <w:rPr>
                <w:spacing w:val="-10"/>
                <w:sz w:val="24"/>
                <w:szCs w:val="24"/>
              </w:rPr>
              <w:t xml:space="preserve"> </w:t>
            </w:r>
            <w:r w:rsidRPr="00C20E2C">
              <w:rPr>
                <w:b/>
                <w:sz w:val="24"/>
                <w:szCs w:val="24"/>
              </w:rPr>
              <w:t>80%.</w:t>
            </w:r>
          </w:p>
          <w:p w:rsidR="00DB61E5" w:rsidRPr="00C20E2C" w:rsidRDefault="00DB61E5" w:rsidP="00DB61E5">
            <w:pPr>
              <w:pStyle w:val="TableParagraph"/>
              <w:ind w:firstLine="0"/>
              <w:rPr>
                <w:sz w:val="24"/>
                <w:szCs w:val="24"/>
                <w:lang w:val="ru-RU"/>
              </w:rPr>
            </w:pPr>
          </w:p>
        </w:tc>
      </w:tr>
      <w:tr w:rsidR="00DB61E5" w:rsidRPr="00C20E2C" w:rsidTr="00AD1DAB">
        <w:trPr>
          <w:trHeight w:val="20"/>
        </w:trPr>
        <w:tc>
          <w:tcPr>
            <w:tcW w:w="2835" w:type="dxa"/>
          </w:tcPr>
          <w:p w:rsidR="00DB61E5" w:rsidRPr="00C20E2C" w:rsidRDefault="00DB61E5" w:rsidP="00DB61E5">
            <w:pPr>
              <w:pStyle w:val="affffff8"/>
              <w:ind w:firstLine="0"/>
              <w:jc w:val="center"/>
              <w:rPr>
                <w:sz w:val="24"/>
                <w:szCs w:val="24"/>
              </w:rPr>
            </w:pPr>
            <w:r w:rsidRPr="00C20E2C">
              <w:rPr>
                <w:sz w:val="24"/>
                <w:szCs w:val="24"/>
              </w:rPr>
              <w:t>Земельные участки (территории) общего пользования</w:t>
            </w:r>
          </w:p>
        </w:tc>
        <w:tc>
          <w:tcPr>
            <w:tcW w:w="3969" w:type="dxa"/>
          </w:tcPr>
          <w:p w:rsidR="00DB61E5" w:rsidRPr="00C20E2C" w:rsidRDefault="00DB61E5" w:rsidP="00DB61E5">
            <w:pPr>
              <w:pStyle w:val="affffff8"/>
              <w:ind w:firstLine="0"/>
              <w:rPr>
                <w:sz w:val="24"/>
                <w:szCs w:val="24"/>
              </w:rPr>
            </w:pPr>
            <w:r w:rsidRPr="00C20E2C">
              <w:rPr>
                <w:sz w:val="24"/>
                <w:szCs w:val="24"/>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850" w:type="dxa"/>
          </w:tcPr>
          <w:p w:rsidR="00DB61E5" w:rsidRPr="00C20E2C" w:rsidRDefault="00DB61E5" w:rsidP="00DB61E5">
            <w:pPr>
              <w:pStyle w:val="affffff8"/>
              <w:ind w:firstLine="0"/>
              <w:jc w:val="center"/>
              <w:rPr>
                <w:sz w:val="24"/>
                <w:szCs w:val="24"/>
              </w:rPr>
            </w:pPr>
            <w:r w:rsidRPr="00C20E2C">
              <w:rPr>
                <w:sz w:val="24"/>
                <w:szCs w:val="24"/>
              </w:rPr>
              <w:t>12.0</w:t>
            </w:r>
          </w:p>
        </w:tc>
        <w:tc>
          <w:tcPr>
            <w:tcW w:w="2835" w:type="dxa"/>
          </w:tcPr>
          <w:p w:rsidR="00DB61E5" w:rsidRPr="00C20E2C" w:rsidRDefault="00DB61E5" w:rsidP="00DB61E5">
            <w:pPr>
              <w:ind w:firstLine="0"/>
              <w:rPr>
                <w:sz w:val="24"/>
                <w:szCs w:val="24"/>
              </w:rPr>
            </w:pPr>
          </w:p>
        </w:tc>
        <w:tc>
          <w:tcPr>
            <w:tcW w:w="11339" w:type="dxa"/>
          </w:tcPr>
          <w:p w:rsidR="00DB61E5" w:rsidRPr="00C20E2C" w:rsidRDefault="00DB61E5" w:rsidP="00DB61E5">
            <w:pPr>
              <w:pStyle w:val="ab"/>
              <w:widowControl/>
              <w:numPr>
                <w:ilvl w:val="0"/>
                <w:numId w:val="15"/>
              </w:numPr>
              <w:tabs>
                <w:tab w:val="left" w:pos="429"/>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DB61E5" w:rsidRPr="00C20E2C" w:rsidRDefault="00DB61E5" w:rsidP="00DB61E5">
            <w:pPr>
              <w:pStyle w:val="ab"/>
              <w:widowControl/>
              <w:numPr>
                <w:ilvl w:val="0"/>
                <w:numId w:val="15"/>
              </w:numPr>
              <w:tabs>
                <w:tab w:val="left" w:pos="429"/>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DB61E5" w:rsidRPr="00C20E2C" w:rsidRDefault="00DB61E5" w:rsidP="00DB61E5">
            <w:pPr>
              <w:pStyle w:val="ab"/>
              <w:widowControl/>
              <w:numPr>
                <w:ilvl w:val="0"/>
                <w:numId w:val="15"/>
              </w:numPr>
              <w:tabs>
                <w:tab w:val="left" w:pos="429"/>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DB61E5" w:rsidRPr="00C20E2C" w:rsidRDefault="00DB61E5" w:rsidP="00DB61E5">
            <w:pPr>
              <w:pStyle w:val="ab"/>
              <w:widowControl/>
              <w:numPr>
                <w:ilvl w:val="0"/>
                <w:numId w:val="15"/>
              </w:numPr>
              <w:tabs>
                <w:tab w:val="left" w:pos="429"/>
              </w:tabs>
              <w:suppressAutoHyphens w:val="0"/>
              <w:autoSpaceDE/>
              <w:ind w:left="0" w:firstLine="0"/>
              <w:rPr>
                <w:sz w:val="24"/>
                <w:szCs w:val="24"/>
              </w:rPr>
            </w:pPr>
            <w:r w:rsidRPr="00C20E2C">
              <w:rPr>
                <w:iCs/>
                <w:sz w:val="24"/>
                <w:szCs w:val="24"/>
              </w:rPr>
              <w:t>Максимальный процент застройки – не нормируется</w:t>
            </w:r>
            <w:r w:rsidRPr="00C20E2C">
              <w:rPr>
                <w:sz w:val="24"/>
                <w:szCs w:val="24"/>
              </w:rPr>
              <w:t>.</w:t>
            </w:r>
          </w:p>
          <w:p w:rsidR="00DB61E5" w:rsidRPr="00C20E2C" w:rsidRDefault="00DB61E5" w:rsidP="00DB61E5">
            <w:pPr>
              <w:pStyle w:val="TableParagraph"/>
              <w:rPr>
                <w:sz w:val="24"/>
                <w:szCs w:val="24"/>
                <w:lang w:val="ru-RU"/>
              </w:rPr>
            </w:pPr>
          </w:p>
        </w:tc>
      </w:tr>
      <w:tr w:rsidR="00DB61E5" w:rsidRPr="00C20E2C" w:rsidTr="00143279">
        <w:trPr>
          <w:trHeight w:val="20"/>
        </w:trPr>
        <w:tc>
          <w:tcPr>
            <w:tcW w:w="21828" w:type="dxa"/>
            <w:gridSpan w:val="5"/>
          </w:tcPr>
          <w:p w:rsidR="00DB61E5" w:rsidRPr="00C20E2C" w:rsidRDefault="00DB61E5" w:rsidP="00DB61E5">
            <w:pPr>
              <w:pStyle w:val="affffffc"/>
            </w:pPr>
            <w:r w:rsidRPr="00C20E2C">
              <w:t>Вспомогательные виды разрешенного использования не установлены</w:t>
            </w:r>
          </w:p>
        </w:tc>
      </w:tr>
      <w:tr w:rsidR="00DB61E5" w:rsidRPr="00C20E2C" w:rsidTr="00143279">
        <w:trPr>
          <w:trHeight w:val="20"/>
        </w:trPr>
        <w:tc>
          <w:tcPr>
            <w:tcW w:w="21828" w:type="dxa"/>
            <w:gridSpan w:val="5"/>
            <w:vAlign w:val="center"/>
          </w:tcPr>
          <w:p w:rsidR="00DB61E5" w:rsidRPr="00C20E2C" w:rsidRDefault="00DB61E5" w:rsidP="00DB61E5">
            <w:pPr>
              <w:pStyle w:val="affffffc"/>
            </w:pPr>
            <w:r w:rsidRPr="00C20E2C">
              <w:t>Условно разрешенные виды использования не установлены</w:t>
            </w:r>
          </w:p>
        </w:tc>
      </w:tr>
    </w:tbl>
    <w:p w:rsidR="00E34F0C" w:rsidRPr="00C20E2C" w:rsidRDefault="00E34F0C" w:rsidP="00E34F0C">
      <w:pPr>
        <w:ind w:left="360" w:firstLine="0"/>
        <w:rPr>
          <w:sz w:val="24"/>
          <w:szCs w:val="24"/>
          <w:lang w:eastAsia="ru-RU"/>
        </w:rPr>
      </w:pPr>
    </w:p>
    <w:p w:rsidR="0057648D" w:rsidRPr="00C20E2C" w:rsidRDefault="0057648D" w:rsidP="001D7A2B">
      <w:pPr>
        <w:pStyle w:val="40"/>
        <w:numPr>
          <w:ilvl w:val="0"/>
          <w:numId w:val="7"/>
        </w:numPr>
      </w:pPr>
      <w:r w:rsidRPr="00C20E2C">
        <w:t>СХ-2 – Зона сельскохозяйственного использования.</w:t>
      </w:r>
    </w:p>
    <w:tbl>
      <w:tblPr>
        <w:tblW w:w="2182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3969"/>
        <w:gridCol w:w="850"/>
        <w:gridCol w:w="2835"/>
        <w:gridCol w:w="11339"/>
      </w:tblGrid>
      <w:tr w:rsidR="00E34F0C" w:rsidRPr="00C20E2C" w:rsidTr="00AD1DAB">
        <w:trPr>
          <w:trHeight w:val="20"/>
          <w:tblHeader/>
        </w:trPr>
        <w:tc>
          <w:tcPr>
            <w:tcW w:w="2835" w:type="dxa"/>
            <w:vAlign w:val="center"/>
          </w:tcPr>
          <w:p w:rsidR="00E34F0C" w:rsidRPr="00C20E2C" w:rsidRDefault="00E34F0C" w:rsidP="00E34F0C">
            <w:pPr>
              <w:ind w:firstLine="0"/>
              <w:jc w:val="center"/>
              <w:rPr>
                <w:b/>
                <w:sz w:val="24"/>
                <w:szCs w:val="24"/>
              </w:rPr>
            </w:pPr>
            <w:r w:rsidRPr="00C20E2C">
              <w:rPr>
                <w:b/>
                <w:sz w:val="24"/>
                <w:szCs w:val="24"/>
              </w:rPr>
              <w:t>Наименование вида разрешенного использования</w:t>
            </w:r>
          </w:p>
        </w:tc>
        <w:tc>
          <w:tcPr>
            <w:tcW w:w="3969" w:type="dxa"/>
            <w:vAlign w:val="center"/>
          </w:tcPr>
          <w:p w:rsidR="00E34F0C" w:rsidRPr="00C20E2C" w:rsidRDefault="00E34F0C" w:rsidP="00E34F0C">
            <w:pPr>
              <w:ind w:firstLine="0"/>
              <w:jc w:val="center"/>
              <w:rPr>
                <w:b/>
                <w:sz w:val="24"/>
                <w:szCs w:val="24"/>
              </w:rPr>
            </w:pPr>
            <w:r w:rsidRPr="00C20E2C">
              <w:rPr>
                <w:b/>
                <w:sz w:val="24"/>
                <w:szCs w:val="24"/>
              </w:rPr>
              <w:t>Описание вида разрешенного использования</w:t>
            </w:r>
          </w:p>
        </w:tc>
        <w:tc>
          <w:tcPr>
            <w:tcW w:w="850" w:type="dxa"/>
            <w:vAlign w:val="center"/>
          </w:tcPr>
          <w:p w:rsidR="00E34F0C" w:rsidRPr="00C20E2C" w:rsidRDefault="00E34F0C" w:rsidP="00E34F0C">
            <w:pPr>
              <w:ind w:firstLine="0"/>
              <w:jc w:val="center"/>
              <w:rPr>
                <w:b/>
                <w:sz w:val="24"/>
                <w:szCs w:val="24"/>
              </w:rPr>
            </w:pPr>
            <w:r w:rsidRPr="00C20E2C">
              <w:rPr>
                <w:b/>
                <w:sz w:val="24"/>
                <w:szCs w:val="24"/>
              </w:rPr>
              <w:t>Код</w:t>
            </w:r>
          </w:p>
        </w:tc>
        <w:tc>
          <w:tcPr>
            <w:tcW w:w="2835" w:type="dxa"/>
            <w:vAlign w:val="center"/>
          </w:tcPr>
          <w:p w:rsidR="00E34F0C" w:rsidRPr="00C20E2C" w:rsidRDefault="00E34F0C" w:rsidP="00E34F0C">
            <w:pPr>
              <w:ind w:firstLine="0"/>
              <w:jc w:val="center"/>
              <w:rPr>
                <w:b/>
                <w:sz w:val="24"/>
                <w:szCs w:val="24"/>
              </w:rPr>
            </w:pPr>
            <w:r w:rsidRPr="00C20E2C">
              <w:rPr>
                <w:b/>
                <w:sz w:val="24"/>
                <w:szCs w:val="24"/>
              </w:rPr>
              <w:t>Размещаемые объекты</w:t>
            </w:r>
          </w:p>
        </w:tc>
        <w:tc>
          <w:tcPr>
            <w:tcW w:w="11339" w:type="dxa"/>
            <w:vAlign w:val="center"/>
          </w:tcPr>
          <w:p w:rsidR="00E34F0C" w:rsidRPr="00C20E2C" w:rsidRDefault="00E34F0C" w:rsidP="00E34F0C">
            <w:pPr>
              <w:ind w:firstLine="0"/>
              <w:jc w:val="center"/>
              <w:rPr>
                <w:b/>
                <w:sz w:val="24"/>
                <w:szCs w:val="24"/>
              </w:rPr>
            </w:pPr>
            <w:r w:rsidRPr="00C20E2C">
              <w:rPr>
                <w:b/>
                <w:sz w:val="24"/>
                <w:szCs w:val="24"/>
              </w:rPr>
              <w:t>Предельные (минимальные и (или) максимальные) размеры земельных участков и предельные</w:t>
            </w:r>
          </w:p>
          <w:p w:rsidR="00E34F0C" w:rsidRPr="00C20E2C" w:rsidRDefault="00E34F0C" w:rsidP="00E34F0C">
            <w:pPr>
              <w:ind w:firstLine="0"/>
              <w:jc w:val="center"/>
              <w:rPr>
                <w:b/>
                <w:sz w:val="24"/>
                <w:szCs w:val="24"/>
              </w:rPr>
            </w:pPr>
            <w:r w:rsidRPr="00C20E2C">
              <w:rPr>
                <w:b/>
                <w:sz w:val="24"/>
                <w:szCs w:val="24"/>
              </w:rPr>
              <w:t>параметры разрешенного строительства, реконструкции объектов капитального строительства</w:t>
            </w:r>
          </w:p>
        </w:tc>
      </w:tr>
      <w:tr w:rsidR="00AD1DAB" w:rsidRPr="00C20E2C" w:rsidTr="00143279">
        <w:trPr>
          <w:trHeight w:val="20"/>
        </w:trPr>
        <w:tc>
          <w:tcPr>
            <w:tcW w:w="21828" w:type="dxa"/>
            <w:gridSpan w:val="5"/>
            <w:vAlign w:val="center"/>
          </w:tcPr>
          <w:p w:rsidR="00AD1DAB" w:rsidRPr="00C20E2C" w:rsidRDefault="00AD1DAB" w:rsidP="00143279">
            <w:pPr>
              <w:pStyle w:val="affffffc"/>
            </w:pPr>
            <w:r w:rsidRPr="00C20E2C">
              <w:t>Основные виды разрешённого использования</w:t>
            </w:r>
          </w:p>
        </w:tc>
      </w:tr>
      <w:tr w:rsidR="00AD1DAB" w:rsidRPr="00C20E2C" w:rsidTr="00AD1DAB">
        <w:trPr>
          <w:trHeight w:val="20"/>
        </w:trPr>
        <w:tc>
          <w:tcPr>
            <w:tcW w:w="2835" w:type="dxa"/>
            <w:vMerge w:val="restart"/>
          </w:tcPr>
          <w:p w:rsidR="00AD1DAB" w:rsidRPr="00C20E2C" w:rsidRDefault="00AD1DAB" w:rsidP="00E34F0C">
            <w:pPr>
              <w:pStyle w:val="affffff8"/>
              <w:ind w:firstLine="0"/>
              <w:jc w:val="center"/>
              <w:rPr>
                <w:sz w:val="24"/>
                <w:szCs w:val="24"/>
              </w:rPr>
            </w:pPr>
            <w:r w:rsidRPr="00C20E2C">
              <w:rPr>
                <w:sz w:val="24"/>
                <w:szCs w:val="24"/>
              </w:rPr>
              <w:t>Сельскохозяйственное использование</w:t>
            </w:r>
          </w:p>
        </w:tc>
        <w:tc>
          <w:tcPr>
            <w:tcW w:w="3969" w:type="dxa"/>
            <w:vMerge w:val="restart"/>
          </w:tcPr>
          <w:p w:rsidR="00AD1DAB" w:rsidRPr="00C20E2C" w:rsidRDefault="00AD1DAB" w:rsidP="00E34F0C">
            <w:pPr>
              <w:pStyle w:val="affffff8"/>
              <w:ind w:firstLine="0"/>
              <w:rPr>
                <w:sz w:val="24"/>
                <w:szCs w:val="24"/>
              </w:rPr>
            </w:pPr>
            <w:r w:rsidRPr="00C20E2C">
              <w:rPr>
                <w:sz w:val="24"/>
                <w:szCs w:val="24"/>
              </w:rPr>
              <w:t>Ведение сельского хозяйства.</w:t>
            </w:r>
          </w:p>
          <w:p w:rsidR="00AD1DAB" w:rsidRPr="00C20E2C" w:rsidRDefault="00AD1DAB" w:rsidP="00E34F0C">
            <w:pPr>
              <w:pStyle w:val="affffff8"/>
              <w:ind w:firstLine="0"/>
              <w:rPr>
                <w:sz w:val="24"/>
                <w:szCs w:val="24"/>
              </w:rPr>
            </w:pPr>
            <w:r w:rsidRPr="00C20E2C">
              <w:rPr>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sub_1011" w:history="1">
              <w:r w:rsidRPr="00C20E2C">
                <w:rPr>
                  <w:rStyle w:val="affffff3"/>
                  <w:sz w:val="24"/>
                  <w:szCs w:val="24"/>
                </w:rPr>
                <w:t>кодами 1.1 - 1.20</w:t>
              </w:r>
            </w:hyperlink>
            <w:r w:rsidRPr="00C20E2C">
              <w:rPr>
                <w:sz w:val="24"/>
                <w:szCs w:val="24"/>
              </w:rPr>
              <w:t>, в том числе размещение зданий и сооружений, используемых для хранения и переработки сельскохозяйственной продукции</w:t>
            </w:r>
          </w:p>
        </w:tc>
        <w:tc>
          <w:tcPr>
            <w:tcW w:w="850" w:type="dxa"/>
            <w:vMerge w:val="restart"/>
          </w:tcPr>
          <w:p w:rsidR="00AD1DAB" w:rsidRPr="00C20E2C" w:rsidRDefault="00AD1DAB" w:rsidP="00E34F0C">
            <w:pPr>
              <w:pStyle w:val="affffff8"/>
              <w:ind w:firstLine="0"/>
              <w:jc w:val="center"/>
              <w:rPr>
                <w:sz w:val="24"/>
                <w:szCs w:val="24"/>
              </w:rPr>
            </w:pPr>
            <w:r w:rsidRPr="00C20E2C">
              <w:rPr>
                <w:sz w:val="24"/>
                <w:szCs w:val="24"/>
              </w:rPr>
              <w:t>1.0</w:t>
            </w:r>
          </w:p>
        </w:tc>
        <w:tc>
          <w:tcPr>
            <w:tcW w:w="2835" w:type="dxa"/>
          </w:tcPr>
          <w:p w:rsidR="00AD1DAB" w:rsidRPr="00C20E2C" w:rsidRDefault="00AD1DAB" w:rsidP="00E34F0C">
            <w:pPr>
              <w:ind w:firstLine="0"/>
              <w:rPr>
                <w:sz w:val="24"/>
                <w:szCs w:val="24"/>
              </w:rPr>
            </w:pPr>
            <w:r w:rsidRPr="00C20E2C">
              <w:rPr>
                <w:sz w:val="24"/>
                <w:szCs w:val="24"/>
              </w:rPr>
              <w:t>Производственные и складские предприятия сельхозназначения</w:t>
            </w:r>
          </w:p>
        </w:tc>
        <w:tc>
          <w:tcPr>
            <w:tcW w:w="11339" w:type="dxa"/>
          </w:tcPr>
          <w:p w:rsidR="00AD1DAB" w:rsidRPr="00C20E2C" w:rsidRDefault="00AD1DAB" w:rsidP="00E34F0C">
            <w:pPr>
              <w:widowControl/>
              <w:tabs>
                <w:tab w:val="left" w:pos="429"/>
              </w:tabs>
              <w:suppressAutoHyphens w:val="0"/>
              <w:autoSpaceDE/>
              <w:ind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AD1DAB" w:rsidRPr="00C20E2C" w:rsidRDefault="00AD1DAB" w:rsidP="00E34F0C">
            <w:pPr>
              <w:widowControl/>
              <w:tabs>
                <w:tab w:val="left" w:pos="429"/>
              </w:tabs>
              <w:suppressAutoHyphens w:val="0"/>
              <w:autoSpaceDE/>
              <w:ind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AD1DAB" w:rsidRPr="00C20E2C" w:rsidRDefault="00AD1DAB" w:rsidP="00E34F0C">
            <w:pPr>
              <w:widowControl/>
              <w:tabs>
                <w:tab w:val="left" w:pos="429"/>
              </w:tabs>
              <w:suppressAutoHyphens w:val="0"/>
              <w:autoSpaceDE/>
              <w:ind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AD1DAB" w:rsidRPr="00C20E2C" w:rsidRDefault="00AD1DAB" w:rsidP="00E34F0C">
            <w:pPr>
              <w:widowControl/>
              <w:tabs>
                <w:tab w:val="left" w:pos="429"/>
              </w:tabs>
              <w:suppressAutoHyphens w:val="0"/>
              <w:autoSpaceDE/>
              <w:ind w:firstLine="0"/>
              <w:rPr>
                <w:sz w:val="24"/>
                <w:szCs w:val="24"/>
              </w:rPr>
            </w:pPr>
            <w:r w:rsidRPr="00C20E2C">
              <w:rPr>
                <w:iCs/>
                <w:sz w:val="24"/>
                <w:szCs w:val="24"/>
              </w:rPr>
              <w:t>Максимальный процент застройки – не нормируется</w:t>
            </w:r>
            <w:r w:rsidRPr="00C20E2C">
              <w:rPr>
                <w:sz w:val="24"/>
                <w:szCs w:val="24"/>
              </w:rPr>
              <w:t>.</w:t>
            </w:r>
          </w:p>
          <w:p w:rsidR="00AD1DAB" w:rsidRPr="00C20E2C" w:rsidRDefault="00AD1DAB" w:rsidP="00E34F0C">
            <w:pPr>
              <w:pStyle w:val="ab"/>
              <w:tabs>
                <w:tab w:val="left" w:pos="429"/>
              </w:tabs>
              <w:ind w:left="0" w:firstLine="0"/>
              <w:rPr>
                <w:sz w:val="24"/>
                <w:szCs w:val="24"/>
              </w:rPr>
            </w:pPr>
          </w:p>
        </w:tc>
      </w:tr>
      <w:tr w:rsidR="00AD1DAB" w:rsidRPr="00C20E2C" w:rsidTr="00AD1DAB">
        <w:trPr>
          <w:trHeight w:val="20"/>
        </w:trPr>
        <w:tc>
          <w:tcPr>
            <w:tcW w:w="2835" w:type="dxa"/>
            <w:vMerge/>
          </w:tcPr>
          <w:p w:rsidR="00AD1DAB" w:rsidRPr="00C20E2C" w:rsidRDefault="00AD1DAB" w:rsidP="00E34F0C">
            <w:pPr>
              <w:pStyle w:val="affffff8"/>
              <w:ind w:firstLine="0"/>
              <w:jc w:val="center"/>
              <w:rPr>
                <w:sz w:val="24"/>
                <w:szCs w:val="24"/>
              </w:rPr>
            </w:pPr>
          </w:p>
        </w:tc>
        <w:tc>
          <w:tcPr>
            <w:tcW w:w="3969" w:type="dxa"/>
            <w:vMerge/>
          </w:tcPr>
          <w:p w:rsidR="00AD1DAB" w:rsidRPr="00C20E2C" w:rsidRDefault="00AD1DAB" w:rsidP="00E34F0C">
            <w:pPr>
              <w:ind w:firstLine="0"/>
              <w:rPr>
                <w:sz w:val="24"/>
                <w:szCs w:val="24"/>
              </w:rPr>
            </w:pPr>
          </w:p>
        </w:tc>
        <w:tc>
          <w:tcPr>
            <w:tcW w:w="850" w:type="dxa"/>
            <w:vMerge/>
          </w:tcPr>
          <w:p w:rsidR="00AD1DAB" w:rsidRPr="00C20E2C" w:rsidRDefault="00AD1DAB" w:rsidP="00E34F0C">
            <w:pPr>
              <w:ind w:firstLine="0"/>
              <w:rPr>
                <w:sz w:val="24"/>
                <w:szCs w:val="24"/>
              </w:rPr>
            </w:pPr>
          </w:p>
        </w:tc>
        <w:tc>
          <w:tcPr>
            <w:tcW w:w="2835" w:type="dxa"/>
          </w:tcPr>
          <w:p w:rsidR="00AD1DAB" w:rsidRPr="00C20E2C" w:rsidRDefault="00AD1DAB" w:rsidP="00E34F0C">
            <w:pPr>
              <w:ind w:firstLine="0"/>
              <w:rPr>
                <w:sz w:val="24"/>
                <w:szCs w:val="24"/>
              </w:rPr>
            </w:pPr>
            <w:r w:rsidRPr="00C20E2C">
              <w:rPr>
                <w:sz w:val="24"/>
                <w:szCs w:val="24"/>
              </w:rPr>
              <w:t>Предприятия по ремонту сельхозтехники</w:t>
            </w:r>
          </w:p>
        </w:tc>
        <w:tc>
          <w:tcPr>
            <w:tcW w:w="11339" w:type="dxa"/>
          </w:tcPr>
          <w:p w:rsidR="00AD1DAB" w:rsidRPr="00C20E2C" w:rsidRDefault="00AD1DAB" w:rsidP="00E34F0C">
            <w:pPr>
              <w:widowControl/>
              <w:tabs>
                <w:tab w:val="left" w:pos="429"/>
              </w:tabs>
              <w:suppressAutoHyphens w:val="0"/>
              <w:autoSpaceDE/>
              <w:ind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AD1DAB" w:rsidRPr="00C20E2C" w:rsidRDefault="00AD1DAB" w:rsidP="00E34F0C">
            <w:pPr>
              <w:widowControl/>
              <w:tabs>
                <w:tab w:val="left" w:pos="429"/>
              </w:tabs>
              <w:suppressAutoHyphens w:val="0"/>
              <w:autoSpaceDE/>
              <w:ind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AD1DAB" w:rsidRPr="00C20E2C" w:rsidRDefault="00AD1DAB" w:rsidP="00E34F0C">
            <w:pPr>
              <w:widowControl/>
              <w:tabs>
                <w:tab w:val="left" w:pos="429"/>
              </w:tabs>
              <w:suppressAutoHyphens w:val="0"/>
              <w:autoSpaceDE/>
              <w:ind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AD1DAB" w:rsidRPr="00C20E2C" w:rsidRDefault="00AD1DAB" w:rsidP="00E34F0C">
            <w:pPr>
              <w:widowControl/>
              <w:tabs>
                <w:tab w:val="left" w:pos="429"/>
              </w:tabs>
              <w:suppressAutoHyphens w:val="0"/>
              <w:autoSpaceDE/>
              <w:ind w:firstLine="0"/>
              <w:rPr>
                <w:sz w:val="24"/>
                <w:szCs w:val="24"/>
              </w:rPr>
            </w:pPr>
            <w:r w:rsidRPr="00C20E2C">
              <w:rPr>
                <w:iCs/>
                <w:sz w:val="24"/>
                <w:szCs w:val="24"/>
              </w:rPr>
              <w:t>Максимальный процент застройки – не нормируется</w:t>
            </w:r>
            <w:r w:rsidRPr="00C20E2C">
              <w:rPr>
                <w:sz w:val="24"/>
                <w:szCs w:val="24"/>
              </w:rPr>
              <w:t>.</w:t>
            </w:r>
          </w:p>
          <w:p w:rsidR="00AD1DAB" w:rsidRPr="00C20E2C" w:rsidRDefault="00AD1DAB" w:rsidP="00E34F0C">
            <w:pPr>
              <w:pStyle w:val="ab"/>
              <w:ind w:left="0" w:firstLine="0"/>
              <w:rPr>
                <w:sz w:val="24"/>
                <w:szCs w:val="24"/>
              </w:rPr>
            </w:pPr>
          </w:p>
        </w:tc>
      </w:tr>
      <w:tr w:rsidR="00AD1DAB" w:rsidRPr="00C20E2C" w:rsidTr="00AD1DAB">
        <w:trPr>
          <w:trHeight w:val="20"/>
        </w:trPr>
        <w:tc>
          <w:tcPr>
            <w:tcW w:w="2835" w:type="dxa"/>
            <w:vMerge w:val="restart"/>
          </w:tcPr>
          <w:p w:rsidR="00AD1DAB" w:rsidRPr="00C20E2C" w:rsidRDefault="00AD1DAB" w:rsidP="00E34F0C">
            <w:pPr>
              <w:pStyle w:val="affffff8"/>
              <w:ind w:firstLine="0"/>
              <w:jc w:val="center"/>
              <w:rPr>
                <w:sz w:val="24"/>
                <w:szCs w:val="24"/>
              </w:rPr>
            </w:pPr>
            <w:r w:rsidRPr="00C20E2C">
              <w:rPr>
                <w:sz w:val="24"/>
                <w:szCs w:val="24"/>
              </w:rPr>
              <w:t>Выращивание зерновых и иных сельскохозяйственных культур</w:t>
            </w:r>
          </w:p>
        </w:tc>
        <w:tc>
          <w:tcPr>
            <w:tcW w:w="3969" w:type="dxa"/>
            <w:vMerge w:val="restart"/>
          </w:tcPr>
          <w:p w:rsidR="00AD1DAB" w:rsidRPr="00C20E2C" w:rsidRDefault="00AD1DAB" w:rsidP="00E34F0C">
            <w:pPr>
              <w:pStyle w:val="affffff8"/>
              <w:ind w:firstLine="0"/>
              <w:rPr>
                <w:sz w:val="24"/>
                <w:szCs w:val="24"/>
              </w:rPr>
            </w:pPr>
            <w:r w:rsidRPr="00C20E2C">
              <w:rPr>
                <w:sz w:val="24"/>
                <w:szCs w:val="24"/>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850" w:type="dxa"/>
            <w:vMerge w:val="restart"/>
          </w:tcPr>
          <w:p w:rsidR="00AD1DAB" w:rsidRPr="00C20E2C" w:rsidRDefault="00AD1DAB" w:rsidP="00E34F0C">
            <w:pPr>
              <w:pStyle w:val="affffff8"/>
              <w:ind w:firstLine="0"/>
              <w:jc w:val="center"/>
              <w:rPr>
                <w:sz w:val="24"/>
                <w:szCs w:val="24"/>
              </w:rPr>
            </w:pPr>
            <w:r w:rsidRPr="00C20E2C">
              <w:rPr>
                <w:sz w:val="24"/>
                <w:szCs w:val="24"/>
              </w:rPr>
              <w:t>1.2</w:t>
            </w:r>
          </w:p>
        </w:tc>
        <w:tc>
          <w:tcPr>
            <w:tcW w:w="2835" w:type="dxa"/>
          </w:tcPr>
          <w:p w:rsidR="00AD1DAB" w:rsidRPr="00C20E2C" w:rsidRDefault="00AD1DAB" w:rsidP="00E34F0C">
            <w:pPr>
              <w:ind w:firstLine="0"/>
              <w:rPr>
                <w:sz w:val="24"/>
                <w:szCs w:val="24"/>
              </w:rPr>
            </w:pPr>
            <w:r w:rsidRPr="00C20E2C">
              <w:rPr>
                <w:sz w:val="24"/>
                <w:szCs w:val="24"/>
              </w:rPr>
              <w:t>Поля и участки для выращивания сельхозпродукции</w:t>
            </w:r>
          </w:p>
        </w:tc>
        <w:tc>
          <w:tcPr>
            <w:tcW w:w="11339" w:type="dxa"/>
            <w:vMerge w:val="restart"/>
          </w:tcPr>
          <w:p w:rsidR="00AD1DAB" w:rsidRPr="00C20E2C" w:rsidRDefault="00AD1DAB" w:rsidP="00E34F0C">
            <w:pPr>
              <w:widowControl/>
              <w:tabs>
                <w:tab w:val="left" w:pos="429"/>
              </w:tabs>
              <w:suppressAutoHyphens w:val="0"/>
              <w:autoSpaceDE/>
              <w:ind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AD1DAB" w:rsidRPr="00C20E2C" w:rsidRDefault="00AD1DAB" w:rsidP="00E34F0C">
            <w:pPr>
              <w:widowControl/>
              <w:tabs>
                <w:tab w:val="left" w:pos="429"/>
              </w:tabs>
              <w:suppressAutoHyphens w:val="0"/>
              <w:autoSpaceDE/>
              <w:ind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AD1DAB" w:rsidRPr="00C20E2C" w:rsidRDefault="00AD1DAB" w:rsidP="00E34F0C">
            <w:pPr>
              <w:widowControl/>
              <w:tabs>
                <w:tab w:val="left" w:pos="429"/>
              </w:tabs>
              <w:suppressAutoHyphens w:val="0"/>
              <w:autoSpaceDE/>
              <w:ind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AD1DAB" w:rsidRPr="00C20E2C" w:rsidRDefault="00AD1DAB" w:rsidP="00E34F0C">
            <w:pPr>
              <w:widowControl/>
              <w:tabs>
                <w:tab w:val="left" w:pos="429"/>
              </w:tabs>
              <w:suppressAutoHyphens w:val="0"/>
              <w:autoSpaceDE/>
              <w:ind w:firstLine="0"/>
              <w:rPr>
                <w:sz w:val="24"/>
                <w:szCs w:val="24"/>
              </w:rPr>
            </w:pPr>
            <w:r w:rsidRPr="00C20E2C">
              <w:rPr>
                <w:iCs/>
                <w:sz w:val="24"/>
                <w:szCs w:val="24"/>
              </w:rPr>
              <w:t>Максимальный процент застройки</w:t>
            </w:r>
            <w:r w:rsidRPr="00C20E2C">
              <w:rPr>
                <w:sz w:val="24"/>
                <w:szCs w:val="24"/>
              </w:rPr>
              <w:t xml:space="preserve"> – </w:t>
            </w:r>
            <w:r w:rsidRPr="00C20E2C">
              <w:rPr>
                <w:b/>
                <w:sz w:val="24"/>
                <w:szCs w:val="24"/>
              </w:rPr>
              <w:t>0 %.</w:t>
            </w:r>
          </w:p>
          <w:p w:rsidR="00AD1DAB" w:rsidRPr="00C20E2C" w:rsidRDefault="00AD1DAB" w:rsidP="00E34F0C">
            <w:pPr>
              <w:pStyle w:val="ab"/>
              <w:ind w:left="0" w:firstLine="0"/>
              <w:rPr>
                <w:sz w:val="24"/>
                <w:szCs w:val="24"/>
              </w:rPr>
            </w:pPr>
          </w:p>
        </w:tc>
      </w:tr>
      <w:tr w:rsidR="00AD1DAB" w:rsidRPr="00C20E2C" w:rsidTr="00AD1DAB">
        <w:trPr>
          <w:trHeight w:val="20"/>
        </w:trPr>
        <w:tc>
          <w:tcPr>
            <w:tcW w:w="2835" w:type="dxa"/>
            <w:vMerge/>
          </w:tcPr>
          <w:p w:rsidR="00AD1DAB" w:rsidRPr="00C20E2C" w:rsidRDefault="00AD1DAB" w:rsidP="00E34F0C">
            <w:pPr>
              <w:widowControl/>
              <w:suppressAutoHyphens w:val="0"/>
              <w:autoSpaceDE/>
              <w:ind w:firstLine="0"/>
              <w:contextualSpacing w:val="0"/>
              <w:rPr>
                <w:sz w:val="24"/>
                <w:szCs w:val="24"/>
              </w:rPr>
            </w:pPr>
          </w:p>
        </w:tc>
        <w:tc>
          <w:tcPr>
            <w:tcW w:w="3969" w:type="dxa"/>
            <w:vMerge/>
          </w:tcPr>
          <w:p w:rsidR="00AD1DAB" w:rsidRPr="00C20E2C" w:rsidRDefault="00AD1DAB" w:rsidP="00E34F0C">
            <w:pPr>
              <w:ind w:firstLine="0"/>
              <w:rPr>
                <w:sz w:val="24"/>
                <w:szCs w:val="24"/>
              </w:rPr>
            </w:pPr>
          </w:p>
        </w:tc>
        <w:tc>
          <w:tcPr>
            <w:tcW w:w="850" w:type="dxa"/>
            <w:vMerge/>
          </w:tcPr>
          <w:p w:rsidR="00AD1DAB" w:rsidRPr="00C20E2C" w:rsidRDefault="00AD1DAB" w:rsidP="00E34F0C">
            <w:pPr>
              <w:ind w:firstLine="0"/>
              <w:rPr>
                <w:sz w:val="24"/>
                <w:szCs w:val="24"/>
              </w:rPr>
            </w:pPr>
          </w:p>
        </w:tc>
        <w:tc>
          <w:tcPr>
            <w:tcW w:w="2835" w:type="dxa"/>
          </w:tcPr>
          <w:p w:rsidR="00AD1DAB" w:rsidRPr="00C20E2C" w:rsidRDefault="00AD1DAB" w:rsidP="00E34F0C">
            <w:pPr>
              <w:ind w:firstLine="0"/>
              <w:rPr>
                <w:sz w:val="24"/>
                <w:szCs w:val="24"/>
              </w:rPr>
            </w:pPr>
            <w:r w:rsidRPr="00C20E2C">
              <w:rPr>
                <w:sz w:val="24"/>
                <w:szCs w:val="24"/>
              </w:rPr>
              <w:t>Пашни, луга, пастбища, участки многолетних насаждений</w:t>
            </w:r>
          </w:p>
        </w:tc>
        <w:tc>
          <w:tcPr>
            <w:tcW w:w="11339" w:type="dxa"/>
            <w:vMerge/>
          </w:tcPr>
          <w:p w:rsidR="00AD1DAB" w:rsidRPr="00C20E2C" w:rsidRDefault="00AD1DAB" w:rsidP="00E34F0C">
            <w:pPr>
              <w:suppressAutoHyphens w:val="0"/>
              <w:autoSpaceDE/>
              <w:ind w:firstLine="0"/>
              <w:rPr>
                <w:sz w:val="24"/>
                <w:szCs w:val="24"/>
              </w:rPr>
            </w:pPr>
          </w:p>
        </w:tc>
      </w:tr>
      <w:tr w:rsidR="00DB61E5" w:rsidRPr="00C20E2C" w:rsidTr="00AD1DAB">
        <w:trPr>
          <w:trHeight w:val="20"/>
        </w:trPr>
        <w:tc>
          <w:tcPr>
            <w:tcW w:w="2835" w:type="dxa"/>
          </w:tcPr>
          <w:p w:rsidR="00DB61E5" w:rsidRPr="00C20E2C" w:rsidRDefault="00DB61E5" w:rsidP="00DB61E5">
            <w:pPr>
              <w:pStyle w:val="affffff8"/>
              <w:ind w:firstLine="0"/>
              <w:jc w:val="center"/>
              <w:rPr>
                <w:sz w:val="24"/>
                <w:szCs w:val="24"/>
              </w:rPr>
            </w:pPr>
            <w:r w:rsidRPr="00C20E2C">
              <w:rPr>
                <w:sz w:val="24"/>
                <w:szCs w:val="24"/>
              </w:rPr>
              <w:t>Сенокошение</w:t>
            </w:r>
          </w:p>
        </w:tc>
        <w:tc>
          <w:tcPr>
            <w:tcW w:w="3969" w:type="dxa"/>
          </w:tcPr>
          <w:p w:rsidR="00DB61E5" w:rsidRPr="00C20E2C" w:rsidRDefault="00DB61E5" w:rsidP="00DB61E5">
            <w:pPr>
              <w:pStyle w:val="affffff8"/>
              <w:ind w:firstLine="0"/>
              <w:rPr>
                <w:sz w:val="24"/>
                <w:szCs w:val="24"/>
              </w:rPr>
            </w:pPr>
            <w:r w:rsidRPr="00C20E2C">
              <w:rPr>
                <w:sz w:val="24"/>
                <w:szCs w:val="24"/>
              </w:rPr>
              <w:t>Сенокосы. Кошение трав, сбор и заготовка сена.</w:t>
            </w:r>
          </w:p>
        </w:tc>
        <w:tc>
          <w:tcPr>
            <w:tcW w:w="850" w:type="dxa"/>
          </w:tcPr>
          <w:p w:rsidR="00DB61E5" w:rsidRPr="00C20E2C" w:rsidRDefault="00DB61E5" w:rsidP="00DB61E5">
            <w:pPr>
              <w:pStyle w:val="affffff8"/>
              <w:ind w:firstLine="0"/>
              <w:jc w:val="center"/>
              <w:rPr>
                <w:sz w:val="24"/>
                <w:szCs w:val="24"/>
              </w:rPr>
            </w:pPr>
            <w:r w:rsidRPr="00C20E2C">
              <w:rPr>
                <w:sz w:val="24"/>
                <w:szCs w:val="24"/>
              </w:rPr>
              <w:t>1.19</w:t>
            </w:r>
          </w:p>
        </w:tc>
        <w:tc>
          <w:tcPr>
            <w:tcW w:w="2835" w:type="dxa"/>
          </w:tcPr>
          <w:p w:rsidR="00DB61E5" w:rsidRPr="00C20E2C" w:rsidRDefault="00DB61E5" w:rsidP="00DB61E5">
            <w:pPr>
              <w:ind w:firstLine="0"/>
              <w:rPr>
                <w:sz w:val="24"/>
                <w:szCs w:val="24"/>
              </w:rPr>
            </w:pPr>
            <w:r w:rsidRPr="00C20E2C">
              <w:rPr>
                <w:sz w:val="24"/>
                <w:szCs w:val="24"/>
              </w:rPr>
              <w:t>Сенокосы. Кошение трав, сбор и заготовка сена.</w:t>
            </w:r>
          </w:p>
        </w:tc>
        <w:tc>
          <w:tcPr>
            <w:tcW w:w="11339" w:type="dxa"/>
            <w:vMerge/>
          </w:tcPr>
          <w:p w:rsidR="00DB61E5" w:rsidRPr="00C20E2C" w:rsidRDefault="00DB61E5" w:rsidP="00DB61E5">
            <w:pPr>
              <w:suppressAutoHyphens w:val="0"/>
              <w:autoSpaceDE/>
              <w:ind w:firstLine="0"/>
              <w:rPr>
                <w:sz w:val="24"/>
                <w:szCs w:val="24"/>
              </w:rPr>
            </w:pPr>
          </w:p>
        </w:tc>
      </w:tr>
      <w:tr w:rsidR="00DB61E5" w:rsidRPr="00C20E2C" w:rsidTr="00AD1DAB">
        <w:trPr>
          <w:trHeight w:val="20"/>
        </w:trPr>
        <w:tc>
          <w:tcPr>
            <w:tcW w:w="2835" w:type="dxa"/>
          </w:tcPr>
          <w:p w:rsidR="00DB61E5" w:rsidRPr="00C20E2C" w:rsidRDefault="00DB61E5" w:rsidP="00DB61E5">
            <w:pPr>
              <w:pStyle w:val="affffff8"/>
              <w:ind w:firstLine="0"/>
              <w:jc w:val="center"/>
              <w:rPr>
                <w:sz w:val="24"/>
                <w:szCs w:val="24"/>
              </w:rPr>
            </w:pPr>
            <w:r w:rsidRPr="00C20E2C">
              <w:rPr>
                <w:sz w:val="24"/>
                <w:szCs w:val="24"/>
              </w:rPr>
              <w:t>Выпас сельскохозяйственных животных</w:t>
            </w:r>
          </w:p>
        </w:tc>
        <w:tc>
          <w:tcPr>
            <w:tcW w:w="3969" w:type="dxa"/>
          </w:tcPr>
          <w:p w:rsidR="00DB61E5" w:rsidRPr="00C20E2C" w:rsidRDefault="00DB61E5" w:rsidP="00DB61E5">
            <w:pPr>
              <w:pStyle w:val="affffff8"/>
              <w:ind w:firstLine="0"/>
              <w:rPr>
                <w:sz w:val="24"/>
                <w:szCs w:val="24"/>
              </w:rPr>
            </w:pPr>
            <w:r w:rsidRPr="00C20E2C">
              <w:rPr>
                <w:sz w:val="24"/>
                <w:szCs w:val="24"/>
              </w:rPr>
              <w:t>Пастбища. Выпас сельскохозяйственных животных.</w:t>
            </w:r>
          </w:p>
        </w:tc>
        <w:tc>
          <w:tcPr>
            <w:tcW w:w="850" w:type="dxa"/>
          </w:tcPr>
          <w:p w:rsidR="00DB61E5" w:rsidRPr="00C20E2C" w:rsidRDefault="00DB61E5" w:rsidP="00DB61E5">
            <w:pPr>
              <w:pStyle w:val="affffff8"/>
              <w:ind w:firstLine="0"/>
              <w:jc w:val="center"/>
              <w:rPr>
                <w:sz w:val="24"/>
                <w:szCs w:val="24"/>
              </w:rPr>
            </w:pPr>
            <w:r w:rsidRPr="00C20E2C">
              <w:rPr>
                <w:sz w:val="24"/>
                <w:szCs w:val="24"/>
              </w:rPr>
              <w:t>1.20</w:t>
            </w:r>
          </w:p>
        </w:tc>
        <w:tc>
          <w:tcPr>
            <w:tcW w:w="2835" w:type="dxa"/>
          </w:tcPr>
          <w:p w:rsidR="00DB61E5" w:rsidRPr="00C20E2C" w:rsidRDefault="00DB61E5" w:rsidP="00DB61E5">
            <w:pPr>
              <w:ind w:firstLine="0"/>
              <w:rPr>
                <w:sz w:val="24"/>
                <w:szCs w:val="24"/>
              </w:rPr>
            </w:pPr>
            <w:r w:rsidRPr="00C20E2C">
              <w:rPr>
                <w:sz w:val="24"/>
                <w:szCs w:val="24"/>
              </w:rPr>
              <w:t>Пастбища. Выпас сельскохозяйственных животных.</w:t>
            </w:r>
          </w:p>
        </w:tc>
        <w:tc>
          <w:tcPr>
            <w:tcW w:w="11339" w:type="dxa"/>
            <w:vMerge/>
          </w:tcPr>
          <w:p w:rsidR="00DB61E5" w:rsidRPr="00C20E2C" w:rsidRDefault="00DB61E5" w:rsidP="00DB61E5">
            <w:pPr>
              <w:suppressAutoHyphens w:val="0"/>
              <w:autoSpaceDE/>
              <w:ind w:firstLine="0"/>
              <w:rPr>
                <w:sz w:val="24"/>
                <w:szCs w:val="24"/>
              </w:rPr>
            </w:pPr>
          </w:p>
        </w:tc>
      </w:tr>
      <w:tr w:rsidR="00DB61E5" w:rsidRPr="00C20E2C" w:rsidTr="00AD1DAB">
        <w:trPr>
          <w:trHeight w:val="20"/>
        </w:trPr>
        <w:tc>
          <w:tcPr>
            <w:tcW w:w="2835" w:type="dxa"/>
          </w:tcPr>
          <w:p w:rsidR="00DB61E5" w:rsidRPr="00C20E2C" w:rsidRDefault="00DB61E5" w:rsidP="00DB61E5">
            <w:pPr>
              <w:pStyle w:val="affffff8"/>
              <w:ind w:firstLine="0"/>
              <w:jc w:val="center"/>
              <w:rPr>
                <w:sz w:val="24"/>
                <w:szCs w:val="24"/>
              </w:rPr>
            </w:pPr>
            <w:r w:rsidRPr="00C20E2C">
              <w:rPr>
                <w:sz w:val="24"/>
                <w:szCs w:val="24"/>
              </w:rPr>
              <w:t>Овощеводство</w:t>
            </w:r>
          </w:p>
        </w:tc>
        <w:tc>
          <w:tcPr>
            <w:tcW w:w="3969" w:type="dxa"/>
          </w:tcPr>
          <w:p w:rsidR="00DB61E5" w:rsidRPr="00C20E2C" w:rsidRDefault="00DB61E5" w:rsidP="00DB61E5">
            <w:pPr>
              <w:pStyle w:val="affffff8"/>
              <w:ind w:firstLine="0"/>
              <w:rPr>
                <w:sz w:val="24"/>
                <w:szCs w:val="24"/>
              </w:rPr>
            </w:pPr>
            <w:r w:rsidRPr="00C20E2C">
              <w:rPr>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850" w:type="dxa"/>
          </w:tcPr>
          <w:p w:rsidR="00DB61E5" w:rsidRPr="00C20E2C" w:rsidRDefault="00DB61E5" w:rsidP="00DB61E5">
            <w:pPr>
              <w:pStyle w:val="affffff8"/>
              <w:ind w:firstLine="0"/>
              <w:jc w:val="center"/>
              <w:rPr>
                <w:sz w:val="24"/>
                <w:szCs w:val="24"/>
              </w:rPr>
            </w:pPr>
            <w:r w:rsidRPr="00C20E2C">
              <w:rPr>
                <w:sz w:val="24"/>
                <w:szCs w:val="24"/>
              </w:rPr>
              <w:t>1.3</w:t>
            </w:r>
          </w:p>
        </w:tc>
        <w:tc>
          <w:tcPr>
            <w:tcW w:w="2835" w:type="dxa"/>
          </w:tcPr>
          <w:p w:rsidR="00DB61E5" w:rsidRPr="00C20E2C" w:rsidRDefault="00DB61E5" w:rsidP="00DB61E5">
            <w:pPr>
              <w:ind w:firstLine="0"/>
              <w:rPr>
                <w:sz w:val="24"/>
                <w:szCs w:val="24"/>
              </w:rPr>
            </w:pPr>
            <w:r w:rsidRPr="00C20E2C">
              <w:rPr>
                <w:sz w:val="24"/>
                <w:szCs w:val="24"/>
              </w:rPr>
              <w:t>Сельскохозяйственные земли, связанные с производством картофеля, листовых, плодовых, луковичных и бахчевых сельскохозяйственных культур, в том числе с использованием теплиц</w:t>
            </w:r>
          </w:p>
        </w:tc>
        <w:tc>
          <w:tcPr>
            <w:tcW w:w="11339" w:type="dxa"/>
            <w:vMerge/>
          </w:tcPr>
          <w:p w:rsidR="00DB61E5" w:rsidRPr="00C20E2C" w:rsidRDefault="00DB61E5" w:rsidP="00DB61E5">
            <w:pPr>
              <w:suppressAutoHyphens w:val="0"/>
              <w:autoSpaceDE/>
              <w:ind w:firstLine="0"/>
              <w:rPr>
                <w:sz w:val="24"/>
                <w:szCs w:val="24"/>
              </w:rPr>
            </w:pPr>
          </w:p>
        </w:tc>
      </w:tr>
      <w:tr w:rsidR="00DB61E5" w:rsidRPr="00C20E2C" w:rsidTr="00AD1DAB">
        <w:trPr>
          <w:trHeight w:val="20"/>
        </w:trPr>
        <w:tc>
          <w:tcPr>
            <w:tcW w:w="2835" w:type="dxa"/>
          </w:tcPr>
          <w:p w:rsidR="00DB61E5" w:rsidRPr="00C20E2C" w:rsidRDefault="00DB61E5" w:rsidP="00DB61E5">
            <w:pPr>
              <w:pStyle w:val="affffff8"/>
              <w:ind w:firstLine="0"/>
              <w:jc w:val="center"/>
              <w:rPr>
                <w:sz w:val="24"/>
                <w:szCs w:val="24"/>
              </w:rPr>
            </w:pPr>
            <w:r w:rsidRPr="00C20E2C">
              <w:rPr>
                <w:sz w:val="24"/>
                <w:szCs w:val="24"/>
              </w:rPr>
              <w:t>Садоводство</w:t>
            </w:r>
          </w:p>
        </w:tc>
        <w:tc>
          <w:tcPr>
            <w:tcW w:w="3969" w:type="dxa"/>
          </w:tcPr>
          <w:p w:rsidR="00DB61E5" w:rsidRPr="00C20E2C" w:rsidRDefault="00DB61E5" w:rsidP="00DB61E5">
            <w:pPr>
              <w:pStyle w:val="affffff8"/>
              <w:ind w:firstLine="0"/>
              <w:rPr>
                <w:sz w:val="24"/>
                <w:szCs w:val="24"/>
              </w:rPr>
            </w:pPr>
            <w:r w:rsidRPr="00C20E2C">
              <w:rPr>
                <w:sz w:val="24"/>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850" w:type="dxa"/>
          </w:tcPr>
          <w:p w:rsidR="00DB61E5" w:rsidRPr="00C20E2C" w:rsidRDefault="00DB61E5" w:rsidP="00DB61E5">
            <w:pPr>
              <w:pStyle w:val="affffff8"/>
              <w:ind w:firstLine="0"/>
              <w:jc w:val="center"/>
              <w:rPr>
                <w:sz w:val="24"/>
                <w:szCs w:val="24"/>
              </w:rPr>
            </w:pPr>
            <w:r w:rsidRPr="00C20E2C">
              <w:rPr>
                <w:sz w:val="24"/>
                <w:szCs w:val="24"/>
              </w:rPr>
              <w:t>1.5</w:t>
            </w:r>
          </w:p>
        </w:tc>
        <w:tc>
          <w:tcPr>
            <w:tcW w:w="2835" w:type="dxa"/>
          </w:tcPr>
          <w:p w:rsidR="00DB61E5" w:rsidRPr="00C20E2C" w:rsidRDefault="00DB61E5" w:rsidP="00DB61E5">
            <w:pPr>
              <w:ind w:firstLine="0"/>
              <w:rPr>
                <w:sz w:val="24"/>
                <w:szCs w:val="24"/>
              </w:rPr>
            </w:pPr>
            <w:r w:rsidRPr="00C20E2C">
              <w:rPr>
                <w:sz w:val="24"/>
                <w:szCs w:val="24"/>
              </w:rPr>
              <w:t>Сельскохозяйственные земли, связанные с выращиванием многолетних плодовых и ягодных культур, винограда и иных многолетних культур</w:t>
            </w:r>
          </w:p>
        </w:tc>
        <w:tc>
          <w:tcPr>
            <w:tcW w:w="11339" w:type="dxa"/>
            <w:vMerge/>
          </w:tcPr>
          <w:p w:rsidR="00DB61E5" w:rsidRPr="00C20E2C" w:rsidRDefault="00DB61E5" w:rsidP="00DB61E5">
            <w:pPr>
              <w:suppressAutoHyphens w:val="0"/>
              <w:autoSpaceDE/>
              <w:ind w:firstLine="0"/>
              <w:rPr>
                <w:sz w:val="24"/>
                <w:szCs w:val="24"/>
              </w:rPr>
            </w:pPr>
          </w:p>
        </w:tc>
      </w:tr>
      <w:tr w:rsidR="00DB61E5" w:rsidRPr="00C20E2C" w:rsidTr="00AD1DAB">
        <w:trPr>
          <w:trHeight w:val="20"/>
        </w:trPr>
        <w:tc>
          <w:tcPr>
            <w:tcW w:w="2835" w:type="dxa"/>
          </w:tcPr>
          <w:p w:rsidR="00DB61E5" w:rsidRPr="00C20E2C" w:rsidRDefault="00DB61E5" w:rsidP="00DB61E5">
            <w:pPr>
              <w:pStyle w:val="affffff8"/>
              <w:ind w:firstLine="0"/>
              <w:jc w:val="center"/>
              <w:rPr>
                <w:sz w:val="24"/>
                <w:szCs w:val="24"/>
              </w:rPr>
            </w:pPr>
            <w:bookmarkStart w:id="112" w:name="sub_10116"/>
            <w:r w:rsidRPr="00C20E2C">
              <w:rPr>
                <w:sz w:val="24"/>
                <w:szCs w:val="24"/>
              </w:rPr>
              <w:t>Ведение личного подсобного хозяйства на полевых участках</w:t>
            </w:r>
            <w:bookmarkEnd w:id="112"/>
          </w:p>
        </w:tc>
        <w:tc>
          <w:tcPr>
            <w:tcW w:w="3969" w:type="dxa"/>
          </w:tcPr>
          <w:p w:rsidR="00DB61E5" w:rsidRPr="00C20E2C" w:rsidRDefault="00DB61E5" w:rsidP="00DB61E5">
            <w:pPr>
              <w:pStyle w:val="affffff8"/>
              <w:ind w:firstLine="0"/>
              <w:rPr>
                <w:sz w:val="24"/>
                <w:szCs w:val="24"/>
              </w:rPr>
            </w:pPr>
            <w:r w:rsidRPr="00C20E2C">
              <w:rPr>
                <w:sz w:val="24"/>
                <w:szCs w:val="24"/>
              </w:rPr>
              <w:t>Производство сельскохозяйственной продукции без права возведения объектов капитального строительства</w:t>
            </w:r>
          </w:p>
        </w:tc>
        <w:tc>
          <w:tcPr>
            <w:tcW w:w="850" w:type="dxa"/>
          </w:tcPr>
          <w:p w:rsidR="00DB61E5" w:rsidRPr="00C20E2C" w:rsidRDefault="00DB61E5" w:rsidP="00DB61E5">
            <w:pPr>
              <w:pStyle w:val="affffff8"/>
              <w:ind w:firstLine="0"/>
              <w:jc w:val="center"/>
              <w:rPr>
                <w:sz w:val="24"/>
                <w:szCs w:val="24"/>
              </w:rPr>
            </w:pPr>
            <w:r w:rsidRPr="00C20E2C">
              <w:rPr>
                <w:sz w:val="24"/>
                <w:szCs w:val="24"/>
              </w:rPr>
              <w:t>1.16</w:t>
            </w:r>
          </w:p>
        </w:tc>
        <w:tc>
          <w:tcPr>
            <w:tcW w:w="2835" w:type="dxa"/>
          </w:tcPr>
          <w:p w:rsidR="00DB61E5" w:rsidRPr="00C20E2C" w:rsidRDefault="00DB61E5" w:rsidP="00DB61E5">
            <w:pPr>
              <w:pStyle w:val="ConsPlusNormal"/>
              <w:ind w:firstLine="0"/>
              <w:jc w:val="both"/>
              <w:rPr>
                <w:rFonts w:ascii="Times New Roman" w:hAnsi="Times New Roman" w:cs="Times New Roman"/>
                <w:sz w:val="24"/>
                <w:szCs w:val="24"/>
              </w:rPr>
            </w:pPr>
            <w:r w:rsidRPr="00C20E2C">
              <w:rPr>
                <w:rFonts w:ascii="Times New Roman" w:hAnsi="Times New Roman" w:cs="Times New Roman"/>
                <w:sz w:val="24"/>
                <w:szCs w:val="24"/>
              </w:rPr>
              <w:t>Производство сельскохозяйственной продукции</w:t>
            </w:r>
          </w:p>
          <w:p w:rsidR="00DB61E5" w:rsidRPr="00C20E2C" w:rsidRDefault="00DB61E5" w:rsidP="00DB61E5">
            <w:pPr>
              <w:pStyle w:val="ConsPlusNormal"/>
              <w:ind w:firstLine="0"/>
              <w:jc w:val="both"/>
              <w:rPr>
                <w:rFonts w:ascii="Times New Roman" w:hAnsi="Times New Roman" w:cs="Times New Roman"/>
                <w:sz w:val="24"/>
                <w:szCs w:val="24"/>
              </w:rPr>
            </w:pPr>
            <w:r w:rsidRPr="00C20E2C">
              <w:rPr>
                <w:rFonts w:ascii="Times New Roman" w:hAnsi="Times New Roman" w:cs="Times New Roman"/>
                <w:sz w:val="24"/>
                <w:szCs w:val="24"/>
              </w:rPr>
              <w:t xml:space="preserve"> </w:t>
            </w:r>
          </w:p>
        </w:tc>
        <w:tc>
          <w:tcPr>
            <w:tcW w:w="11339" w:type="dxa"/>
          </w:tcPr>
          <w:p w:rsidR="00DB61E5" w:rsidRPr="00C20E2C" w:rsidRDefault="00DB61E5" w:rsidP="00DB61E5">
            <w:pPr>
              <w:widowControl/>
              <w:suppressAutoHyphens w:val="0"/>
              <w:autoSpaceDE/>
              <w:ind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DB61E5" w:rsidRPr="00C20E2C" w:rsidRDefault="00DB61E5" w:rsidP="00DB61E5">
            <w:pPr>
              <w:widowControl/>
              <w:suppressAutoHyphens w:val="0"/>
              <w:autoSpaceDE/>
              <w:ind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DB61E5" w:rsidRPr="00C20E2C" w:rsidRDefault="00DB61E5" w:rsidP="00DB61E5">
            <w:pPr>
              <w:widowControl/>
              <w:suppressAutoHyphens w:val="0"/>
              <w:autoSpaceDE/>
              <w:ind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DB61E5" w:rsidRPr="00C20E2C" w:rsidRDefault="00DB61E5" w:rsidP="00DB61E5">
            <w:pPr>
              <w:widowControl/>
              <w:suppressAutoHyphens w:val="0"/>
              <w:autoSpaceDE/>
              <w:ind w:firstLine="0"/>
              <w:rPr>
                <w:sz w:val="24"/>
                <w:szCs w:val="24"/>
              </w:rPr>
            </w:pPr>
            <w:r w:rsidRPr="00C20E2C">
              <w:rPr>
                <w:iCs/>
                <w:sz w:val="24"/>
                <w:szCs w:val="24"/>
              </w:rPr>
              <w:t>Максимальный процент застройки</w:t>
            </w:r>
            <w:r w:rsidRPr="00C20E2C">
              <w:rPr>
                <w:sz w:val="24"/>
                <w:szCs w:val="24"/>
              </w:rPr>
              <w:t xml:space="preserve"> – </w:t>
            </w:r>
            <w:r w:rsidRPr="00C20E2C">
              <w:rPr>
                <w:b/>
                <w:sz w:val="24"/>
                <w:szCs w:val="24"/>
              </w:rPr>
              <w:t>0 %.</w:t>
            </w:r>
          </w:p>
          <w:p w:rsidR="00DB61E5" w:rsidRPr="00C20E2C" w:rsidRDefault="00DB61E5" w:rsidP="00DB61E5">
            <w:pPr>
              <w:widowControl/>
              <w:suppressAutoHyphens w:val="0"/>
              <w:autoSpaceDE/>
              <w:ind w:firstLine="0"/>
              <w:contextualSpacing w:val="0"/>
              <w:rPr>
                <w:sz w:val="24"/>
                <w:szCs w:val="24"/>
              </w:rPr>
            </w:pPr>
            <w:r w:rsidRPr="00C20E2C">
              <w:rPr>
                <w:sz w:val="24"/>
                <w:szCs w:val="24"/>
              </w:rPr>
              <w:t>Производство сельскохозяйственной продукции без права возведения объектов капитального строительства.</w:t>
            </w:r>
          </w:p>
        </w:tc>
      </w:tr>
      <w:tr w:rsidR="00DB61E5" w:rsidRPr="00C20E2C" w:rsidTr="00AD1DAB">
        <w:trPr>
          <w:trHeight w:val="20"/>
        </w:trPr>
        <w:tc>
          <w:tcPr>
            <w:tcW w:w="2835" w:type="dxa"/>
          </w:tcPr>
          <w:p w:rsidR="00DB61E5" w:rsidRPr="00C20E2C" w:rsidRDefault="00DB61E5" w:rsidP="00DB61E5">
            <w:pPr>
              <w:pStyle w:val="affffff8"/>
              <w:ind w:firstLine="0"/>
              <w:jc w:val="center"/>
              <w:rPr>
                <w:sz w:val="24"/>
                <w:szCs w:val="24"/>
              </w:rPr>
            </w:pPr>
            <w:r w:rsidRPr="00C20E2C">
              <w:rPr>
                <w:sz w:val="24"/>
                <w:szCs w:val="24"/>
              </w:rPr>
              <w:t>Коммунальное обслуживание</w:t>
            </w:r>
          </w:p>
        </w:tc>
        <w:tc>
          <w:tcPr>
            <w:tcW w:w="3969" w:type="dxa"/>
          </w:tcPr>
          <w:p w:rsidR="00DB61E5" w:rsidRPr="00C20E2C" w:rsidRDefault="00DB61E5" w:rsidP="00DB61E5">
            <w:pPr>
              <w:pStyle w:val="affffff8"/>
              <w:ind w:firstLine="0"/>
              <w:rPr>
                <w:sz w:val="24"/>
                <w:szCs w:val="24"/>
              </w:rPr>
            </w:pPr>
            <w:r w:rsidRPr="00C20E2C">
              <w:rPr>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C20E2C">
                <w:rPr>
                  <w:rStyle w:val="affffff3"/>
                  <w:sz w:val="24"/>
                  <w:szCs w:val="24"/>
                </w:rPr>
                <w:t>кодами 3.1.1-3.1.2</w:t>
              </w:r>
            </w:hyperlink>
          </w:p>
        </w:tc>
        <w:tc>
          <w:tcPr>
            <w:tcW w:w="850" w:type="dxa"/>
          </w:tcPr>
          <w:p w:rsidR="00DB61E5" w:rsidRPr="00C20E2C" w:rsidRDefault="00DB61E5" w:rsidP="00DB61E5">
            <w:pPr>
              <w:pStyle w:val="affffff8"/>
              <w:ind w:firstLine="0"/>
              <w:jc w:val="center"/>
              <w:rPr>
                <w:sz w:val="24"/>
                <w:szCs w:val="24"/>
              </w:rPr>
            </w:pPr>
            <w:r w:rsidRPr="00C20E2C">
              <w:rPr>
                <w:sz w:val="24"/>
                <w:szCs w:val="24"/>
              </w:rPr>
              <w:t>3.1</w:t>
            </w:r>
          </w:p>
        </w:tc>
        <w:tc>
          <w:tcPr>
            <w:tcW w:w="2835" w:type="dxa"/>
          </w:tcPr>
          <w:p w:rsidR="00DB61E5" w:rsidRPr="00C20E2C" w:rsidRDefault="00DB61E5" w:rsidP="00DB61E5">
            <w:pPr>
              <w:ind w:firstLine="0"/>
              <w:rPr>
                <w:sz w:val="24"/>
                <w:szCs w:val="24"/>
              </w:rPr>
            </w:pPr>
            <w:r w:rsidRPr="00C20E2C">
              <w:rPr>
                <w:sz w:val="24"/>
                <w:szCs w:val="24"/>
              </w:rPr>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11339" w:type="dxa"/>
          </w:tcPr>
          <w:p w:rsidR="00DB61E5" w:rsidRPr="00C20E2C" w:rsidRDefault="00DB61E5" w:rsidP="00DB61E5">
            <w:pPr>
              <w:widowControl/>
              <w:suppressAutoHyphens w:val="0"/>
              <w:autoSpaceDE/>
              <w:ind w:firstLine="0"/>
              <w:rPr>
                <w:sz w:val="24"/>
                <w:szCs w:val="24"/>
              </w:rPr>
            </w:pPr>
            <w:r w:rsidRPr="00C20E2C">
              <w:rPr>
                <w:sz w:val="24"/>
                <w:szCs w:val="24"/>
              </w:rPr>
              <w:t>Объекты капитального строительства в целях обеспечения населения и организаций коммунальными услугами:</w:t>
            </w:r>
          </w:p>
          <w:p w:rsidR="00DB61E5" w:rsidRPr="00C20E2C" w:rsidRDefault="00DB61E5" w:rsidP="00DB61E5">
            <w:pPr>
              <w:ind w:firstLine="0"/>
              <w:rPr>
                <w:sz w:val="24"/>
                <w:szCs w:val="24"/>
              </w:rPr>
            </w:pPr>
            <w:r w:rsidRPr="00C20E2C">
              <w:rPr>
                <w:sz w:val="24"/>
                <w:szCs w:val="24"/>
              </w:rPr>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DB61E5" w:rsidRPr="00C20E2C" w:rsidRDefault="00DB61E5" w:rsidP="00DB61E5">
            <w:pPr>
              <w:widowControl/>
              <w:suppressAutoHyphens w:val="0"/>
              <w:autoSpaceDE/>
              <w:ind w:firstLine="0"/>
              <w:rPr>
                <w:sz w:val="24"/>
                <w:szCs w:val="24"/>
              </w:rPr>
            </w:pPr>
            <w:r w:rsidRPr="00C20E2C">
              <w:rPr>
                <w:sz w:val="24"/>
                <w:szCs w:val="24"/>
              </w:rPr>
              <w:t>Предельные (минимальные и (или) максимальные) размеры земельных участков – не нормируется.</w:t>
            </w:r>
          </w:p>
          <w:p w:rsidR="00DB61E5" w:rsidRPr="00C20E2C" w:rsidRDefault="00DB61E5" w:rsidP="00DB61E5">
            <w:pPr>
              <w:widowControl/>
              <w:suppressAutoHyphens w:val="0"/>
              <w:autoSpaceDE/>
              <w:ind w:firstLine="0"/>
              <w:rPr>
                <w:sz w:val="24"/>
                <w:szCs w:val="24"/>
              </w:rPr>
            </w:pPr>
            <w:r w:rsidRPr="00C20E2C">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DB61E5" w:rsidRPr="00C20E2C" w:rsidRDefault="00DB61E5" w:rsidP="00DB61E5">
            <w:pPr>
              <w:widowControl/>
              <w:suppressAutoHyphens w:val="0"/>
              <w:autoSpaceDE/>
              <w:ind w:firstLine="0"/>
              <w:rPr>
                <w:sz w:val="24"/>
                <w:szCs w:val="24"/>
              </w:rPr>
            </w:pPr>
            <w:r w:rsidRPr="00C20E2C">
              <w:rPr>
                <w:sz w:val="24"/>
                <w:szCs w:val="24"/>
              </w:rPr>
              <w:t>Предельное количество этажей или предельная высота зданий, строений, сооружений – не нормируется.</w:t>
            </w:r>
          </w:p>
          <w:p w:rsidR="00DB61E5" w:rsidRPr="00C20E2C" w:rsidRDefault="00DB61E5" w:rsidP="00DB61E5">
            <w:pPr>
              <w:widowControl/>
              <w:suppressAutoHyphens w:val="0"/>
              <w:autoSpaceDE/>
              <w:ind w:firstLine="0"/>
              <w:rPr>
                <w:sz w:val="24"/>
                <w:szCs w:val="24"/>
              </w:rPr>
            </w:pPr>
            <w:r w:rsidRPr="00C20E2C">
              <w:rPr>
                <w:sz w:val="24"/>
                <w:szCs w:val="24"/>
              </w:rPr>
              <w:t xml:space="preserve">Максимальный процент застройки – </w:t>
            </w:r>
            <w:r w:rsidRPr="00C20E2C">
              <w:rPr>
                <w:b/>
                <w:sz w:val="24"/>
                <w:szCs w:val="24"/>
              </w:rPr>
              <w:t>80%.</w:t>
            </w:r>
          </w:p>
          <w:p w:rsidR="00DB61E5" w:rsidRPr="00C20E2C" w:rsidRDefault="00DB61E5" w:rsidP="00DB61E5">
            <w:pPr>
              <w:ind w:firstLine="0"/>
              <w:rPr>
                <w:sz w:val="24"/>
                <w:szCs w:val="24"/>
              </w:rPr>
            </w:pPr>
          </w:p>
        </w:tc>
      </w:tr>
      <w:tr w:rsidR="00DB61E5" w:rsidRPr="00C20E2C" w:rsidTr="00AD1DAB">
        <w:trPr>
          <w:trHeight w:val="20"/>
        </w:trPr>
        <w:tc>
          <w:tcPr>
            <w:tcW w:w="2835" w:type="dxa"/>
          </w:tcPr>
          <w:p w:rsidR="00DB61E5" w:rsidRPr="00C20E2C" w:rsidRDefault="00DB61E5" w:rsidP="00DB61E5">
            <w:pPr>
              <w:pStyle w:val="affffff8"/>
              <w:tabs>
                <w:tab w:val="left" w:pos="497"/>
              </w:tabs>
              <w:ind w:firstLine="0"/>
              <w:jc w:val="center"/>
              <w:rPr>
                <w:sz w:val="24"/>
                <w:szCs w:val="24"/>
              </w:rPr>
            </w:pPr>
            <w:r w:rsidRPr="00C20E2C">
              <w:rPr>
                <w:sz w:val="24"/>
                <w:szCs w:val="24"/>
              </w:rPr>
              <w:t>Обслуживание автотранспорта</w:t>
            </w:r>
          </w:p>
        </w:tc>
        <w:tc>
          <w:tcPr>
            <w:tcW w:w="3969" w:type="dxa"/>
          </w:tcPr>
          <w:p w:rsidR="00DB61E5" w:rsidRPr="00C20E2C" w:rsidRDefault="00DB61E5" w:rsidP="00DB61E5">
            <w:pPr>
              <w:pStyle w:val="affffff8"/>
              <w:ind w:firstLine="0"/>
              <w:rPr>
                <w:sz w:val="24"/>
                <w:szCs w:val="24"/>
              </w:rPr>
            </w:pPr>
            <w:r w:rsidRPr="00C20E2C">
              <w:rPr>
                <w:sz w:val="24"/>
                <w:szCs w:val="24"/>
              </w:rPr>
              <w:t>Размещение постоянных или временных гаражей с несколькими стояночными местами, стоянок (парковок), гаражей.</w:t>
            </w:r>
          </w:p>
        </w:tc>
        <w:tc>
          <w:tcPr>
            <w:tcW w:w="850" w:type="dxa"/>
          </w:tcPr>
          <w:p w:rsidR="00DB61E5" w:rsidRPr="00C20E2C" w:rsidRDefault="00DB61E5" w:rsidP="00DB61E5">
            <w:pPr>
              <w:pStyle w:val="affffff8"/>
              <w:ind w:firstLine="0"/>
              <w:jc w:val="center"/>
              <w:rPr>
                <w:sz w:val="24"/>
                <w:szCs w:val="24"/>
              </w:rPr>
            </w:pPr>
            <w:r w:rsidRPr="00C20E2C">
              <w:rPr>
                <w:sz w:val="24"/>
                <w:szCs w:val="24"/>
              </w:rPr>
              <w:t>4.9</w:t>
            </w:r>
          </w:p>
        </w:tc>
        <w:tc>
          <w:tcPr>
            <w:tcW w:w="2835" w:type="dxa"/>
          </w:tcPr>
          <w:p w:rsidR="00DB61E5" w:rsidRPr="00C20E2C" w:rsidRDefault="00DB61E5" w:rsidP="00DB61E5">
            <w:pPr>
              <w:ind w:firstLine="0"/>
              <w:rPr>
                <w:sz w:val="24"/>
                <w:szCs w:val="24"/>
              </w:rPr>
            </w:pPr>
            <w:r w:rsidRPr="00C20E2C">
              <w:rPr>
                <w:sz w:val="24"/>
                <w:szCs w:val="24"/>
              </w:rPr>
              <w:t>Размещение постоянных или временных гаражей с несколькими стояночными местами, стоянок (парковок), гаражей.</w:t>
            </w:r>
          </w:p>
        </w:tc>
        <w:tc>
          <w:tcPr>
            <w:tcW w:w="11339" w:type="dxa"/>
          </w:tcPr>
          <w:p w:rsidR="00DB61E5" w:rsidRPr="00C20E2C" w:rsidRDefault="00DB61E5" w:rsidP="00DB61E5">
            <w:pPr>
              <w:widowControl/>
              <w:suppressAutoHyphens w:val="0"/>
              <w:autoSpaceDE/>
              <w:ind w:firstLine="0"/>
              <w:rPr>
                <w:sz w:val="24"/>
                <w:szCs w:val="24"/>
              </w:rPr>
            </w:pPr>
            <w:r w:rsidRPr="00C20E2C">
              <w:rPr>
                <w:sz w:val="24"/>
                <w:szCs w:val="24"/>
              </w:rPr>
              <w:t>1.</w:t>
            </w:r>
            <w:r w:rsidRPr="00C20E2C">
              <w:rPr>
                <w:sz w:val="24"/>
                <w:szCs w:val="24"/>
              </w:rPr>
              <w:tab/>
              <w:t>Предельные (минимальные и (или) максимальные) размеры земельных участков, в том числе их площадь – не нормируется.</w:t>
            </w:r>
          </w:p>
          <w:p w:rsidR="00DB61E5" w:rsidRPr="00C20E2C" w:rsidRDefault="00DB61E5" w:rsidP="00DB61E5">
            <w:pPr>
              <w:widowControl/>
              <w:suppressAutoHyphens w:val="0"/>
              <w:autoSpaceDE/>
              <w:ind w:firstLine="0"/>
              <w:rPr>
                <w:sz w:val="24"/>
                <w:szCs w:val="24"/>
              </w:rPr>
            </w:pPr>
            <w:r w:rsidRPr="00C20E2C">
              <w:rPr>
                <w:sz w:val="24"/>
                <w:szCs w:val="24"/>
              </w:rPr>
              <w:t>2.</w:t>
            </w:r>
            <w:r w:rsidRPr="00C20E2C">
              <w:rPr>
                <w:sz w:val="24"/>
                <w:szCs w:val="24"/>
              </w:rPr>
              <w:ta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DB61E5" w:rsidRPr="00C20E2C" w:rsidRDefault="00DB61E5" w:rsidP="00DB61E5">
            <w:pPr>
              <w:widowControl/>
              <w:suppressAutoHyphens w:val="0"/>
              <w:autoSpaceDE/>
              <w:ind w:firstLine="0"/>
              <w:rPr>
                <w:sz w:val="24"/>
                <w:szCs w:val="24"/>
              </w:rPr>
            </w:pPr>
            <w:r w:rsidRPr="00C20E2C">
              <w:rPr>
                <w:sz w:val="24"/>
                <w:szCs w:val="24"/>
              </w:rPr>
              <w:t>3.</w:t>
            </w:r>
            <w:r w:rsidRPr="00C20E2C">
              <w:rPr>
                <w:sz w:val="24"/>
                <w:szCs w:val="24"/>
              </w:rPr>
              <w:tab/>
              <w:t>Предельная высота зданий, строений, сооружений – не нормируется.</w:t>
            </w:r>
          </w:p>
          <w:p w:rsidR="00DB61E5" w:rsidRPr="00C20E2C" w:rsidRDefault="00DB61E5" w:rsidP="00DB61E5">
            <w:pPr>
              <w:widowControl/>
              <w:suppressAutoHyphens w:val="0"/>
              <w:autoSpaceDE/>
              <w:ind w:firstLine="0"/>
              <w:rPr>
                <w:sz w:val="24"/>
                <w:szCs w:val="24"/>
              </w:rPr>
            </w:pPr>
            <w:r w:rsidRPr="00C20E2C">
              <w:rPr>
                <w:sz w:val="24"/>
                <w:szCs w:val="24"/>
              </w:rPr>
              <w:t>4.</w:t>
            </w:r>
            <w:r w:rsidRPr="00C20E2C">
              <w:rPr>
                <w:sz w:val="24"/>
                <w:szCs w:val="24"/>
              </w:rPr>
              <w:tab/>
              <w:t>Максимальное количество этажей – 2.</w:t>
            </w:r>
          </w:p>
          <w:p w:rsidR="00DB61E5" w:rsidRPr="00C20E2C" w:rsidRDefault="00DB61E5" w:rsidP="00DB61E5">
            <w:pPr>
              <w:widowControl/>
              <w:suppressAutoHyphens w:val="0"/>
              <w:autoSpaceDE/>
              <w:ind w:firstLine="0"/>
              <w:rPr>
                <w:sz w:val="24"/>
                <w:szCs w:val="24"/>
              </w:rPr>
            </w:pPr>
            <w:r w:rsidRPr="00C20E2C">
              <w:rPr>
                <w:sz w:val="24"/>
                <w:szCs w:val="24"/>
              </w:rPr>
              <w:t>5.</w:t>
            </w:r>
            <w:r w:rsidRPr="00C20E2C">
              <w:rPr>
                <w:sz w:val="24"/>
                <w:szCs w:val="24"/>
              </w:rPr>
              <w:tab/>
              <w:t>Минимальное количество этажей – 1.</w:t>
            </w:r>
          </w:p>
          <w:p w:rsidR="00DB61E5" w:rsidRPr="00C20E2C" w:rsidRDefault="00DB61E5" w:rsidP="00DB61E5">
            <w:pPr>
              <w:widowControl/>
              <w:suppressAutoHyphens w:val="0"/>
              <w:autoSpaceDE/>
              <w:ind w:firstLine="0"/>
              <w:rPr>
                <w:sz w:val="24"/>
                <w:szCs w:val="24"/>
              </w:rPr>
            </w:pPr>
            <w:r w:rsidRPr="00C20E2C">
              <w:rPr>
                <w:sz w:val="24"/>
                <w:szCs w:val="24"/>
              </w:rPr>
              <w:t>6.</w:t>
            </w:r>
            <w:r w:rsidRPr="00C20E2C">
              <w:rPr>
                <w:sz w:val="24"/>
                <w:szCs w:val="24"/>
              </w:rPr>
              <w:tab/>
              <w:t>Максимальный процент застройки – 80%.</w:t>
            </w:r>
          </w:p>
        </w:tc>
      </w:tr>
      <w:tr w:rsidR="00DB61E5" w:rsidRPr="00C20E2C" w:rsidTr="00AD1DAB">
        <w:trPr>
          <w:trHeight w:val="20"/>
        </w:trPr>
        <w:tc>
          <w:tcPr>
            <w:tcW w:w="2835" w:type="dxa"/>
          </w:tcPr>
          <w:p w:rsidR="00DB61E5" w:rsidRPr="00C20E2C" w:rsidRDefault="00DB61E5" w:rsidP="00DB61E5">
            <w:pPr>
              <w:pStyle w:val="affffff8"/>
              <w:ind w:firstLine="0"/>
              <w:jc w:val="center"/>
              <w:rPr>
                <w:sz w:val="24"/>
                <w:szCs w:val="24"/>
              </w:rPr>
            </w:pPr>
            <w:r w:rsidRPr="00C20E2C">
              <w:rPr>
                <w:sz w:val="24"/>
                <w:szCs w:val="24"/>
              </w:rPr>
              <w:t>Объекты придорожного сервиса</w:t>
            </w:r>
          </w:p>
        </w:tc>
        <w:tc>
          <w:tcPr>
            <w:tcW w:w="3969" w:type="dxa"/>
          </w:tcPr>
          <w:p w:rsidR="00DB61E5" w:rsidRPr="00C20E2C" w:rsidRDefault="00DB61E5" w:rsidP="00DB61E5">
            <w:pPr>
              <w:pStyle w:val="affffff8"/>
              <w:ind w:firstLine="0"/>
              <w:rPr>
                <w:sz w:val="24"/>
                <w:szCs w:val="24"/>
              </w:rPr>
            </w:pPr>
            <w:r w:rsidRPr="00C20E2C">
              <w:rPr>
                <w:sz w:val="24"/>
                <w:szCs w:val="24"/>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850" w:type="dxa"/>
          </w:tcPr>
          <w:p w:rsidR="00DB61E5" w:rsidRPr="00C20E2C" w:rsidRDefault="00DB61E5" w:rsidP="00DB61E5">
            <w:pPr>
              <w:pStyle w:val="affffff8"/>
              <w:ind w:firstLine="0"/>
              <w:jc w:val="center"/>
              <w:rPr>
                <w:sz w:val="24"/>
                <w:szCs w:val="24"/>
              </w:rPr>
            </w:pPr>
            <w:r w:rsidRPr="00C20E2C">
              <w:rPr>
                <w:sz w:val="24"/>
                <w:szCs w:val="24"/>
              </w:rPr>
              <w:t>4.9.1</w:t>
            </w:r>
          </w:p>
        </w:tc>
        <w:tc>
          <w:tcPr>
            <w:tcW w:w="2835" w:type="dxa"/>
          </w:tcPr>
          <w:p w:rsidR="00DB61E5" w:rsidRPr="00C20E2C" w:rsidRDefault="00DB61E5" w:rsidP="00DB61E5">
            <w:pPr>
              <w:ind w:firstLine="0"/>
              <w:rPr>
                <w:sz w:val="24"/>
                <w:szCs w:val="24"/>
              </w:rPr>
            </w:pPr>
            <w:r w:rsidRPr="00C20E2C">
              <w:rPr>
                <w:sz w:val="24"/>
                <w:szCs w:val="24"/>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11339" w:type="dxa"/>
          </w:tcPr>
          <w:p w:rsidR="00DB61E5" w:rsidRPr="00C20E2C" w:rsidRDefault="00DB61E5" w:rsidP="00DB61E5">
            <w:pPr>
              <w:widowControl/>
              <w:suppressAutoHyphens w:val="0"/>
              <w:autoSpaceDE/>
              <w:ind w:firstLine="0"/>
              <w:rPr>
                <w:sz w:val="24"/>
                <w:szCs w:val="24"/>
              </w:rPr>
            </w:pPr>
            <w:r w:rsidRPr="00C20E2C">
              <w:rPr>
                <w:sz w:val="24"/>
                <w:szCs w:val="24"/>
              </w:rPr>
              <w:t>1.</w:t>
            </w:r>
            <w:r w:rsidRPr="00C20E2C">
              <w:rPr>
                <w:sz w:val="24"/>
                <w:szCs w:val="24"/>
              </w:rPr>
              <w:tab/>
              <w:t>Предельные (минимальные и (или) максимальные) размеры земельных участков, в том числе их площадь – не нормируется.</w:t>
            </w:r>
          </w:p>
          <w:p w:rsidR="00DB61E5" w:rsidRPr="00C20E2C" w:rsidRDefault="00DB61E5" w:rsidP="00DB61E5">
            <w:pPr>
              <w:widowControl/>
              <w:suppressAutoHyphens w:val="0"/>
              <w:autoSpaceDE/>
              <w:ind w:firstLine="0"/>
              <w:rPr>
                <w:sz w:val="24"/>
                <w:szCs w:val="24"/>
              </w:rPr>
            </w:pPr>
            <w:r w:rsidRPr="00C20E2C">
              <w:rPr>
                <w:sz w:val="24"/>
                <w:szCs w:val="24"/>
              </w:rPr>
              <w:t>2.</w:t>
            </w:r>
            <w:r w:rsidRPr="00C20E2C">
              <w:rPr>
                <w:sz w:val="24"/>
                <w:szCs w:val="24"/>
              </w:rPr>
              <w:ta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DB61E5" w:rsidRPr="00C20E2C" w:rsidRDefault="00DB61E5" w:rsidP="00DB61E5">
            <w:pPr>
              <w:widowControl/>
              <w:suppressAutoHyphens w:val="0"/>
              <w:autoSpaceDE/>
              <w:ind w:firstLine="0"/>
              <w:rPr>
                <w:sz w:val="24"/>
                <w:szCs w:val="24"/>
              </w:rPr>
            </w:pPr>
            <w:r w:rsidRPr="00C20E2C">
              <w:rPr>
                <w:sz w:val="24"/>
                <w:szCs w:val="24"/>
              </w:rPr>
              <w:t>3.</w:t>
            </w:r>
            <w:r w:rsidRPr="00C20E2C">
              <w:rPr>
                <w:sz w:val="24"/>
                <w:szCs w:val="24"/>
              </w:rPr>
              <w:tab/>
              <w:t xml:space="preserve"> Предельная высота зданий, строений, сооружений – не нормируется.</w:t>
            </w:r>
          </w:p>
          <w:p w:rsidR="00DB61E5" w:rsidRPr="00C20E2C" w:rsidRDefault="00DB61E5" w:rsidP="00DB61E5">
            <w:pPr>
              <w:widowControl/>
              <w:suppressAutoHyphens w:val="0"/>
              <w:autoSpaceDE/>
              <w:ind w:firstLine="0"/>
              <w:rPr>
                <w:sz w:val="24"/>
                <w:szCs w:val="24"/>
              </w:rPr>
            </w:pPr>
            <w:r w:rsidRPr="00C20E2C">
              <w:rPr>
                <w:sz w:val="24"/>
                <w:szCs w:val="24"/>
              </w:rPr>
              <w:t>4.</w:t>
            </w:r>
            <w:r w:rsidRPr="00C20E2C">
              <w:rPr>
                <w:sz w:val="24"/>
                <w:szCs w:val="24"/>
              </w:rPr>
              <w:tab/>
              <w:t xml:space="preserve"> Максимальное количество этажей – 2.</w:t>
            </w:r>
          </w:p>
          <w:p w:rsidR="00DB61E5" w:rsidRPr="00C20E2C" w:rsidRDefault="00DB61E5" w:rsidP="00DB61E5">
            <w:pPr>
              <w:widowControl/>
              <w:suppressAutoHyphens w:val="0"/>
              <w:autoSpaceDE/>
              <w:ind w:firstLine="0"/>
              <w:rPr>
                <w:sz w:val="24"/>
                <w:szCs w:val="24"/>
              </w:rPr>
            </w:pPr>
            <w:r w:rsidRPr="00C20E2C">
              <w:rPr>
                <w:sz w:val="24"/>
                <w:szCs w:val="24"/>
              </w:rPr>
              <w:t>5.</w:t>
            </w:r>
            <w:r w:rsidRPr="00C20E2C">
              <w:rPr>
                <w:sz w:val="24"/>
                <w:szCs w:val="24"/>
              </w:rPr>
              <w:tab/>
              <w:t xml:space="preserve"> Минимальное количество этажей – 1.</w:t>
            </w:r>
          </w:p>
          <w:p w:rsidR="00DB61E5" w:rsidRPr="00C20E2C" w:rsidRDefault="00DB61E5" w:rsidP="00DB61E5">
            <w:pPr>
              <w:widowControl/>
              <w:suppressAutoHyphens w:val="0"/>
              <w:autoSpaceDE/>
              <w:ind w:firstLine="0"/>
              <w:rPr>
                <w:sz w:val="24"/>
                <w:szCs w:val="24"/>
              </w:rPr>
            </w:pPr>
            <w:r w:rsidRPr="00C20E2C">
              <w:rPr>
                <w:sz w:val="24"/>
                <w:szCs w:val="24"/>
              </w:rPr>
              <w:t>6.</w:t>
            </w:r>
            <w:r w:rsidRPr="00C20E2C">
              <w:rPr>
                <w:sz w:val="24"/>
                <w:szCs w:val="24"/>
              </w:rPr>
              <w:tab/>
              <w:t xml:space="preserve"> Максимальный процент застройки – 80%.</w:t>
            </w:r>
          </w:p>
        </w:tc>
      </w:tr>
      <w:tr w:rsidR="00DB61E5" w:rsidRPr="00C20E2C" w:rsidTr="00AD1DAB">
        <w:trPr>
          <w:trHeight w:val="20"/>
        </w:trPr>
        <w:tc>
          <w:tcPr>
            <w:tcW w:w="2835" w:type="dxa"/>
          </w:tcPr>
          <w:p w:rsidR="00DB61E5" w:rsidRPr="00C20E2C" w:rsidRDefault="00DB61E5" w:rsidP="00DB61E5">
            <w:pPr>
              <w:pStyle w:val="affffff8"/>
              <w:ind w:firstLine="0"/>
              <w:jc w:val="center"/>
              <w:rPr>
                <w:sz w:val="24"/>
                <w:szCs w:val="24"/>
              </w:rPr>
            </w:pPr>
            <w:bookmarkStart w:id="113" w:name="sub_103101"/>
            <w:r w:rsidRPr="00C20E2C">
              <w:rPr>
                <w:sz w:val="24"/>
                <w:szCs w:val="24"/>
              </w:rPr>
              <w:t>Амбулаторное ветеринарное обслуживание</w:t>
            </w:r>
            <w:bookmarkEnd w:id="113"/>
          </w:p>
        </w:tc>
        <w:tc>
          <w:tcPr>
            <w:tcW w:w="3969" w:type="dxa"/>
          </w:tcPr>
          <w:p w:rsidR="00DB61E5" w:rsidRPr="00C20E2C" w:rsidRDefault="00DB61E5" w:rsidP="00DB61E5">
            <w:pPr>
              <w:pStyle w:val="affffff8"/>
              <w:ind w:firstLine="0"/>
              <w:rPr>
                <w:sz w:val="24"/>
                <w:szCs w:val="24"/>
              </w:rPr>
            </w:pPr>
            <w:r w:rsidRPr="00C20E2C">
              <w:rPr>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850" w:type="dxa"/>
          </w:tcPr>
          <w:p w:rsidR="00DB61E5" w:rsidRPr="00C20E2C" w:rsidRDefault="00DB61E5" w:rsidP="00DB61E5">
            <w:pPr>
              <w:pStyle w:val="affffff8"/>
              <w:ind w:firstLine="0"/>
              <w:jc w:val="center"/>
              <w:rPr>
                <w:sz w:val="24"/>
                <w:szCs w:val="24"/>
              </w:rPr>
            </w:pPr>
            <w:r w:rsidRPr="00C20E2C">
              <w:rPr>
                <w:sz w:val="24"/>
                <w:szCs w:val="24"/>
              </w:rPr>
              <w:t>3.10.1</w:t>
            </w:r>
          </w:p>
        </w:tc>
        <w:tc>
          <w:tcPr>
            <w:tcW w:w="2835" w:type="dxa"/>
          </w:tcPr>
          <w:p w:rsidR="00DB61E5" w:rsidRPr="00C20E2C" w:rsidRDefault="00DB61E5" w:rsidP="00DB61E5">
            <w:pPr>
              <w:ind w:firstLine="0"/>
              <w:rPr>
                <w:sz w:val="24"/>
                <w:szCs w:val="24"/>
              </w:rPr>
            </w:pPr>
            <w:r w:rsidRPr="00C20E2C">
              <w:rPr>
                <w:sz w:val="24"/>
                <w:szCs w:val="24"/>
              </w:rPr>
              <w:t>Ветлечебница для оказания ветеринарных услуг без содержания животных</w:t>
            </w:r>
          </w:p>
        </w:tc>
        <w:tc>
          <w:tcPr>
            <w:tcW w:w="11339" w:type="dxa"/>
          </w:tcPr>
          <w:p w:rsidR="00DB61E5" w:rsidRPr="00C20E2C" w:rsidRDefault="00DB61E5" w:rsidP="00DB61E5">
            <w:pPr>
              <w:widowControl/>
              <w:tabs>
                <w:tab w:val="left" w:pos="577"/>
              </w:tabs>
              <w:suppressAutoHyphens w:val="0"/>
              <w:autoSpaceDE/>
              <w:ind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DB61E5" w:rsidRPr="00C20E2C" w:rsidRDefault="00DB61E5" w:rsidP="00DB61E5">
            <w:pPr>
              <w:widowControl/>
              <w:tabs>
                <w:tab w:val="left" w:pos="577"/>
              </w:tabs>
              <w:suppressAutoHyphens w:val="0"/>
              <w:autoSpaceDE/>
              <w:ind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DB61E5" w:rsidRPr="00C20E2C" w:rsidRDefault="00DB61E5" w:rsidP="00DB61E5">
            <w:pPr>
              <w:widowControl/>
              <w:tabs>
                <w:tab w:val="left" w:pos="577"/>
              </w:tabs>
              <w:suppressAutoHyphens w:val="0"/>
              <w:autoSpaceDE/>
              <w:ind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DB61E5" w:rsidRPr="00C20E2C" w:rsidRDefault="00DB61E5" w:rsidP="00DB61E5">
            <w:pPr>
              <w:widowControl/>
              <w:tabs>
                <w:tab w:val="left" w:pos="577"/>
              </w:tabs>
              <w:suppressAutoHyphens w:val="0"/>
              <w:autoSpaceDE/>
              <w:ind w:firstLine="0"/>
              <w:rPr>
                <w:sz w:val="24"/>
                <w:szCs w:val="24"/>
              </w:rPr>
            </w:pPr>
            <w:r w:rsidRPr="00C20E2C">
              <w:rPr>
                <w:iCs/>
                <w:sz w:val="24"/>
                <w:szCs w:val="24"/>
              </w:rPr>
              <w:t>Максимальный процент застройки</w:t>
            </w:r>
            <w:r w:rsidRPr="00C20E2C">
              <w:rPr>
                <w:sz w:val="24"/>
                <w:szCs w:val="24"/>
              </w:rPr>
              <w:t xml:space="preserve"> – </w:t>
            </w:r>
            <w:r w:rsidRPr="00C20E2C">
              <w:rPr>
                <w:b/>
                <w:sz w:val="24"/>
                <w:szCs w:val="24"/>
              </w:rPr>
              <w:t>80%.</w:t>
            </w:r>
          </w:p>
        </w:tc>
      </w:tr>
      <w:tr w:rsidR="00DB61E5" w:rsidRPr="00C20E2C" w:rsidTr="00AD1DAB">
        <w:trPr>
          <w:trHeight w:val="20"/>
        </w:trPr>
        <w:tc>
          <w:tcPr>
            <w:tcW w:w="2835" w:type="dxa"/>
          </w:tcPr>
          <w:p w:rsidR="00DB61E5" w:rsidRPr="00C20E2C" w:rsidRDefault="00DB61E5" w:rsidP="00DB61E5">
            <w:pPr>
              <w:pStyle w:val="affffff8"/>
              <w:ind w:firstLine="0"/>
              <w:jc w:val="center"/>
              <w:rPr>
                <w:sz w:val="24"/>
                <w:szCs w:val="24"/>
              </w:rPr>
            </w:pPr>
            <w:r w:rsidRPr="00C20E2C">
              <w:rPr>
                <w:sz w:val="24"/>
                <w:szCs w:val="24"/>
              </w:rPr>
              <w:t>Хранение и переработка сельскохозяйственной продукции</w:t>
            </w:r>
          </w:p>
        </w:tc>
        <w:tc>
          <w:tcPr>
            <w:tcW w:w="3969" w:type="dxa"/>
          </w:tcPr>
          <w:p w:rsidR="00DB61E5" w:rsidRPr="00C20E2C" w:rsidRDefault="00DB61E5" w:rsidP="00DB61E5">
            <w:pPr>
              <w:pStyle w:val="affffff8"/>
              <w:ind w:firstLine="0"/>
              <w:rPr>
                <w:sz w:val="24"/>
                <w:szCs w:val="24"/>
              </w:rPr>
            </w:pPr>
            <w:r w:rsidRPr="00C20E2C">
              <w:rPr>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850" w:type="dxa"/>
          </w:tcPr>
          <w:p w:rsidR="00DB61E5" w:rsidRPr="00C20E2C" w:rsidRDefault="00DB61E5" w:rsidP="00DB61E5">
            <w:pPr>
              <w:pStyle w:val="affffff8"/>
              <w:ind w:firstLine="0"/>
              <w:jc w:val="center"/>
              <w:rPr>
                <w:sz w:val="24"/>
                <w:szCs w:val="24"/>
              </w:rPr>
            </w:pPr>
            <w:r w:rsidRPr="00C20E2C">
              <w:rPr>
                <w:sz w:val="24"/>
                <w:szCs w:val="24"/>
              </w:rPr>
              <w:t>1.15</w:t>
            </w:r>
          </w:p>
        </w:tc>
        <w:tc>
          <w:tcPr>
            <w:tcW w:w="2835" w:type="dxa"/>
          </w:tcPr>
          <w:p w:rsidR="00DB61E5" w:rsidRPr="00C20E2C" w:rsidRDefault="00DB61E5" w:rsidP="00DB61E5">
            <w:pPr>
              <w:ind w:firstLine="0"/>
              <w:rPr>
                <w:sz w:val="24"/>
                <w:szCs w:val="24"/>
              </w:rPr>
            </w:pPr>
            <w:r w:rsidRPr="00C20E2C">
              <w:rPr>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1339" w:type="dxa"/>
          </w:tcPr>
          <w:p w:rsidR="00DB61E5" w:rsidRPr="00C20E2C" w:rsidRDefault="00DB61E5" w:rsidP="00DB61E5">
            <w:pPr>
              <w:widowControl/>
              <w:tabs>
                <w:tab w:val="left" w:pos="577"/>
              </w:tabs>
              <w:suppressAutoHyphens w:val="0"/>
              <w:autoSpaceDE/>
              <w:ind w:firstLine="0"/>
              <w:rPr>
                <w:iCs/>
                <w:sz w:val="24"/>
                <w:szCs w:val="24"/>
              </w:rPr>
            </w:pPr>
            <w:r w:rsidRPr="00C20E2C">
              <w:rPr>
                <w:iCs/>
                <w:sz w:val="24"/>
                <w:szCs w:val="24"/>
              </w:rPr>
              <w:t>1.</w:t>
            </w:r>
            <w:r w:rsidRPr="00C20E2C">
              <w:rPr>
                <w:iCs/>
                <w:sz w:val="24"/>
                <w:szCs w:val="24"/>
              </w:rPr>
              <w:tab/>
              <w:t>Предельные (минимальные и (или) максимальные) размеры земельных участков, в том числе их площадь – не нормируется.</w:t>
            </w:r>
          </w:p>
          <w:p w:rsidR="00DB61E5" w:rsidRPr="00C20E2C" w:rsidRDefault="00DB61E5" w:rsidP="00DB61E5">
            <w:pPr>
              <w:widowControl/>
              <w:tabs>
                <w:tab w:val="left" w:pos="577"/>
              </w:tabs>
              <w:suppressAutoHyphens w:val="0"/>
              <w:autoSpaceDE/>
              <w:ind w:firstLine="0"/>
              <w:rPr>
                <w:iCs/>
                <w:sz w:val="24"/>
                <w:szCs w:val="24"/>
              </w:rPr>
            </w:pPr>
            <w:r w:rsidRPr="00C20E2C">
              <w:rPr>
                <w:iCs/>
                <w:sz w:val="24"/>
                <w:szCs w:val="24"/>
              </w:rPr>
              <w:t>2.</w:t>
            </w:r>
            <w:r w:rsidRPr="00C20E2C">
              <w:rPr>
                <w:iCs/>
                <w:sz w:val="24"/>
                <w:szCs w:val="24"/>
              </w:rPr>
              <w:ta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DB61E5" w:rsidRPr="00C20E2C" w:rsidRDefault="00DB61E5" w:rsidP="00DB61E5">
            <w:pPr>
              <w:widowControl/>
              <w:tabs>
                <w:tab w:val="left" w:pos="577"/>
              </w:tabs>
              <w:suppressAutoHyphens w:val="0"/>
              <w:autoSpaceDE/>
              <w:ind w:firstLine="0"/>
              <w:rPr>
                <w:iCs/>
                <w:sz w:val="24"/>
                <w:szCs w:val="24"/>
              </w:rPr>
            </w:pPr>
            <w:r w:rsidRPr="00C20E2C">
              <w:rPr>
                <w:iCs/>
                <w:sz w:val="24"/>
                <w:szCs w:val="24"/>
              </w:rPr>
              <w:t>3.</w:t>
            </w:r>
            <w:r w:rsidRPr="00C20E2C">
              <w:rPr>
                <w:iCs/>
                <w:sz w:val="24"/>
                <w:szCs w:val="24"/>
              </w:rPr>
              <w:tab/>
              <w:t>Предельное количество этажей или предельная высота зданий, строений, сооружений – не нормируется.</w:t>
            </w:r>
          </w:p>
          <w:p w:rsidR="00DB61E5" w:rsidRPr="00C20E2C" w:rsidRDefault="00DB61E5" w:rsidP="00DB61E5">
            <w:pPr>
              <w:widowControl/>
              <w:tabs>
                <w:tab w:val="left" w:pos="577"/>
              </w:tabs>
              <w:suppressAutoHyphens w:val="0"/>
              <w:autoSpaceDE/>
              <w:ind w:firstLine="0"/>
              <w:rPr>
                <w:iCs/>
                <w:sz w:val="24"/>
                <w:szCs w:val="24"/>
              </w:rPr>
            </w:pPr>
            <w:r w:rsidRPr="00C20E2C">
              <w:rPr>
                <w:iCs/>
                <w:sz w:val="24"/>
                <w:szCs w:val="24"/>
              </w:rPr>
              <w:t>4.</w:t>
            </w:r>
            <w:r w:rsidRPr="00C20E2C">
              <w:rPr>
                <w:iCs/>
                <w:sz w:val="24"/>
                <w:szCs w:val="24"/>
              </w:rPr>
              <w:tab/>
              <w:t>Максимальный процент застройки – не нормируется.</w:t>
            </w:r>
          </w:p>
        </w:tc>
      </w:tr>
      <w:tr w:rsidR="00DB61E5" w:rsidRPr="00C20E2C" w:rsidTr="00AD1DAB">
        <w:trPr>
          <w:trHeight w:val="20"/>
        </w:trPr>
        <w:tc>
          <w:tcPr>
            <w:tcW w:w="2835" w:type="dxa"/>
          </w:tcPr>
          <w:p w:rsidR="00DB61E5" w:rsidRPr="00C20E2C" w:rsidRDefault="00DB61E5" w:rsidP="00DB61E5">
            <w:pPr>
              <w:pStyle w:val="affffff8"/>
              <w:ind w:firstLine="0"/>
              <w:jc w:val="center"/>
              <w:rPr>
                <w:sz w:val="24"/>
                <w:szCs w:val="24"/>
              </w:rPr>
            </w:pPr>
            <w:r w:rsidRPr="00C20E2C">
              <w:rPr>
                <w:sz w:val="24"/>
                <w:szCs w:val="24"/>
              </w:rPr>
              <w:t>Обеспечение сельскохозяйственного производства</w:t>
            </w:r>
          </w:p>
        </w:tc>
        <w:tc>
          <w:tcPr>
            <w:tcW w:w="3969" w:type="dxa"/>
          </w:tcPr>
          <w:p w:rsidR="00DB61E5" w:rsidRPr="00C20E2C" w:rsidRDefault="00DB61E5" w:rsidP="00DB61E5">
            <w:pPr>
              <w:pStyle w:val="affffff8"/>
              <w:ind w:firstLine="0"/>
              <w:rPr>
                <w:sz w:val="24"/>
                <w:szCs w:val="24"/>
              </w:rPr>
            </w:pPr>
            <w:r w:rsidRPr="00C20E2C">
              <w:rPr>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850" w:type="dxa"/>
          </w:tcPr>
          <w:p w:rsidR="00DB61E5" w:rsidRPr="00C20E2C" w:rsidRDefault="00DB61E5" w:rsidP="00DB61E5">
            <w:pPr>
              <w:pStyle w:val="affffff8"/>
              <w:ind w:firstLine="0"/>
              <w:jc w:val="center"/>
              <w:rPr>
                <w:sz w:val="24"/>
                <w:szCs w:val="24"/>
              </w:rPr>
            </w:pPr>
            <w:r w:rsidRPr="00C20E2C">
              <w:rPr>
                <w:sz w:val="24"/>
                <w:szCs w:val="24"/>
              </w:rPr>
              <w:t>1.18</w:t>
            </w:r>
          </w:p>
        </w:tc>
        <w:tc>
          <w:tcPr>
            <w:tcW w:w="2835" w:type="dxa"/>
          </w:tcPr>
          <w:p w:rsidR="00DB61E5" w:rsidRPr="00C20E2C" w:rsidRDefault="00DB61E5" w:rsidP="00DB61E5">
            <w:pPr>
              <w:ind w:firstLine="0"/>
              <w:rPr>
                <w:sz w:val="24"/>
                <w:szCs w:val="24"/>
              </w:rPr>
            </w:pPr>
            <w:r w:rsidRPr="00C20E2C">
              <w:rPr>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1339" w:type="dxa"/>
          </w:tcPr>
          <w:p w:rsidR="00DB61E5" w:rsidRPr="00C20E2C" w:rsidRDefault="00DB61E5" w:rsidP="00DB61E5">
            <w:pPr>
              <w:widowControl/>
              <w:tabs>
                <w:tab w:val="left" w:pos="577"/>
              </w:tabs>
              <w:suppressAutoHyphens w:val="0"/>
              <w:autoSpaceDE/>
              <w:ind w:firstLine="0"/>
              <w:rPr>
                <w:iCs/>
                <w:sz w:val="24"/>
                <w:szCs w:val="24"/>
              </w:rPr>
            </w:pPr>
            <w:r w:rsidRPr="00C20E2C">
              <w:rPr>
                <w:iCs/>
                <w:sz w:val="24"/>
                <w:szCs w:val="24"/>
              </w:rPr>
              <w:t>1.</w:t>
            </w:r>
            <w:r w:rsidRPr="00C20E2C">
              <w:rPr>
                <w:iCs/>
                <w:sz w:val="24"/>
                <w:szCs w:val="24"/>
              </w:rPr>
              <w:tab/>
              <w:t>Предельные (минимальные и (или) максимальные) размеры земельных участков, в том числе их площадь – не нормируется.</w:t>
            </w:r>
          </w:p>
          <w:p w:rsidR="00DB61E5" w:rsidRPr="00C20E2C" w:rsidRDefault="00DB61E5" w:rsidP="00DB61E5">
            <w:pPr>
              <w:widowControl/>
              <w:tabs>
                <w:tab w:val="left" w:pos="577"/>
              </w:tabs>
              <w:suppressAutoHyphens w:val="0"/>
              <w:autoSpaceDE/>
              <w:ind w:firstLine="0"/>
              <w:rPr>
                <w:iCs/>
                <w:sz w:val="24"/>
                <w:szCs w:val="24"/>
              </w:rPr>
            </w:pPr>
            <w:r w:rsidRPr="00C20E2C">
              <w:rPr>
                <w:iCs/>
                <w:sz w:val="24"/>
                <w:szCs w:val="24"/>
              </w:rPr>
              <w:t>2.</w:t>
            </w:r>
            <w:r w:rsidRPr="00C20E2C">
              <w:rPr>
                <w:iCs/>
                <w:sz w:val="24"/>
                <w:szCs w:val="24"/>
              </w:rPr>
              <w:ta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DB61E5" w:rsidRPr="00C20E2C" w:rsidRDefault="00DB61E5" w:rsidP="00DB61E5">
            <w:pPr>
              <w:widowControl/>
              <w:tabs>
                <w:tab w:val="left" w:pos="577"/>
              </w:tabs>
              <w:suppressAutoHyphens w:val="0"/>
              <w:autoSpaceDE/>
              <w:ind w:firstLine="0"/>
              <w:rPr>
                <w:iCs/>
                <w:sz w:val="24"/>
                <w:szCs w:val="24"/>
              </w:rPr>
            </w:pPr>
            <w:r w:rsidRPr="00C20E2C">
              <w:rPr>
                <w:iCs/>
                <w:sz w:val="24"/>
                <w:szCs w:val="24"/>
              </w:rPr>
              <w:t>3.</w:t>
            </w:r>
            <w:r w:rsidRPr="00C20E2C">
              <w:rPr>
                <w:iCs/>
                <w:sz w:val="24"/>
                <w:szCs w:val="24"/>
              </w:rPr>
              <w:tab/>
              <w:t>Предельное количество этажей или предельная высота зданий, строений, сооружений – не нормируется.</w:t>
            </w:r>
          </w:p>
          <w:p w:rsidR="00DB61E5" w:rsidRPr="00C20E2C" w:rsidRDefault="00DB61E5" w:rsidP="00DB61E5">
            <w:pPr>
              <w:widowControl/>
              <w:tabs>
                <w:tab w:val="left" w:pos="577"/>
              </w:tabs>
              <w:suppressAutoHyphens w:val="0"/>
              <w:autoSpaceDE/>
              <w:ind w:firstLine="0"/>
              <w:rPr>
                <w:iCs/>
                <w:sz w:val="24"/>
                <w:szCs w:val="24"/>
              </w:rPr>
            </w:pPr>
            <w:r w:rsidRPr="00C20E2C">
              <w:rPr>
                <w:iCs/>
                <w:sz w:val="24"/>
                <w:szCs w:val="24"/>
              </w:rPr>
              <w:t>4.</w:t>
            </w:r>
            <w:r w:rsidRPr="00C20E2C">
              <w:rPr>
                <w:iCs/>
                <w:sz w:val="24"/>
                <w:szCs w:val="24"/>
              </w:rPr>
              <w:tab/>
              <w:t>Максимальный процент застройки – не нормируется.</w:t>
            </w:r>
          </w:p>
        </w:tc>
      </w:tr>
      <w:tr w:rsidR="00DB61E5" w:rsidRPr="00C20E2C" w:rsidTr="00AD1DAB">
        <w:trPr>
          <w:trHeight w:val="20"/>
        </w:trPr>
        <w:tc>
          <w:tcPr>
            <w:tcW w:w="2835" w:type="dxa"/>
          </w:tcPr>
          <w:p w:rsidR="00DB61E5" w:rsidRPr="00C20E2C" w:rsidRDefault="00DB61E5" w:rsidP="00DB61E5">
            <w:pPr>
              <w:pStyle w:val="affffff8"/>
              <w:ind w:firstLine="0"/>
              <w:jc w:val="center"/>
              <w:rPr>
                <w:sz w:val="24"/>
                <w:szCs w:val="24"/>
              </w:rPr>
            </w:pPr>
            <w:r w:rsidRPr="00C20E2C">
              <w:rPr>
                <w:sz w:val="24"/>
                <w:szCs w:val="24"/>
              </w:rPr>
              <w:t>Рынки</w:t>
            </w:r>
          </w:p>
        </w:tc>
        <w:tc>
          <w:tcPr>
            <w:tcW w:w="3969" w:type="dxa"/>
          </w:tcPr>
          <w:p w:rsidR="00DB61E5" w:rsidRPr="00C20E2C" w:rsidRDefault="00DB61E5" w:rsidP="00DB61E5">
            <w:pPr>
              <w:pStyle w:val="affffff8"/>
              <w:ind w:firstLine="0"/>
              <w:rPr>
                <w:sz w:val="24"/>
                <w:szCs w:val="24"/>
              </w:rPr>
            </w:pPr>
            <w:r w:rsidRPr="00C20E2C">
              <w:rPr>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DB61E5" w:rsidRPr="00C20E2C" w:rsidRDefault="00DB61E5" w:rsidP="00DB61E5">
            <w:pPr>
              <w:pStyle w:val="affffff8"/>
              <w:ind w:firstLine="0"/>
              <w:rPr>
                <w:sz w:val="24"/>
                <w:szCs w:val="24"/>
              </w:rPr>
            </w:pPr>
            <w:r w:rsidRPr="00C20E2C">
              <w:rPr>
                <w:sz w:val="24"/>
                <w:szCs w:val="24"/>
              </w:rPr>
              <w:t>размещение гаражей и (или) стоянок для автомобилей сотрудников и посетителей рынка</w:t>
            </w:r>
          </w:p>
        </w:tc>
        <w:tc>
          <w:tcPr>
            <w:tcW w:w="850" w:type="dxa"/>
          </w:tcPr>
          <w:p w:rsidR="00DB61E5" w:rsidRPr="00C20E2C" w:rsidRDefault="00DB61E5" w:rsidP="00DB61E5">
            <w:pPr>
              <w:pStyle w:val="affffff8"/>
              <w:ind w:firstLine="0"/>
              <w:jc w:val="center"/>
              <w:rPr>
                <w:sz w:val="24"/>
                <w:szCs w:val="24"/>
              </w:rPr>
            </w:pPr>
            <w:r w:rsidRPr="00C20E2C">
              <w:rPr>
                <w:sz w:val="24"/>
                <w:szCs w:val="24"/>
              </w:rPr>
              <w:t>4.3</w:t>
            </w:r>
          </w:p>
        </w:tc>
        <w:tc>
          <w:tcPr>
            <w:tcW w:w="2835" w:type="dxa"/>
          </w:tcPr>
          <w:p w:rsidR="00DB61E5" w:rsidRPr="00C20E2C" w:rsidRDefault="00DB61E5" w:rsidP="00DB61E5">
            <w:pPr>
              <w:ind w:firstLine="0"/>
              <w:rPr>
                <w:sz w:val="24"/>
                <w:szCs w:val="24"/>
              </w:rPr>
            </w:pPr>
            <w:r w:rsidRPr="00C20E2C">
              <w:rPr>
                <w:sz w:val="24"/>
                <w:szCs w:val="24"/>
              </w:rPr>
              <w:t>Рынок</w:t>
            </w:r>
          </w:p>
        </w:tc>
        <w:tc>
          <w:tcPr>
            <w:tcW w:w="11339" w:type="dxa"/>
          </w:tcPr>
          <w:p w:rsidR="00DB61E5" w:rsidRPr="00C20E2C" w:rsidRDefault="00DB61E5" w:rsidP="00DB61E5">
            <w:pPr>
              <w:widowControl/>
              <w:suppressAutoHyphens w:val="0"/>
              <w:autoSpaceDE/>
              <w:ind w:firstLine="0"/>
              <w:rPr>
                <w:sz w:val="24"/>
                <w:szCs w:val="24"/>
              </w:rPr>
            </w:pPr>
            <w:r w:rsidRPr="00C20E2C">
              <w:rPr>
                <w:sz w:val="24"/>
                <w:szCs w:val="24"/>
              </w:rPr>
              <w:t xml:space="preserve">Размещение объектов капитального строительства, сооружений, предназначенных для организации постоянной или временной торговли с учетом того, что каждое из торговых мест не располагает торговой площадью более 200 кв. м. </w:t>
            </w:r>
          </w:p>
          <w:p w:rsidR="00DB61E5" w:rsidRPr="00C20E2C" w:rsidRDefault="00DB61E5" w:rsidP="00DB61E5">
            <w:pPr>
              <w:widowControl/>
              <w:tabs>
                <w:tab w:val="left" w:pos="429"/>
              </w:tabs>
              <w:suppressAutoHyphens w:val="0"/>
              <w:autoSpaceDE/>
              <w:ind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DB61E5" w:rsidRPr="00C20E2C" w:rsidRDefault="00DB61E5" w:rsidP="00DB61E5">
            <w:pPr>
              <w:widowControl/>
              <w:tabs>
                <w:tab w:val="left" w:pos="429"/>
              </w:tabs>
              <w:suppressAutoHyphens w:val="0"/>
              <w:autoSpaceDE/>
              <w:ind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DB61E5" w:rsidRPr="00C20E2C" w:rsidRDefault="00DB61E5" w:rsidP="00DB61E5">
            <w:pPr>
              <w:widowControl/>
              <w:tabs>
                <w:tab w:val="left" w:pos="429"/>
              </w:tabs>
              <w:suppressAutoHyphens w:val="0"/>
              <w:autoSpaceDE/>
              <w:ind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DB61E5" w:rsidRPr="00C20E2C" w:rsidRDefault="00DB61E5" w:rsidP="00DB61E5">
            <w:pPr>
              <w:widowControl/>
              <w:suppressAutoHyphens w:val="0"/>
              <w:autoSpaceDE/>
              <w:ind w:firstLine="0"/>
              <w:rPr>
                <w:sz w:val="24"/>
                <w:szCs w:val="24"/>
              </w:rPr>
            </w:pPr>
            <w:r w:rsidRPr="00C20E2C">
              <w:rPr>
                <w:sz w:val="24"/>
                <w:szCs w:val="24"/>
              </w:rPr>
              <w:t xml:space="preserve">Максимальный процент застройки – </w:t>
            </w:r>
            <w:r w:rsidRPr="00C20E2C">
              <w:rPr>
                <w:b/>
                <w:sz w:val="24"/>
                <w:szCs w:val="24"/>
              </w:rPr>
              <w:t>50%.</w:t>
            </w:r>
          </w:p>
          <w:p w:rsidR="00DB61E5" w:rsidRPr="00C20E2C" w:rsidRDefault="00DB61E5" w:rsidP="00DB61E5">
            <w:pPr>
              <w:pStyle w:val="ab"/>
              <w:ind w:left="0" w:firstLine="0"/>
              <w:rPr>
                <w:sz w:val="24"/>
                <w:szCs w:val="24"/>
              </w:rPr>
            </w:pPr>
          </w:p>
        </w:tc>
      </w:tr>
      <w:tr w:rsidR="00DB61E5" w:rsidRPr="00C20E2C" w:rsidTr="00AD1DAB">
        <w:trPr>
          <w:trHeight w:val="20"/>
        </w:trPr>
        <w:tc>
          <w:tcPr>
            <w:tcW w:w="2835" w:type="dxa"/>
            <w:vMerge w:val="restart"/>
          </w:tcPr>
          <w:p w:rsidR="00DB61E5" w:rsidRPr="00C20E2C" w:rsidRDefault="00DB61E5" w:rsidP="00DB61E5">
            <w:pPr>
              <w:pStyle w:val="affffffa"/>
              <w:ind w:firstLine="0"/>
              <w:jc w:val="center"/>
              <w:rPr>
                <w:rFonts w:ascii="Times New Roman" w:hAnsi="Times New Roman" w:cs="Times New Roman"/>
                <w:sz w:val="24"/>
                <w:szCs w:val="24"/>
              </w:rPr>
            </w:pPr>
            <w:bookmarkStart w:id="114" w:name="sub_1049"/>
            <w:r w:rsidRPr="00C20E2C">
              <w:rPr>
                <w:rFonts w:ascii="Times New Roman" w:hAnsi="Times New Roman" w:cs="Times New Roman"/>
                <w:sz w:val="24"/>
                <w:szCs w:val="24"/>
              </w:rPr>
              <w:t>Служебные гаражи</w:t>
            </w:r>
            <w:bookmarkEnd w:id="114"/>
          </w:p>
        </w:tc>
        <w:tc>
          <w:tcPr>
            <w:tcW w:w="3969" w:type="dxa"/>
            <w:vMerge w:val="restart"/>
          </w:tcPr>
          <w:p w:rsidR="00DB61E5" w:rsidRPr="00C20E2C" w:rsidRDefault="00DB61E5" w:rsidP="00DB61E5">
            <w:pPr>
              <w:pStyle w:val="affffff8"/>
              <w:ind w:firstLine="0"/>
              <w:rPr>
                <w:sz w:val="24"/>
                <w:szCs w:val="24"/>
              </w:rPr>
            </w:pPr>
            <w:r w:rsidRPr="00C20E2C">
              <w:rPr>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C20E2C">
                <w:rPr>
                  <w:rStyle w:val="affffff3"/>
                  <w:sz w:val="24"/>
                  <w:szCs w:val="24"/>
                </w:rPr>
                <w:t>кодами 3.0</w:t>
              </w:r>
            </w:hyperlink>
            <w:r w:rsidRPr="00C20E2C">
              <w:rPr>
                <w:sz w:val="24"/>
                <w:szCs w:val="24"/>
              </w:rPr>
              <w:t xml:space="preserve">, </w:t>
            </w:r>
            <w:hyperlink w:anchor="sub_1040" w:history="1">
              <w:r w:rsidRPr="00C20E2C">
                <w:rPr>
                  <w:rStyle w:val="affffff3"/>
                  <w:sz w:val="24"/>
                  <w:szCs w:val="24"/>
                </w:rPr>
                <w:t>4.0</w:t>
              </w:r>
            </w:hyperlink>
            <w:r w:rsidRPr="00C20E2C">
              <w:rPr>
                <w:sz w:val="24"/>
                <w:szCs w:val="24"/>
              </w:rPr>
              <w:t>, а также для стоянки и хранения транспортных средств общего пользования, в том числе в депо</w:t>
            </w:r>
          </w:p>
        </w:tc>
        <w:tc>
          <w:tcPr>
            <w:tcW w:w="850" w:type="dxa"/>
            <w:vMerge w:val="restart"/>
          </w:tcPr>
          <w:p w:rsidR="00DB61E5" w:rsidRPr="00C20E2C" w:rsidRDefault="00DB61E5" w:rsidP="00DB61E5">
            <w:pPr>
              <w:pStyle w:val="affffff8"/>
              <w:ind w:firstLine="0"/>
              <w:jc w:val="center"/>
              <w:rPr>
                <w:sz w:val="24"/>
                <w:szCs w:val="24"/>
              </w:rPr>
            </w:pPr>
            <w:r w:rsidRPr="00C20E2C">
              <w:rPr>
                <w:sz w:val="24"/>
                <w:szCs w:val="24"/>
              </w:rPr>
              <w:t>4.9</w:t>
            </w:r>
          </w:p>
        </w:tc>
        <w:tc>
          <w:tcPr>
            <w:tcW w:w="2835" w:type="dxa"/>
          </w:tcPr>
          <w:p w:rsidR="00DB61E5" w:rsidRPr="00C20E2C" w:rsidRDefault="00DB61E5" w:rsidP="00DB61E5">
            <w:pPr>
              <w:ind w:firstLine="0"/>
              <w:rPr>
                <w:sz w:val="24"/>
                <w:szCs w:val="24"/>
              </w:rPr>
            </w:pPr>
            <w:r w:rsidRPr="00C20E2C">
              <w:rPr>
                <w:sz w:val="24"/>
                <w:szCs w:val="24"/>
              </w:rPr>
              <w:t>Постоянные и временные гаражи с несколькими стояночными местами</w:t>
            </w:r>
          </w:p>
        </w:tc>
        <w:tc>
          <w:tcPr>
            <w:tcW w:w="11339" w:type="dxa"/>
            <w:vMerge w:val="restart"/>
          </w:tcPr>
          <w:p w:rsidR="00DB61E5" w:rsidRPr="00C20E2C" w:rsidRDefault="00DB61E5" w:rsidP="00DB61E5">
            <w:pPr>
              <w:widowControl/>
              <w:suppressAutoHyphens w:val="0"/>
              <w:autoSpaceDE/>
              <w:ind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DB61E5" w:rsidRPr="00C20E2C" w:rsidRDefault="00DB61E5" w:rsidP="00DB61E5">
            <w:pPr>
              <w:widowControl/>
              <w:suppressAutoHyphens w:val="0"/>
              <w:autoSpaceDE/>
              <w:ind w:firstLine="0"/>
              <w:rPr>
                <w:sz w:val="24"/>
                <w:szCs w:val="24"/>
              </w:rPr>
            </w:pPr>
            <w:r w:rsidRPr="00C20E2C">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DB61E5" w:rsidRPr="00C20E2C" w:rsidRDefault="00DB61E5" w:rsidP="00DB61E5">
            <w:pPr>
              <w:widowControl/>
              <w:suppressAutoHyphens w:val="0"/>
              <w:autoSpaceDE/>
              <w:ind w:firstLine="0"/>
              <w:rPr>
                <w:sz w:val="24"/>
                <w:szCs w:val="24"/>
              </w:rPr>
            </w:pPr>
            <w:r w:rsidRPr="00C20E2C">
              <w:rPr>
                <w:iCs/>
                <w:sz w:val="24"/>
                <w:szCs w:val="24"/>
              </w:rPr>
              <w:t>Предельная высота зданий, строений, сооружений – не нормируется.</w:t>
            </w:r>
          </w:p>
          <w:p w:rsidR="00DB61E5" w:rsidRPr="00C20E2C" w:rsidRDefault="00DB61E5" w:rsidP="00DB61E5">
            <w:pPr>
              <w:widowControl/>
              <w:suppressAutoHyphens w:val="0"/>
              <w:autoSpaceDE/>
              <w:ind w:firstLine="0"/>
              <w:rPr>
                <w:sz w:val="24"/>
                <w:szCs w:val="24"/>
              </w:rPr>
            </w:pPr>
            <w:r w:rsidRPr="00C20E2C">
              <w:rPr>
                <w:sz w:val="24"/>
                <w:szCs w:val="24"/>
              </w:rPr>
              <w:t>Максимальное количество этажей – 2.</w:t>
            </w:r>
          </w:p>
          <w:p w:rsidR="00DB61E5" w:rsidRPr="00C20E2C" w:rsidRDefault="00DB61E5" w:rsidP="00DB61E5">
            <w:pPr>
              <w:widowControl/>
              <w:suppressAutoHyphens w:val="0"/>
              <w:autoSpaceDE/>
              <w:ind w:firstLine="0"/>
              <w:rPr>
                <w:sz w:val="24"/>
                <w:szCs w:val="24"/>
              </w:rPr>
            </w:pPr>
            <w:r w:rsidRPr="00C20E2C">
              <w:rPr>
                <w:sz w:val="24"/>
                <w:szCs w:val="24"/>
              </w:rPr>
              <w:t>Минимальное количество этажей – 1.</w:t>
            </w:r>
          </w:p>
          <w:p w:rsidR="00DB61E5" w:rsidRPr="00C20E2C" w:rsidRDefault="00DB61E5" w:rsidP="00DB61E5">
            <w:pPr>
              <w:widowControl/>
              <w:tabs>
                <w:tab w:val="left" w:pos="577"/>
              </w:tabs>
              <w:suppressAutoHyphens w:val="0"/>
              <w:autoSpaceDE/>
              <w:ind w:firstLine="0"/>
              <w:rPr>
                <w:iCs/>
                <w:sz w:val="24"/>
                <w:szCs w:val="24"/>
              </w:rPr>
            </w:pPr>
            <w:r w:rsidRPr="00C20E2C">
              <w:rPr>
                <w:sz w:val="24"/>
                <w:szCs w:val="24"/>
              </w:rPr>
              <w:t xml:space="preserve">Максимальный процент застройки – </w:t>
            </w:r>
            <w:r w:rsidRPr="00C20E2C">
              <w:rPr>
                <w:b/>
                <w:sz w:val="24"/>
                <w:szCs w:val="24"/>
              </w:rPr>
              <w:t>80%</w:t>
            </w:r>
            <w:r w:rsidRPr="00C20E2C">
              <w:rPr>
                <w:sz w:val="24"/>
                <w:szCs w:val="24"/>
              </w:rPr>
              <w:t>.</w:t>
            </w:r>
          </w:p>
        </w:tc>
      </w:tr>
      <w:tr w:rsidR="00DB61E5" w:rsidRPr="00C20E2C" w:rsidTr="00AD1DAB">
        <w:trPr>
          <w:trHeight w:val="20"/>
        </w:trPr>
        <w:tc>
          <w:tcPr>
            <w:tcW w:w="2835" w:type="dxa"/>
            <w:vMerge/>
          </w:tcPr>
          <w:p w:rsidR="00DB61E5" w:rsidRPr="00C20E2C" w:rsidRDefault="00DB61E5" w:rsidP="00DB61E5">
            <w:pPr>
              <w:pStyle w:val="affffff8"/>
              <w:ind w:firstLine="0"/>
              <w:jc w:val="center"/>
              <w:rPr>
                <w:sz w:val="24"/>
                <w:szCs w:val="24"/>
              </w:rPr>
            </w:pPr>
          </w:p>
        </w:tc>
        <w:tc>
          <w:tcPr>
            <w:tcW w:w="3969" w:type="dxa"/>
            <w:vMerge/>
          </w:tcPr>
          <w:p w:rsidR="00DB61E5" w:rsidRPr="00C20E2C" w:rsidRDefault="00DB61E5" w:rsidP="00DB61E5">
            <w:pPr>
              <w:pStyle w:val="affffff8"/>
              <w:ind w:firstLine="0"/>
              <w:rPr>
                <w:sz w:val="24"/>
                <w:szCs w:val="24"/>
              </w:rPr>
            </w:pPr>
          </w:p>
        </w:tc>
        <w:tc>
          <w:tcPr>
            <w:tcW w:w="850" w:type="dxa"/>
            <w:vMerge/>
          </w:tcPr>
          <w:p w:rsidR="00DB61E5" w:rsidRPr="00C20E2C" w:rsidRDefault="00DB61E5" w:rsidP="00DB61E5">
            <w:pPr>
              <w:pStyle w:val="affffff8"/>
              <w:ind w:firstLine="0"/>
              <w:jc w:val="center"/>
              <w:rPr>
                <w:sz w:val="24"/>
                <w:szCs w:val="24"/>
              </w:rPr>
            </w:pPr>
          </w:p>
        </w:tc>
        <w:tc>
          <w:tcPr>
            <w:tcW w:w="2835" w:type="dxa"/>
          </w:tcPr>
          <w:p w:rsidR="00DB61E5" w:rsidRPr="00C20E2C" w:rsidRDefault="00DB61E5" w:rsidP="00DB61E5">
            <w:pPr>
              <w:ind w:firstLine="0"/>
              <w:rPr>
                <w:sz w:val="24"/>
                <w:szCs w:val="24"/>
              </w:rPr>
            </w:pPr>
            <w:r w:rsidRPr="00C20E2C">
              <w:rPr>
                <w:sz w:val="24"/>
                <w:szCs w:val="24"/>
              </w:rPr>
              <w:t>Стоянка (парковка)</w:t>
            </w:r>
          </w:p>
        </w:tc>
        <w:tc>
          <w:tcPr>
            <w:tcW w:w="11339" w:type="dxa"/>
            <w:vMerge/>
          </w:tcPr>
          <w:p w:rsidR="00DB61E5" w:rsidRPr="00C20E2C" w:rsidRDefault="00DB61E5" w:rsidP="00DB61E5">
            <w:pPr>
              <w:widowControl/>
              <w:tabs>
                <w:tab w:val="left" w:pos="577"/>
              </w:tabs>
              <w:suppressAutoHyphens w:val="0"/>
              <w:autoSpaceDE/>
              <w:ind w:firstLine="0"/>
              <w:rPr>
                <w:iCs/>
                <w:sz w:val="24"/>
                <w:szCs w:val="24"/>
              </w:rPr>
            </w:pPr>
          </w:p>
        </w:tc>
      </w:tr>
      <w:tr w:rsidR="00DB61E5" w:rsidRPr="00C20E2C" w:rsidTr="00AD1DAB">
        <w:trPr>
          <w:trHeight w:val="20"/>
        </w:trPr>
        <w:tc>
          <w:tcPr>
            <w:tcW w:w="2835" w:type="dxa"/>
          </w:tcPr>
          <w:p w:rsidR="00DB61E5" w:rsidRPr="00C20E2C" w:rsidRDefault="00DB61E5" w:rsidP="004E2056">
            <w:pPr>
              <w:pStyle w:val="affffffa"/>
              <w:ind w:firstLine="0"/>
              <w:jc w:val="center"/>
              <w:rPr>
                <w:sz w:val="24"/>
                <w:szCs w:val="24"/>
              </w:rPr>
            </w:pPr>
            <w:bookmarkStart w:id="115" w:name="sub_10491"/>
            <w:r w:rsidRPr="00C20E2C">
              <w:rPr>
                <w:sz w:val="24"/>
                <w:szCs w:val="24"/>
              </w:rPr>
              <w:t>Объекты дорожного сервиса</w:t>
            </w:r>
            <w:bookmarkEnd w:id="115"/>
          </w:p>
        </w:tc>
        <w:tc>
          <w:tcPr>
            <w:tcW w:w="3969" w:type="dxa"/>
          </w:tcPr>
          <w:p w:rsidR="00DB61E5" w:rsidRPr="00C20E2C" w:rsidRDefault="00DB61E5" w:rsidP="00DB61E5">
            <w:pPr>
              <w:pStyle w:val="affffff8"/>
              <w:rPr>
                <w:sz w:val="24"/>
                <w:szCs w:val="24"/>
              </w:rPr>
            </w:pPr>
            <w:r w:rsidRPr="00C20E2C">
              <w:rPr>
                <w:sz w:val="24"/>
                <w:szCs w:val="24"/>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sidRPr="00C20E2C">
                <w:rPr>
                  <w:rStyle w:val="affffff3"/>
                  <w:sz w:val="24"/>
                  <w:szCs w:val="24"/>
                </w:rPr>
                <w:t>кодами 4.9.1.1 - 4.9.1.4</w:t>
              </w:r>
            </w:hyperlink>
          </w:p>
        </w:tc>
        <w:tc>
          <w:tcPr>
            <w:tcW w:w="850" w:type="dxa"/>
          </w:tcPr>
          <w:p w:rsidR="00DB61E5" w:rsidRPr="00C20E2C" w:rsidRDefault="00DB61E5" w:rsidP="00DB61E5">
            <w:pPr>
              <w:pStyle w:val="affffff8"/>
              <w:jc w:val="center"/>
              <w:rPr>
                <w:sz w:val="24"/>
                <w:szCs w:val="24"/>
              </w:rPr>
            </w:pPr>
            <w:r w:rsidRPr="00C20E2C">
              <w:rPr>
                <w:sz w:val="24"/>
                <w:szCs w:val="24"/>
              </w:rPr>
              <w:t>4</w:t>
            </w:r>
            <w:r w:rsidR="00C20E2C">
              <w:rPr>
                <w:sz w:val="24"/>
                <w:szCs w:val="24"/>
              </w:rPr>
              <w:t>4</w:t>
            </w:r>
            <w:r w:rsidRPr="00C20E2C">
              <w:rPr>
                <w:sz w:val="24"/>
                <w:szCs w:val="24"/>
              </w:rPr>
              <w:t>.9.1</w:t>
            </w:r>
          </w:p>
        </w:tc>
        <w:tc>
          <w:tcPr>
            <w:tcW w:w="2835" w:type="dxa"/>
          </w:tcPr>
          <w:p w:rsidR="00DB61E5" w:rsidRPr="00C20E2C" w:rsidRDefault="00DB61E5" w:rsidP="00DB61E5">
            <w:pPr>
              <w:ind w:firstLine="0"/>
              <w:rPr>
                <w:sz w:val="24"/>
                <w:szCs w:val="24"/>
              </w:rPr>
            </w:pPr>
          </w:p>
        </w:tc>
        <w:tc>
          <w:tcPr>
            <w:tcW w:w="11339" w:type="dxa"/>
            <w:vMerge w:val="restart"/>
          </w:tcPr>
          <w:p w:rsidR="00DB61E5" w:rsidRPr="00C20E2C" w:rsidRDefault="00DB61E5" w:rsidP="00DB61E5">
            <w:pPr>
              <w:widowControl/>
              <w:tabs>
                <w:tab w:val="left" w:pos="429"/>
              </w:tabs>
              <w:suppressAutoHyphens w:val="0"/>
              <w:autoSpaceDE/>
              <w:ind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DB61E5" w:rsidRPr="00C20E2C" w:rsidRDefault="00DB61E5" w:rsidP="00DB61E5">
            <w:pPr>
              <w:widowControl/>
              <w:tabs>
                <w:tab w:val="left" w:pos="577"/>
              </w:tabs>
              <w:suppressAutoHyphens w:val="0"/>
              <w:autoSpaceDE/>
              <w:ind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DB61E5" w:rsidRPr="00C20E2C" w:rsidRDefault="00DB61E5" w:rsidP="00DB61E5">
            <w:pPr>
              <w:widowControl/>
              <w:tabs>
                <w:tab w:val="left" w:pos="577"/>
              </w:tabs>
              <w:suppressAutoHyphens w:val="0"/>
              <w:autoSpaceDE/>
              <w:ind w:firstLine="0"/>
              <w:rPr>
                <w:sz w:val="24"/>
                <w:szCs w:val="24"/>
              </w:rPr>
            </w:pPr>
            <w:r w:rsidRPr="00C20E2C">
              <w:rPr>
                <w:iCs/>
                <w:sz w:val="24"/>
                <w:szCs w:val="24"/>
              </w:rPr>
              <w:t>Предельная высота зданий, строений, сооружений – не нормируется</w:t>
            </w:r>
            <w:r w:rsidRPr="00C20E2C">
              <w:rPr>
                <w:sz w:val="24"/>
                <w:szCs w:val="24"/>
              </w:rPr>
              <w:t>.</w:t>
            </w:r>
          </w:p>
          <w:p w:rsidR="00DB61E5" w:rsidRPr="00C20E2C" w:rsidRDefault="00DB61E5" w:rsidP="00DB61E5">
            <w:pPr>
              <w:widowControl/>
              <w:tabs>
                <w:tab w:val="left" w:pos="577"/>
              </w:tabs>
              <w:suppressAutoHyphens w:val="0"/>
              <w:autoSpaceDE/>
              <w:ind w:firstLine="0"/>
              <w:rPr>
                <w:sz w:val="24"/>
                <w:szCs w:val="24"/>
              </w:rPr>
            </w:pPr>
            <w:r w:rsidRPr="00C20E2C">
              <w:rPr>
                <w:sz w:val="24"/>
                <w:szCs w:val="24"/>
              </w:rPr>
              <w:t xml:space="preserve">Максимальное количество этажей – </w:t>
            </w:r>
            <w:r w:rsidRPr="00C20E2C">
              <w:rPr>
                <w:b/>
                <w:sz w:val="24"/>
                <w:szCs w:val="24"/>
              </w:rPr>
              <w:t>2</w:t>
            </w:r>
            <w:r w:rsidRPr="00C20E2C">
              <w:rPr>
                <w:sz w:val="24"/>
                <w:szCs w:val="24"/>
              </w:rPr>
              <w:t>.</w:t>
            </w:r>
          </w:p>
          <w:p w:rsidR="00DB61E5" w:rsidRPr="00C20E2C" w:rsidRDefault="00DB61E5" w:rsidP="00DB61E5">
            <w:pPr>
              <w:widowControl/>
              <w:tabs>
                <w:tab w:val="left" w:pos="577"/>
              </w:tabs>
              <w:suppressAutoHyphens w:val="0"/>
              <w:autoSpaceDE/>
              <w:ind w:firstLine="0"/>
              <w:rPr>
                <w:sz w:val="24"/>
                <w:szCs w:val="24"/>
              </w:rPr>
            </w:pPr>
            <w:r w:rsidRPr="00C20E2C">
              <w:rPr>
                <w:sz w:val="24"/>
                <w:szCs w:val="24"/>
              </w:rPr>
              <w:t>Минимальное количество этажей – 1.</w:t>
            </w:r>
          </w:p>
          <w:p w:rsidR="00DB61E5" w:rsidRPr="00C20E2C" w:rsidRDefault="00DB61E5" w:rsidP="00DB61E5">
            <w:pPr>
              <w:widowControl/>
              <w:tabs>
                <w:tab w:val="left" w:pos="577"/>
              </w:tabs>
              <w:suppressAutoHyphens w:val="0"/>
              <w:autoSpaceDE/>
              <w:ind w:firstLine="0"/>
              <w:rPr>
                <w:iCs/>
                <w:sz w:val="24"/>
                <w:szCs w:val="24"/>
              </w:rPr>
            </w:pPr>
            <w:r w:rsidRPr="00C20E2C">
              <w:rPr>
                <w:sz w:val="24"/>
                <w:szCs w:val="24"/>
              </w:rPr>
              <w:t xml:space="preserve">Максимальный процент застройки – </w:t>
            </w:r>
            <w:r w:rsidRPr="00C20E2C">
              <w:rPr>
                <w:b/>
                <w:sz w:val="24"/>
                <w:szCs w:val="24"/>
              </w:rPr>
              <w:t>80%.</w:t>
            </w:r>
          </w:p>
        </w:tc>
      </w:tr>
      <w:tr w:rsidR="00DB61E5" w:rsidRPr="00C20E2C" w:rsidTr="00AD1DAB">
        <w:trPr>
          <w:trHeight w:val="20"/>
        </w:trPr>
        <w:tc>
          <w:tcPr>
            <w:tcW w:w="2835" w:type="dxa"/>
          </w:tcPr>
          <w:p w:rsidR="00DB61E5" w:rsidRPr="00C20E2C" w:rsidRDefault="00DB61E5" w:rsidP="004E2056">
            <w:pPr>
              <w:pStyle w:val="affffffa"/>
              <w:ind w:firstLine="0"/>
              <w:jc w:val="center"/>
              <w:rPr>
                <w:sz w:val="24"/>
                <w:szCs w:val="24"/>
              </w:rPr>
            </w:pPr>
            <w:r w:rsidRPr="00C20E2C">
              <w:rPr>
                <w:sz w:val="24"/>
                <w:szCs w:val="24"/>
              </w:rPr>
              <w:t>Заправка транспортных средств</w:t>
            </w:r>
          </w:p>
        </w:tc>
        <w:tc>
          <w:tcPr>
            <w:tcW w:w="3969" w:type="dxa"/>
          </w:tcPr>
          <w:p w:rsidR="00DB61E5" w:rsidRPr="00C20E2C" w:rsidRDefault="00DB61E5" w:rsidP="00DB61E5">
            <w:pPr>
              <w:pStyle w:val="affffff8"/>
              <w:rPr>
                <w:sz w:val="24"/>
                <w:szCs w:val="24"/>
              </w:rPr>
            </w:pPr>
            <w:r w:rsidRPr="00C20E2C">
              <w:rPr>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850" w:type="dxa"/>
          </w:tcPr>
          <w:p w:rsidR="00DB61E5" w:rsidRPr="00C20E2C" w:rsidRDefault="00DB61E5" w:rsidP="00DB61E5">
            <w:pPr>
              <w:pStyle w:val="affffff8"/>
              <w:jc w:val="center"/>
              <w:rPr>
                <w:sz w:val="24"/>
                <w:szCs w:val="24"/>
              </w:rPr>
            </w:pPr>
            <w:r w:rsidRPr="00C20E2C">
              <w:rPr>
                <w:sz w:val="24"/>
                <w:szCs w:val="24"/>
              </w:rPr>
              <w:t>4</w:t>
            </w:r>
            <w:r w:rsidR="00C20E2C">
              <w:rPr>
                <w:sz w:val="24"/>
                <w:szCs w:val="24"/>
              </w:rPr>
              <w:t>4</w:t>
            </w:r>
            <w:r w:rsidRPr="00C20E2C">
              <w:rPr>
                <w:sz w:val="24"/>
                <w:szCs w:val="24"/>
              </w:rPr>
              <w:t>.9.1.1</w:t>
            </w:r>
          </w:p>
        </w:tc>
        <w:tc>
          <w:tcPr>
            <w:tcW w:w="2835" w:type="dxa"/>
          </w:tcPr>
          <w:p w:rsidR="00DB61E5" w:rsidRPr="00C20E2C" w:rsidRDefault="00DB61E5" w:rsidP="00DB61E5">
            <w:pPr>
              <w:tabs>
                <w:tab w:val="left" w:pos="720"/>
              </w:tabs>
              <w:ind w:firstLine="0"/>
              <w:rPr>
                <w:sz w:val="24"/>
                <w:szCs w:val="24"/>
              </w:rPr>
            </w:pPr>
            <w:r w:rsidRPr="00C20E2C">
              <w:rPr>
                <w:sz w:val="24"/>
                <w:szCs w:val="24"/>
              </w:rPr>
              <w:t>Мастерские, предназначенные для ремонта и обслуживания автомобилей, автомобильные мойки, мастерские по ремонту и обслуживанию автомобилей</w:t>
            </w:r>
          </w:p>
        </w:tc>
        <w:tc>
          <w:tcPr>
            <w:tcW w:w="11339" w:type="dxa"/>
            <w:vMerge/>
          </w:tcPr>
          <w:p w:rsidR="00DB61E5" w:rsidRPr="00C20E2C" w:rsidRDefault="00DB61E5" w:rsidP="00DB61E5">
            <w:pPr>
              <w:widowControl/>
              <w:tabs>
                <w:tab w:val="left" w:pos="577"/>
              </w:tabs>
              <w:suppressAutoHyphens w:val="0"/>
              <w:autoSpaceDE/>
              <w:ind w:firstLine="0"/>
              <w:rPr>
                <w:iCs/>
                <w:sz w:val="24"/>
                <w:szCs w:val="24"/>
              </w:rPr>
            </w:pPr>
          </w:p>
        </w:tc>
      </w:tr>
      <w:tr w:rsidR="00DB61E5" w:rsidRPr="00C20E2C" w:rsidTr="00AD1DAB">
        <w:trPr>
          <w:trHeight w:val="20"/>
        </w:trPr>
        <w:tc>
          <w:tcPr>
            <w:tcW w:w="2835" w:type="dxa"/>
          </w:tcPr>
          <w:p w:rsidR="00DB61E5" w:rsidRPr="00C20E2C" w:rsidRDefault="00DB61E5" w:rsidP="004E2056">
            <w:pPr>
              <w:pStyle w:val="affffffa"/>
              <w:ind w:firstLine="0"/>
              <w:jc w:val="center"/>
              <w:rPr>
                <w:sz w:val="24"/>
                <w:szCs w:val="24"/>
              </w:rPr>
            </w:pPr>
            <w:r w:rsidRPr="00C20E2C">
              <w:rPr>
                <w:sz w:val="24"/>
                <w:szCs w:val="24"/>
              </w:rPr>
              <w:t>Ремонт автомобилей</w:t>
            </w:r>
          </w:p>
        </w:tc>
        <w:tc>
          <w:tcPr>
            <w:tcW w:w="3969" w:type="dxa"/>
          </w:tcPr>
          <w:p w:rsidR="00DB61E5" w:rsidRPr="00C20E2C" w:rsidRDefault="00DB61E5" w:rsidP="00DB61E5">
            <w:pPr>
              <w:pStyle w:val="affffff8"/>
              <w:rPr>
                <w:sz w:val="24"/>
                <w:szCs w:val="24"/>
              </w:rPr>
            </w:pPr>
            <w:r w:rsidRPr="00C20E2C">
              <w:rPr>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850" w:type="dxa"/>
          </w:tcPr>
          <w:p w:rsidR="00DB61E5" w:rsidRPr="00C20E2C" w:rsidRDefault="00DB61E5" w:rsidP="00DB61E5">
            <w:pPr>
              <w:pStyle w:val="affffff8"/>
              <w:jc w:val="center"/>
              <w:rPr>
                <w:sz w:val="24"/>
                <w:szCs w:val="24"/>
              </w:rPr>
            </w:pPr>
            <w:r w:rsidRPr="00C20E2C">
              <w:rPr>
                <w:sz w:val="24"/>
                <w:szCs w:val="24"/>
              </w:rPr>
              <w:t>4</w:t>
            </w:r>
            <w:r w:rsidR="00C20E2C">
              <w:rPr>
                <w:sz w:val="24"/>
                <w:szCs w:val="24"/>
              </w:rPr>
              <w:t>4</w:t>
            </w:r>
            <w:r w:rsidRPr="00C20E2C">
              <w:rPr>
                <w:sz w:val="24"/>
                <w:szCs w:val="24"/>
              </w:rPr>
              <w:t>.9.1.4</w:t>
            </w:r>
          </w:p>
        </w:tc>
        <w:tc>
          <w:tcPr>
            <w:tcW w:w="2835" w:type="dxa"/>
          </w:tcPr>
          <w:p w:rsidR="00DB61E5" w:rsidRPr="00C20E2C" w:rsidRDefault="00DB61E5" w:rsidP="00DB61E5">
            <w:pPr>
              <w:tabs>
                <w:tab w:val="left" w:pos="720"/>
              </w:tabs>
              <w:ind w:firstLine="0"/>
              <w:rPr>
                <w:sz w:val="24"/>
                <w:szCs w:val="24"/>
              </w:rPr>
            </w:pPr>
            <w:r w:rsidRPr="00C20E2C">
              <w:rPr>
                <w:sz w:val="24"/>
                <w:szCs w:val="24"/>
              </w:rPr>
              <w:t>Автозаправочные станции (бензиновые, газовые)</w:t>
            </w:r>
          </w:p>
        </w:tc>
        <w:tc>
          <w:tcPr>
            <w:tcW w:w="11339" w:type="dxa"/>
            <w:vMerge/>
          </w:tcPr>
          <w:p w:rsidR="00DB61E5" w:rsidRPr="00C20E2C" w:rsidRDefault="00DB61E5" w:rsidP="00DB61E5">
            <w:pPr>
              <w:widowControl/>
              <w:tabs>
                <w:tab w:val="left" w:pos="577"/>
              </w:tabs>
              <w:suppressAutoHyphens w:val="0"/>
              <w:autoSpaceDE/>
              <w:ind w:firstLine="0"/>
              <w:rPr>
                <w:iCs/>
                <w:sz w:val="24"/>
                <w:szCs w:val="24"/>
              </w:rPr>
            </w:pPr>
          </w:p>
        </w:tc>
      </w:tr>
      <w:tr w:rsidR="00DB61E5" w:rsidRPr="00C20E2C" w:rsidTr="00AD1DAB">
        <w:trPr>
          <w:trHeight w:val="3315"/>
        </w:trPr>
        <w:tc>
          <w:tcPr>
            <w:tcW w:w="2835" w:type="dxa"/>
          </w:tcPr>
          <w:p w:rsidR="00DB61E5" w:rsidRPr="00C20E2C" w:rsidRDefault="00DB61E5" w:rsidP="00DB61E5">
            <w:pPr>
              <w:pStyle w:val="affffff8"/>
              <w:ind w:firstLine="0"/>
              <w:jc w:val="center"/>
              <w:rPr>
                <w:sz w:val="24"/>
                <w:szCs w:val="24"/>
              </w:rPr>
            </w:pPr>
            <w:bookmarkStart w:id="116" w:name="sub_1083"/>
            <w:r w:rsidRPr="00C20E2C">
              <w:rPr>
                <w:sz w:val="24"/>
                <w:szCs w:val="24"/>
              </w:rPr>
              <w:t>Обеспечение внутреннего правопорядка</w:t>
            </w:r>
            <w:bookmarkEnd w:id="116"/>
          </w:p>
        </w:tc>
        <w:tc>
          <w:tcPr>
            <w:tcW w:w="3969" w:type="dxa"/>
          </w:tcPr>
          <w:p w:rsidR="00DB61E5" w:rsidRPr="00C20E2C" w:rsidRDefault="00DB61E5" w:rsidP="00DB61E5">
            <w:pPr>
              <w:pStyle w:val="affffff8"/>
              <w:ind w:firstLine="0"/>
              <w:rPr>
                <w:sz w:val="24"/>
                <w:szCs w:val="24"/>
              </w:rPr>
            </w:pPr>
            <w:r w:rsidRPr="00C20E2C">
              <w:rPr>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C20E2C">
              <w:rPr>
                <w:sz w:val="24"/>
                <w:szCs w:val="24"/>
              </w:rPr>
              <w:t>Росгвардии</w:t>
            </w:r>
            <w:proofErr w:type="spellEnd"/>
            <w:r w:rsidRPr="00C20E2C">
              <w:rPr>
                <w:sz w:val="24"/>
                <w:szCs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850" w:type="dxa"/>
          </w:tcPr>
          <w:p w:rsidR="00DB61E5" w:rsidRPr="00C20E2C" w:rsidRDefault="00DB61E5" w:rsidP="00DB61E5">
            <w:pPr>
              <w:pStyle w:val="affffff8"/>
              <w:ind w:firstLine="0"/>
              <w:jc w:val="center"/>
              <w:rPr>
                <w:sz w:val="24"/>
                <w:szCs w:val="24"/>
              </w:rPr>
            </w:pPr>
            <w:r w:rsidRPr="00C20E2C">
              <w:rPr>
                <w:sz w:val="24"/>
                <w:szCs w:val="24"/>
              </w:rPr>
              <w:t>8.3</w:t>
            </w:r>
          </w:p>
        </w:tc>
        <w:tc>
          <w:tcPr>
            <w:tcW w:w="2835" w:type="dxa"/>
          </w:tcPr>
          <w:p w:rsidR="00DB61E5" w:rsidRPr="00C20E2C" w:rsidRDefault="00DB61E5" w:rsidP="00DB61E5">
            <w:pPr>
              <w:tabs>
                <w:tab w:val="left" w:pos="720"/>
              </w:tabs>
              <w:ind w:firstLine="0"/>
              <w:rPr>
                <w:sz w:val="24"/>
                <w:szCs w:val="24"/>
              </w:rPr>
            </w:pPr>
            <w:r w:rsidRPr="00C20E2C">
              <w:rPr>
                <w:sz w:val="24"/>
                <w:szCs w:val="24"/>
              </w:rPr>
              <w:t>Объекты пожарной охраны</w:t>
            </w:r>
          </w:p>
        </w:tc>
        <w:tc>
          <w:tcPr>
            <w:tcW w:w="11339" w:type="dxa"/>
          </w:tcPr>
          <w:p w:rsidR="00DB61E5" w:rsidRPr="00C20E2C" w:rsidRDefault="00DB61E5" w:rsidP="00DB61E5">
            <w:pPr>
              <w:widowControl/>
              <w:tabs>
                <w:tab w:val="left" w:pos="860"/>
              </w:tabs>
              <w:suppressAutoHyphens w:val="0"/>
              <w:autoSpaceDE/>
              <w:ind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DB61E5" w:rsidRPr="00C20E2C" w:rsidRDefault="00DB61E5" w:rsidP="00DB61E5">
            <w:pPr>
              <w:widowControl/>
              <w:tabs>
                <w:tab w:val="left" w:pos="860"/>
              </w:tabs>
              <w:suppressAutoHyphens w:val="0"/>
              <w:autoSpaceDE/>
              <w:ind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DB61E5" w:rsidRPr="00C20E2C" w:rsidRDefault="00DB61E5" w:rsidP="00DB61E5">
            <w:pPr>
              <w:widowControl/>
              <w:tabs>
                <w:tab w:val="left" w:pos="860"/>
              </w:tabs>
              <w:suppressAutoHyphens w:val="0"/>
              <w:autoSpaceDE/>
              <w:ind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DB61E5" w:rsidRPr="00C20E2C" w:rsidRDefault="00DB61E5" w:rsidP="00DB61E5">
            <w:pPr>
              <w:widowControl/>
              <w:tabs>
                <w:tab w:val="left" w:pos="860"/>
              </w:tabs>
              <w:suppressAutoHyphens w:val="0"/>
              <w:autoSpaceDE/>
              <w:ind w:firstLine="0"/>
              <w:rPr>
                <w:sz w:val="24"/>
                <w:szCs w:val="24"/>
              </w:rPr>
            </w:pPr>
            <w:r w:rsidRPr="00C20E2C">
              <w:rPr>
                <w:sz w:val="24"/>
                <w:szCs w:val="24"/>
              </w:rPr>
              <w:t>Расстояния от зданий (границ участков) учреждений</w:t>
            </w:r>
          </w:p>
          <w:p w:rsidR="00DB61E5" w:rsidRPr="00C20E2C" w:rsidRDefault="00DB61E5" w:rsidP="00DB61E5">
            <w:pPr>
              <w:tabs>
                <w:tab w:val="left" w:pos="860"/>
              </w:tabs>
              <w:ind w:firstLine="0"/>
              <w:rPr>
                <w:sz w:val="24"/>
                <w:szCs w:val="24"/>
              </w:rPr>
            </w:pPr>
            <w:r w:rsidRPr="00C20E2C">
              <w:rPr>
                <w:sz w:val="24"/>
                <w:szCs w:val="24"/>
              </w:rPr>
              <w:t xml:space="preserve">- до красной линии – </w:t>
            </w:r>
            <w:r w:rsidRPr="00C20E2C">
              <w:rPr>
                <w:b/>
                <w:sz w:val="24"/>
                <w:szCs w:val="24"/>
              </w:rPr>
              <w:t>15 м.</w:t>
            </w:r>
          </w:p>
          <w:p w:rsidR="00DB61E5" w:rsidRPr="00C20E2C" w:rsidRDefault="00DB61E5" w:rsidP="00DB61E5">
            <w:pPr>
              <w:tabs>
                <w:tab w:val="left" w:pos="860"/>
              </w:tabs>
              <w:ind w:firstLine="0"/>
              <w:rPr>
                <w:sz w:val="24"/>
                <w:szCs w:val="24"/>
              </w:rPr>
            </w:pPr>
            <w:r w:rsidRPr="00C20E2C">
              <w:rPr>
                <w:sz w:val="24"/>
                <w:szCs w:val="24"/>
              </w:rPr>
              <w:t xml:space="preserve">- до стен жилых домов и до зданий общеобразовательных школ, дошкольных образовательных и лечебных учреждений - </w:t>
            </w:r>
            <w:r w:rsidRPr="00C20E2C">
              <w:rPr>
                <w:b/>
                <w:sz w:val="24"/>
                <w:szCs w:val="24"/>
              </w:rPr>
              <w:t>50 м.</w:t>
            </w:r>
          </w:p>
          <w:p w:rsidR="00DB61E5" w:rsidRPr="00C20E2C" w:rsidRDefault="00DB61E5" w:rsidP="00DB61E5">
            <w:pPr>
              <w:widowControl/>
              <w:tabs>
                <w:tab w:val="left" w:pos="860"/>
              </w:tabs>
              <w:suppressAutoHyphens w:val="0"/>
              <w:autoSpaceDE/>
              <w:ind w:firstLine="0"/>
              <w:rPr>
                <w:sz w:val="24"/>
                <w:szCs w:val="24"/>
              </w:rPr>
            </w:pPr>
            <w:r w:rsidRPr="00C20E2C">
              <w:rPr>
                <w:sz w:val="24"/>
                <w:szCs w:val="24"/>
              </w:rPr>
              <w:t xml:space="preserve">Максимальный процент застройки – </w:t>
            </w:r>
            <w:r w:rsidRPr="00C20E2C">
              <w:rPr>
                <w:b/>
                <w:sz w:val="24"/>
                <w:szCs w:val="24"/>
              </w:rPr>
              <w:t>60%.</w:t>
            </w:r>
          </w:p>
        </w:tc>
      </w:tr>
      <w:tr w:rsidR="00DB61E5" w:rsidRPr="00C20E2C" w:rsidTr="00AD1DAB">
        <w:trPr>
          <w:trHeight w:val="411"/>
        </w:trPr>
        <w:tc>
          <w:tcPr>
            <w:tcW w:w="2835" w:type="dxa"/>
          </w:tcPr>
          <w:p w:rsidR="00DB61E5" w:rsidRPr="00C20E2C" w:rsidRDefault="00DB61E5" w:rsidP="00DB61E5">
            <w:pPr>
              <w:pStyle w:val="affffffa"/>
              <w:ind w:firstLine="0"/>
              <w:rPr>
                <w:rFonts w:ascii="Times New Roman" w:hAnsi="Times New Roman" w:cs="Times New Roman"/>
                <w:sz w:val="24"/>
                <w:szCs w:val="24"/>
              </w:rPr>
            </w:pPr>
            <w:r w:rsidRPr="00C20E2C">
              <w:rPr>
                <w:rFonts w:ascii="Times New Roman" w:hAnsi="Times New Roman" w:cs="Times New Roman"/>
                <w:sz w:val="24"/>
                <w:szCs w:val="24"/>
              </w:rPr>
              <w:t>Улично-дорожная сеть</w:t>
            </w:r>
          </w:p>
        </w:tc>
        <w:tc>
          <w:tcPr>
            <w:tcW w:w="3969" w:type="dxa"/>
          </w:tcPr>
          <w:p w:rsidR="00DB61E5" w:rsidRPr="00C20E2C" w:rsidRDefault="00DB61E5" w:rsidP="00DB61E5">
            <w:pPr>
              <w:pStyle w:val="affffff8"/>
              <w:ind w:firstLine="0"/>
              <w:rPr>
                <w:sz w:val="24"/>
                <w:szCs w:val="24"/>
              </w:rPr>
            </w:pPr>
            <w:r w:rsidRPr="00C20E2C">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C20E2C">
              <w:rPr>
                <w:sz w:val="24"/>
                <w:szCs w:val="24"/>
              </w:rPr>
              <w:t>велотранспортной</w:t>
            </w:r>
            <w:proofErr w:type="spellEnd"/>
            <w:r w:rsidRPr="00C20E2C">
              <w:rPr>
                <w:sz w:val="24"/>
                <w:szCs w:val="24"/>
              </w:rPr>
              <w:t xml:space="preserve"> и инженерной инфраструктуры;</w:t>
            </w:r>
          </w:p>
          <w:p w:rsidR="00DB61E5" w:rsidRPr="00C20E2C" w:rsidRDefault="00DB61E5" w:rsidP="00DB61E5">
            <w:pPr>
              <w:pStyle w:val="affffff8"/>
              <w:ind w:firstLine="0"/>
              <w:rPr>
                <w:sz w:val="24"/>
                <w:szCs w:val="24"/>
              </w:rPr>
            </w:pPr>
            <w:r w:rsidRPr="00C20E2C">
              <w:rPr>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C20E2C">
                <w:rPr>
                  <w:rStyle w:val="affffff3"/>
                  <w:sz w:val="24"/>
                  <w:szCs w:val="24"/>
                </w:rPr>
                <w:t>кодами 2.7.1</w:t>
              </w:r>
            </w:hyperlink>
            <w:r w:rsidRPr="00C20E2C">
              <w:rPr>
                <w:sz w:val="24"/>
                <w:szCs w:val="24"/>
              </w:rPr>
              <w:t xml:space="preserve">, </w:t>
            </w:r>
            <w:hyperlink w:anchor="sub_1049" w:history="1">
              <w:r w:rsidRPr="00C20E2C">
                <w:rPr>
                  <w:rStyle w:val="affffff3"/>
                  <w:sz w:val="24"/>
                  <w:szCs w:val="24"/>
                </w:rPr>
                <w:t>4.9</w:t>
              </w:r>
            </w:hyperlink>
            <w:r w:rsidRPr="00C20E2C">
              <w:rPr>
                <w:sz w:val="24"/>
                <w:szCs w:val="24"/>
              </w:rPr>
              <w:t xml:space="preserve">, </w:t>
            </w:r>
            <w:hyperlink w:anchor="sub_1723" w:history="1">
              <w:r w:rsidRPr="00C20E2C">
                <w:rPr>
                  <w:rStyle w:val="affffff3"/>
                  <w:sz w:val="24"/>
                  <w:szCs w:val="24"/>
                </w:rPr>
                <w:t>7.2.3</w:t>
              </w:r>
            </w:hyperlink>
            <w:r w:rsidRPr="00C20E2C">
              <w:rPr>
                <w:sz w:val="24"/>
                <w:szCs w:val="24"/>
              </w:rPr>
              <w:t>, а также некапитальных сооружений, предназначенных для охраны транспортных средств</w:t>
            </w:r>
          </w:p>
        </w:tc>
        <w:tc>
          <w:tcPr>
            <w:tcW w:w="850" w:type="dxa"/>
          </w:tcPr>
          <w:p w:rsidR="00DB61E5" w:rsidRPr="00C20E2C" w:rsidRDefault="00DB61E5" w:rsidP="00DB61E5">
            <w:pPr>
              <w:pStyle w:val="affffff8"/>
              <w:ind w:firstLine="0"/>
              <w:jc w:val="center"/>
              <w:rPr>
                <w:sz w:val="24"/>
                <w:szCs w:val="24"/>
              </w:rPr>
            </w:pPr>
            <w:r w:rsidRPr="00C20E2C">
              <w:rPr>
                <w:sz w:val="24"/>
                <w:szCs w:val="24"/>
              </w:rPr>
              <w:t>12.0.1</w:t>
            </w:r>
          </w:p>
        </w:tc>
        <w:tc>
          <w:tcPr>
            <w:tcW w:w="2835" w:type="dxa"/>
          </w:tcPr>
          <w:p w:rsidR="00DB61E5" w:rsidRPr="00C20E2C" w:rsidRDefault="00DB61E5" w:rsidP="00DB61E5">
            <w:pPr>
              <w:ind w:firstLine="0"/>
              <w:rPr>
                <w:sz w:val="24"/>
                <w:szCs w:val="24"/>
              </w:rPr>
            </w:pPr>
            <w:r w:rsidRPr="00C20E2C">
              <w:rPr>
                <w:sz w:val="24"/>
                <w:szCs w:val="24"/>
              </w:rPr>
              <w:t xml:space="preserve">Улично-дорожная сеть, автомобильные дороги, пешеходные тротуары, подъезды, проезды </w:t>
            </w:r>
          </w:p>
        </w:tc>
        <w:tc>
          <w:tcPr>
            <w:tcW w:w="11339" w:type="dxa"/>
          </w:tcPr>
          <w:p w:rsidR="00DB61E5" w:rsidRPr="00C20E2C" w:rsidRDefault="00DB61E5" w:rsidP="00DB61E5">
            <w:pPr>
              <w:widowControl/>
              <w:tabs>
                <w:tab w:val="left" w:pos="718"/>
              </w:tabs>
              <w:suppressAutoHyphens w:val="0"/>
              <w:autoSpaceDE/>
              <w:ind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DB61E5" w:rsidRPr="00C20E2C" w:rsidRDefault="00DB61E5" w:rsidP="00DB61E5">
            <w:pPr>
              <w:widowControl/>
              <w:tabs>
                <w:tab w:val="left" w:pos="718"/>
              </w:tabs>
              <w:suppressAutoHyphens w:val="0"/>
              <w:autoSpaceDE/>
              <w:ind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DB61E5" w:rsidRPr="00C20E2C" w:rsidRDefault="00DB61E5" w:rsidP="00DB61E5">
            <w:pPr>
              <w:widowControl/>
              <w:tabs>
                <w:tab w:val="left" w:pos="718"/>
              </w:tabs>
              <w:suppressAutoHyphens w:val="0"/>
              <w:autoSpaceDE/>
              <w:ind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DB61E5" w:rsidRPr="00C20E2C" w:rsidRDefault="00DB61E5" w:rsidP="00DB61E5">
            <w:pPr>
              <w:tabs>
                <w:tab w:val="left" w:pos="718"/>
              </w:tabs>
              <w:suppressAutoHyphens w:val="0"/>
              <w:autoSpaceDE/>
              <w:ind w:firstLine="0"/>
              <w:rPr>
                <w:b/>
                <w:sz w:val="24"/>
                <w:szCs w:val="24"/>
              </w:rPr>
            </w:pPr>
            <w:r w:rsidRPr="00C20E2C">
              <w:rPr>
                <w:iCs/>
                <w:sz w:val="24"/>
                <w:szCs w:val="24"/>
              </w:rPr>
              <w:t>Максимальный процент застройки – не нормируется</w:t>
            </w:r>
            <w:r w:rsidRPr="00C20E2C">
              <w:rPr>
                <w:sz w:val="24"/>
                <w:szCs w:val="24"/>
              </w:rPr>
              <w:t>.</w:t>
            </w:r>
          </w:p>
          <w:p w:rsidR="00DB61E5" w:rsidRPr="00C20E2C" w:rsidRDefault="00DB61E5" w:rsidP="00DB61E5">
            <w:pPr>
              <w:pStyle w:val="ab"/>
              <w:tabs>
                <w:tab w:val="left" w:pos="718"/>
              </w:tabs>
              <w:ind w:left="0" w:firstLine="0"/>
              <w:rPr>
                <w:b/>
                <w:sz w:val="24"/>
                <w:szCs w:val="24"/>
              </w:rPr>
            </w:pPr>
          </w:p>
        </w:tc>
      </w:tr>
      <w:tr w:rsidR="00DB61E5" w:rsidRPr="00C20E2C" w:rsidTr="00AD1DAB">
        <w:trPr>
          <w:trHeight w:val="283"/>
        </w:trPr>
        <w:tc>
          <w:tcPr>
            <w:tcW w:w="21828" w:type="dxa"/>
            <w:gridSpan w:val="5"/>
          </w:tcPr>
          <w:p w:rsidR="00DB61E5" w:rsidRPr="00C20E2C" w:rsidRDefault="00DB61E5" w:rsidP="00DB61E5">
            <w:pPr>
              <w:pStyle w:val="affffffc"/>
            </w:pPr>
            <w:r w:rsidRPr="00C20E2C">
              <w:t>Вспомогательные виды разрешённого использования</w:t>
            </w:r>
          </w:p>
        </w:tc>
      </w:tr>
      <w:tr w:rsidR="00DB61E5" w:rsidRPr="00C20E2C" w:rsidTr="00143279">
        <w:trPr>
          <w:trHeight w:val="20"/>
        </w:trPr>
        <w:tc>
          <w:tcPr>
            <w:tcW w:w="21828" w:type="dxa"/>
            <w:gridSpan w:val="5"/>
          </w:tcPr>
          <w:p w:rsidR="00DB61E5" w:rsidRPr="00C20E2C" w:rsidRDefault="00DB61E5" w:rsidP="00DB61E5">
            <w:pPr>
              <w:pStyle w:val="affffffc"/>
            </w:pPr>
            <w:r w:rsidRPr="00C20E2C">
              <w:t>Условно разрешённые виды разрешённого использования</w:t>
            </w:r>
          </w:p>
        </w:tc>
      </w:tr>
      <w:tr w:rsidR="00DB61E5" w:rsidRPr="00C20E2C" w:rsidTr="00AD1DAB">
        <w:trPr>
          <w:trHeight w:val="20"/>
        </w:trPr>
        <w:tc>
          <w:tcPr>
            <w:tcW w:w="2835" w:type="dxa"/>
          </w:tcPr>
          <w:p w:rsidR="00DB61E5" w:rsidRPr="00C20E2C" w:rsidRDefault="00DB61E5" w:rsidP="00DB61E5">
            <w:pPr>
              <w:pStyle w:val="affffff8"/>
              <w:ind w:firstLine="0"/>
              <w:jc w:val="center"/>
              <w:rPr>
                <w:sz w:val="24"/>
                <w:szCs w:val="24"/>
              </w:rPr>
            </w:pPr>
            <w:bookmarkStart w:id="117" w:name="sub_1017"/>
            <w:r w:rsidRPr="00C20E2C">
              <w:rPr>
                <w:sz w:val="24"/>
                <w:szCs w:val="24"/>
              </w:rPr>
              <w:t>Животноводство</w:t>
            </w:r>
            <w:bookmarkEnd w:id="117"/>
          </w:p>
        </w:tc>
        <w:tc>
          <w:tcPr>
            <w:tcW w:w="3969" w:type="dxa"/>
          </w:tcPr>
          <w:p w:rsidR="00DB61E5" w:rsidRPr="00C20E2C" w:rsidRDefault="00DB61E5" w:rsidP="00DB61E5">
            <w:pPr>
              <w:pStyle w:val="affffff8"/>
              <w:ind w:firstLine="0"/>
              <w:rPr>
                <w:sz w:val="24"/>
                <w:szCs w:val="24"/>
              </w:rPr>
            </w:pPr>
            <w:r w:rsidRPr="00C20E2C">
              <w:rPr>
                <w:sz w:val="24"/>
                <w:szCs w:val="24"/>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DB61E5" w:rsidRPr="00C20E2C" w:rsidRDefault="00DB61E5" w:rsidP="00DB61E5">
            <w:pPr>
              <w:pStyle w:val="affffff8"/>
              <w:ind w:firstLine="0"/>
              <w:rPr>
                <w:sz w:val="24"/>
                <w:szCs w:val="24"/>
              </w:rPr>
            </w:pPr>
            <w:r w:rsidRPr="00C20E2C">
              <w:rPr>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sub_1018" w:history="1">
              <w:r w:rsidRPr="00C20E2C">
                <w:rPr>
                  <w:rStyle w:val="affffff3"/>
                  <w:sz w:val="24"/>
                  <w:szCs w:val="24"/>
                </w:rPr>
                <w:t>кодами 1.8-1.11</w:t>
              </w:r>
            </w:hyperlink>
            <w:r w:rsidRPr="00C20E2C">
              <w:rPr>
                <w:sz w:val="24"/>
                <w:szCs w:val="24"/>
              </w:rPr>
              <w:t xml:space="preserve">, </w:t>
            </w:r>
            <w:hyperlink w:anchor="sub_10115" w:history="1">
              <w:r w:rsidRPr="00C20E2C">
                <w:rPr>
                  <w:rStyle w:val="affffff3"/>
                  <w:sz w:val="24"/>
                  <w:szCs w:val="24"/>
                </w:rPr>
                <w:t>1.15</w:t>
              </w:r>
            </w:hyperlink>
            <w:r w:rsidRPr="00C20E2C">
              <w:rPr>
                <w:sz w:val="24"/>
                <w:szCs w:val="24"/>
              </w:rPr>
              <w:t xml:space="preserve">, </w:t>
            </w:r>
            <w:hyperlink w:anchor="sub_1119" w:history="1">
              <w:r w:rsidRPr="00C20E2C">
                <w:rPr>
                  <w:rStyle w:val="affffff3"/>
                  <w:sz w:val="24"/>
                  <w:szCs w:val="24"/>
                </w:rPr>
                <w:t>1.19</w:t>
              </w:r>
            </w:hyperlink>
            <w:r w:rsidRPr="00C20E2C">
              <w:rPr>
                <w:sz w:val="24"/>
                <w:szCs w:val="24"/>
              </w:rPr>
              <w:t xml:space="preserve">, </w:t>
            </w:r>
            <w:hyperlink w:anchor="sub_1120" w:history="1">
              <w:r w:rsidRPr="00C20E2C">
                <w:rPr>
                  <w:rStyle w:val="affffff3"/>
                  <w:sz w:val="24"/>
                  <w:szCs w:val="24"/>
                </w:rPr>
                <w:t>1.20</w:t>
              </w:r>
            </w:hyperlink>
          </w:p>
        </w:tc>
        <w:tc>
          <w:tcPr>
            <w:tcW w:w="850" w:type="dxa"/>
          </w:tcPr>
          <w:p w:rsidR="00DB61E5" w:rsidRPr="00C20E2C" w:rsidRDefault="00DB61E5" w:rsidP="00DB61E5">
            <w:pPr>
              <w:pStyle w:val="affffff8"/>
              <w:ind w:firstLine="0"/>
              <w:jc w:val="center"/>
              <w:rPr>
                <w:sz w:val="24"/>
                <w:szCs w:val="24"/>
              </w:rPr>
            </w:pPr>
            <w:r w:rsidRPr="00C20E2C">
              <w:rPr>
                <w:sz w:val="24"/>
                <w:szCs w:val="24"/>
              </w:rPr>
              <w:t>1.7</w:t>
            </w:r>
          </w:p>
        </w:tc>
        <w:tc>
          <w:tcPr>
            <w:tcW w:w="2835" w:type="dxa"/>
          </w:tcPr>
          <w:p w:rsidR="00DB61E5" w:rsidRPr="00C20E2C" w:rsidRDefault="00DB61E5" w:rsidP="00DB61E5">
            <w:pPr>
              <w:ind w:firstLine="0"/>
              <w:rPr>
                <w:sz w:val="24"/>
                <w:szCs w:val="24"/>
              </w:rPr>
            </w:pPr>
            <w:r w:rsidRPr="00C20E2C">
              <w:rPr>
                <w:sz w:val="24"/>
                <w:szCs w:val="24"/>
              </w:rPr>
              <w:t>Здания, сооружения, используемые для содержания и разведения сельскохозяйственных животных.</w:t>
            </w:r>
          </w:p>
          <w:p w:rsidR="00DB61E5" w:rsidRPr="00C20E2C" w:rsidRDefault="00DB61E5" w:rsidP="00DB61E5">
            <w:pPr>
              <w:ind w:firstLine="0"/>
              <w:rPr>
                <w:sz w:val="24"/>
                <w:szCs w:val="24"/>
              </w:rPr>
            </w:pPr>
            <w:r w:rsidRPr="00C20E2C">
              <w:rPr>
                <w:sz w:val="24"/>
                <w:szCs w:val="24"/>
              </w:rPr>
              <w:t>Объекты хранения и первичной переработки продукции</w:t>
            </w:r>
          </w:p>
        </w:tc>
        <w:tc>
          <w:tcPr>
            <w:tcW w:w="11339" w:type="dxa"/>
            <w:vMerge w:val="restart"/>
          </w:tcPr>
          <w:p w:rsidR="00DB61E5" w:rsidRPr="00C20E2C" w:rsidRDefault="00DB61E5" w:rsidP="00DB61E5">
            <w:pPr>
              <w:widowControl/>
              <w:tabs>
                <w:tab w:val="left" w:pos="577"/>
              </w:tabs>
              <w:suppressAutoHyphens w:val="0"/>
              <w:autoSpaceDE/>
              <w:ind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DB61E5" w:rsidRPr="00C20E2C" w:rsidRDefault="00DB61E5" w:rsidP="00DB61E5">
            <w:pPr>
              <w:widowControl/>
              <w:tabs>
                <w:tab w:val="left" w:pos="577"/>
              </w:tabs>
              <w:suppressAutoHyphens w:val="0"/>
              <w:autoSpaceDE/>
              <w:ind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DB61E5" w:rsidRPr="00C20E2C" w:rsidRDefault="00DB61E5" w:rsidP="00DB61E5">
            <w:pPr>
              <w:widowControl/>
              <w:tabs>
                <w:tab w:val="left" w:pos="577"/>
              </w:tabs>
              <w:suppressAutoHyphens w:val="0"/>
              <w:autoSpaceDE/>
              <w:ind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DB61E5" w:rsidRPr="00C20E2C" w:rsidRDefault="00DB61E5" w:rsidP="00DB61E5">
            <w:pPr>
              <w:widowControl/>
              <w:tabs>
                <w:tab w:val="left" w:pos="577"/>
              </w:tabs>
              <w:suppressAutoHyphens w:val="0"/>
              <w:autoSpaceDE/>
              <w:ind w:firstLine="0"/>
              <w:rPr>
                <w:sz w:val="24"/>
                <w:szCs w:val="24"/>
              </w:rPr>
            </w:pPr>
            <w:r w:rsidRPr="00C20E2C">
              <w:rPr>
                <w:iCs/>
                <w:sz w:val="24"/>
                <w:szCs w:val="24"/>
              </w:rPr>
              <w:t xml:space="preserve">Максимальный процент застройки – </w:t>
            </w:r>
            <w:r w:rsidRPr="00C20E2C">
              <w:rPr>
                <w:b/>
                <w:iCs/>
                <w:sz w:val="24"/>
                <w:szCs w:val="24"/>
              </w:rPr>
              <w:t>80%</w:t>
            </w:r>
            <w:r w:rsidRPr="00C20E2C">
              <w:rPr>
                <w:sz w:val="24"/>
                <w:szCs w:val="24"/>
              </w:rPr>
              <w:t>.</w:t>
            </w:r>
          </w:p>
        </w:tc>
      </w:tr>
      <w:tr w:rsidR="00DB61E5" w:rsidRPr="00C20E2C" w:rsidTr="00AD1DAB">
        <w:trPr>
          <w:trHeight w:val="20"/>
        </w:trPr>
        <w:tc>
          <w:tcPr>
            <w:tcW w:w="2835" w:type="dxa"/>
          </w:tcPr>
          <w:p w:rsidR="00DB61E5" w:rsidRPr="00C20E2C" w:rsidRDefault="00DB61E5" w:rsidP="00DB61E5">
            <w:pPr>
              <w:pStyle w:val="affffff8"/>
              <w:ind w:firstLine="0"/>
              <w:jc w:val="center"/>
              <w:rPr>
                <w:sz w:val="24"/>
                <w:szCs w:val="24"/>
              </w:rPr>
            </w:pPr>
            <w:bookmarkStart w:id="118" w:name="sub_110"/>
            <w:r w:rsidRPr="00C20E2C">
              <w:rPr>
                <w:sz w:val="24"/>
                <w:szCs w:val="24"/>
              </w:rPr>
              <w:t>Птицеводство</w:t>
            </w:r>
            <w:bookmarkEnd w:id="118"/>
          </w:p>
        </w:tc>
        <w:tc>
          <w:tcPr>
            <w:tcW w:w="3969" w:type="dxa"/>
          </w:tcPr>
          <w:p w:rsidR="00DB61E5" w:rsidRPr="00C20E2C" w:rsidRDefault="00DB61E5" w:rsidP="00DB61E5">
            <w:pPr>
              <w:pStyle w:val="affffff8"/>
              <w:ind w:firstLine="0"/>
              <w:rPr>
                <w:sz w:val="24"/>
                <w:szCs w:val="24"/>
              </w:rPr>
            </w:pPr>
            <w:r w:rsidRPr="00C20E2C">
              <w:rPr>
                <w:sz w:val="24"/>
                <w:szCs w:val="24"/>
              </w:rPr>
              <w:t>Осуществление хозяйственной деятельности, связанной с разведением домашних пород птиц, в том числе водоплавающих;</w:t>
            </w:r>
          </w:p>
          <w:p w:rsidR="00DB61E5" w:rsidRPr="00C20E2C" w:rsidRDefault="00DB61E5" w:rsidP="00DB61E5">
            <w:pPr>
              <w:pStyle w:val="affffff8"/>
              <w:ind w:firstLine="0"/>
              <w:rPr>
                <w:sz w:val="24"/>
                <w:szCs w:val="24"/>
              </w:rPr>
            </w:pPr>
            <w:r w:rsidRPr="00C20E2C">
              <w:rPr>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DB61E5" w:rsidRPr="00C20E2C" w:rsidRDefault="00DB61E5" w:rsidP="00DB61E5">
            <w:pPr>
              <w:pStyle w:val="affffff8"/>
              <w:ind w:firstLine="0"/>
              <w:rPr>
                <w:sz w:val="24"/>
                <w:szCs w:val="24"/>
              </w:rPr>
            </w:pPr>
            <w:r w:rsidRPr="00C20E2C">
              <w:rPr>
                <w:sz w:val="24"/>
                <w:szCs w:val="24"/>
              </w:rPr>
              <w:t>разведение племенных животных, производство и использование племенной продукции (материала)</w:t>
            </w:r>
          </w:p>
        </w:tc>
        <w:tc>
          <w:tcPr>
            <w:tcW w:w="850" w:type="dxa"/>
          </w:tcPr>
          <w:p w:rsidR="00DB61E5" w:rsidRPr="00C20E2C" w:rsidRDefault="00DB61E5" w:rsidP="00DB61E5">
            <w:pPr>
              <w:pStyle w:val="affffff8"/>
              <w:ind w:firstLine="0"/>
              <w:jc w:val="center"/>
              <w:rPr>
                <w:sz w:val="24"/>
                <w:szCs w:val="24"/>
              </w:rPr>
            </w:pPr>
            <w:r w:rsidRPr="00C20E2C">
              <w:rPr>
                <w:sz w:val="24"/>
                <w:szCs w:val="24"/>
              </w:rPr>
              <w:t>1.10</w:t>
            </w:r>
          </w:p>
        </w:tc>
        <w:tc>
          <w:tcPr>
            <w:tcW w:w="2835" w:type="dxa"/>
          </w:tcPr>
          <w:p w:rsidR="00DB61E5" w:rsidRPr="00C20E2C" w:rsidRDefault="00DB61E5" w:rsidP="00DB61E5">
            <w:pPr>
              <w:ind w:firstLine="0"/>
              <w:rPr>
                <w:sz w:val="24"/>
                <w:szCs w:val="24"/>
              </w:rPr>
            </w:pPr>
            <w:r w:rsidRPr="00C20E2C">
              <w:rPr>
                <w:sz w:val="24"/>
                <w:szCs w:val="24"/>
              </w:rPr>
              <w:t>Здания, сооружения, используемые для содержания и разведения</w:t>
            </w:r>
          </w:p>
          <w:p w:rsidR="00DB61E5" w:rsidRPr="00C20E2C" w:rsidRDefault="00DB61E5" w:rsidP="00DB61E5">
            <w:pPr>
              <w:pStyle w:val="ConsPlusNormal"/>
              <w:ind w:firstLine="0"/>
              <w:jc w:val="both"/>
              <w:rPr>
                <w:rFonts w:ascii="Times New Roman" w:hAnsi="Times New Roman" w:cs="Times New Roman"/>
                <w:sz w:val="24"/>
                <w:szCs w:val="24"/>
              </w:rPr>
            </w:pPr>
            <w:r w:rsidRPr="00C20E2C">
              <w:rPr>
                <w:rFonts w:ascii="Times New Roman" w:hAnsi="Times New Roman" w:cs="Times New Roman"/>
                <w:sz w:val="24"/>
                <w:szCs w:val="24"/>
              </w:rPr>
              <w:t>домашних пород птиц, в том числе водоплавающих.</w:t>
            </w:r>
          </w:p>
          <w:p w:rsidR="00DB61E5" w:rsidRPr="00C20E2C" w:rsidRDefault="00DB61E5" w:rsidP="00DB61E5">
            <w:pPr>
              <w:ind w:firstLine="0"/>
              <w:rPr>
                <w:sz w:val="24"/>
                <w:szCs w:val="24"/>
              </w:rPr>
            </w:pPr>
            <w:r w:rsidRPr="00C20E2C">
              <w:rPr>
                <w:sz w:val="24"/>
                <w:szCs w:val="24"/>
              </w:rPr>
              <w:t>Объекты хранения и первичной переработки продукции</w:t>
            </w:r>
          </w:p>
        </w:tc>
        <w:tc>
          <w:tcPr>
            <w:tcW w:w="11339" w:type="dxa"/>
            <w:vMerge/>
          </w:tcPr>
          <w:p w:rsidR="00DB61E5" w:rsidRPr="00C20E2C" w:rsidRDefault="00DB61E5" w:rsidP="00DB61E5">
            <w:pPr>
              <w:tabs>
                <w:tab w:val="left" w:pos="429"/>
              </w:tabs>
              <w:ind w:firstLine="0"/>
              <w:rPr>
                <w:sz w:val="24"/>
                <w:szCs w:val="24"/>
              </w:rPr>
            </w:pPr>
          </w:p>
        </w:tc>
      </w:tr>
      <w:tr w:rsidR="00DB61E5" w:rsidRPr="00C20E2C" w:rsidTr="00AD1DAB">
        <w:trPr>
          <w:trHeight w:val="20"/>
        </w:trPr>
        <w:tc>
          <w:tcPr>
            <w:tcW w:w="2835" w:type="dxa"/>
          </w:tcPr>
          <w:p w:rsidR="00DB61E5" w:rsidRPr="00C20E2C" w:rsidRDefault="00DB61E5" w:rsidP="00DB61E5">
            <w:pPr>
              <w:pStyle w:val="affffff8"/>
              <w:ind w:firstLine="0"/>
              <w:jc w:val="center"/>
              <w:rPr>
                <w:sz w:val="24"/>
                <w:szCs w:val="24"/>
              </w:rPr>
            </w:pPr>
            <w:bookmarkStart w:id="119" w:name="sub_111"/>
            <w:r w:rsidRPr="00C20E2C">
              <w:rPr>
                <w:sz w:val="24"/>
                <w:szCs w:val="24"/>
              </w:rPr>
              <w:t>Свиноводство</w:t>
            </w:r>
            <w:bookmarkEnd w:id="119"/>
          </w:p>
        </w:tc>
        <w:tc>
          <w:tcPr>
            <w:tcW w:w="3969" w:type="dxa"/>
          </w:tcPr>
          <w:p w:rsidR="00DB61E5" w:rsidRPr="00C20E2C" w:rsidRDefault="00DB61E5" w:rsidP="00DB61E5">
            <w:pPr>
              <w:pStyle w:val="affffff8"/>
              <w:ind w:firstLine="0"/>
              <w:rPr>
                <w:sz w:val="24"/>
                <w:szCs w:val="24"/>
              </w:rPr>
            </w:pPr>
            <w:r w:rsidRPr="00C20E2C">
              <w:rPr>
                <w:sz w:val="24"/>
                <w:szCs w:val="24"/>
              </w:rPr>
              <w:t>Осуществление хозяйственной деятельности, связанной с разведением свиней;</w:t>
            </w:r>
          </w:p>
          <w:p w:rsidR="00DB61E5" w:rsidRPr="00C20E2C" w:rsidRDefault="00DB61E5" w:rsidP="00DB61E5">
            <w:pPr>
              <w:pStyle w:val="affffff8"/>
              <w:ind w:firstLine="0"/>
              <w:rPr>
                <w:sz w:val="24"/>
                <w:szCs w:val="24"/>
              </w:rPr>
            </w:pPr>
            <w:r w:rsidRPr="00C20E2C">
              <w:rPr>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DB61E5" w:rsidRPr="00C20E2C" w:rsidRDefault="00DB61E5" w:rsidP="00DB61E5">
            <w:pPr>
              <w:pStyle w:val="affffff8"/>
              <w:ind w:firstLine="0"/>
              <w:rPr>
                <w:sz w:val="24"/>
                <w:szCs w:val="24"/>
              </w:rPr>
            </w:pPr>
            <w:r w:rsidRPr="00C20E2C">
              <w:rPr>
                <w:sz w:val="24"/>
                <w:szCs w:val="24"/>
              </w:rPr>
              <w:t>разведение племенных животных, производство и использование племенной продукции (материала)</w:t>
            </w:r>
          </w:p>
        </w:tc>
        <w:tc>
          <w:tcPr>
            <w:tcW w:w="850" w:type="dxa"/>
          </w:tcPr>
          <w:p w:rsidR="00DB61E5" w:rsidRPr="00C20E2C" w:rsidRDefault="00DB61E5" w:rsidP="00DB61E5">
            <w:pPr>
              <w:pStyle w:val="affffff8"/>
              <w:ind w:firstLine="0"/>
              <w:jc w:val="center"/>
              <w:rPr>
                <w:sz w:val="24"/>
                <w:szCs w:val="24"/>
              </w:rPr>
            </w:pPr>
            <w:r w:rsidRPr="00C20E2C">
              <w:rPr>
                <w:sz w:val="24"/>
                <w:szCs w:val="24"/>
              </w:rPr>
              <w:t>1.11</w:t>
            </w:r>
          </w:p>
        </w:tc>
        <w:tc>
          <w:tcPr>
            <w:tcW w:w="2835" w:type="dxa"/>
          </w:tcPr>
          <w:p w:rsidR="00DB61E5" w:rsidRPr="00C20E2C" w:rsidRDefault="00DB61E5" w:rsidP="00DB61E5">
            <w:pPr>
              <w:pStyle w:val="ConsPlusNormal"/>
              <w:ind w:firstLine="0"/>
              <w:jc w:val="both"/>
              <w:rPr>
                <w:rFonts w:ascii="Times New Roman" w:hAnsi="Times New Roman" w:cs="Times New Roman"/>
                <w:sz w:val="24"/>
                <w:szCs w:val="24"/>
              </w:rPr>
            </w:pPr>
            <w:r w:rsidRPr="00C20E2C">
              <w:rPr>
                <w:rFonts w:ascii="Times New Roman" w:hAnsi="Times New Roman" w:cs="Times New Roman"/>
                <w:sz w:val="24"/>
                <w:szCs w:val="24"/>
              </w:rPr>
              <w:t>Здания, сооружения, используемые для содержания, разведения свиней.</w:t>
            </w:r>
          </w:p>
          <w:p w:rsidR="00DB61E5" w:rsidRPr="00C20E2C" w:rsidRDefault="00DB61E5" w:rsidP="00DB61E5">
            <w:pPr>
              <w:pStyle w:val="ConsPlusNormal"/>
              <w:ind w:firstLine="0"/>
              <w:jc w:val="both"/>
              <w:rPr>
                <w:rFonts w:ascii="Times New Roman" w:hAnsi="Times New Roman" w:cs="Times New Roman"/>
                <w:sz w:val="24"/>
                <w:szCs w:val="24"/>
              </w:rPr>
            </w:pPr>
            <w:r w:rsidRPr="00C20E2C">
              <w:rPr>
                <w:rFonts w:ascii="Times New Roman" w:hAnsi="Times New Roman" w:cs="Times New Roman"/>
                <w:sz w:val="24"/>
                <w:szCs w:val="24"/>
              </w:rPr>
              <w:t>Объекты хранения и первичной переработки продукции</w:t>
            </w:r>
          </w:p>
        </w:tc>
        <w:tc>
          <w:tcPr>
            <w:tcW w:w="11339" w:type="dxa"/>
            <w:vMerge/>
          </w:tcPr>
          <w:p w:rsidR="00DB61E5" w:rsidRPr="00C20E2C" w:rsidRDefault="00DB61E5" w:rsidP="00DB61E5">
            <w:pPr>
              <w:tabs>
                <w:tab w:val="left" w:pos="429"/>
              </w:tabs>
              <w:ind w:firstLine="0"/>
              <w:rPr>
                <w:sz w:val="24"/>
                <w:szCs w:val="24"/>
              </w:rPr>
            </w:pPr>
          </w:p>
        </w:tc>
      </w:tr>
      <w:tr w:rsidR="00DB61E5" w:rsidRPr="00C20E2C" w:rsidTr="00AD1DAB">
        <w:trPr>
          <w:trHeight w:val="20"/>
        </w:trPr>
        <w:tc>
          <w:tcPr>
            <w:tcW w:w="2835" w:type="dxa"/>
          </w:tcPr>
          <w:p w:rsidR="00DB61E5" w:rsidRPr="00C20E2C" w:rsidRDefault="00DB61E5" w:rsidP="00DB61E5">
            <w:pPr>
              <w:pStyle w:val="affffff8"/>
              <w:ind w:firstLine="0"/>
              <w:jc w:val="center"/>
              <w:rPr>
                <w:sz w:val="24"/>
                <w:szCs w:val="24"/>
              </w:rPr>
            </w:pPr>
            <w:bookmarkStart w:id="120" w:name="sub_112"/>
            <w:r w:rsidRPr="00C20E2C">
              <w:rPr>
                <w:sz w:val="24"/>
                <w:szCs w:val="24"/>
              </w:rPr>
              <w:t>Пчеловодство</w:t>
            </w:r>
            <w:bookmarkEnd w:id="120"/>
          </w:p>
        </w:tc>
        <w:tc>
          <w:tcPr>
            <w:tcW w:w="3969" w:type="dxa"/>
          </w:tcPr>
          <w:p w:rsidR="00DB61E5" w:rsidRPr="00C20E2C" w:rsidRDefault="00DB61E5" w:rsidP="00DB61E5">
            <w:pPr>
              <w:pStyle w:val="affffff8"/>
              <w:ind w:firstLine="0"/>
              <w:rPr>
                <w:sz w:val="24"/>
                <w:szCs w:val="24"/>
              </w:rPr>
            </w:pPr>
            <w:r w:rsidRPr="00C20E2C">
              <w:rPr>
                <w:sz w:val="24"/>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DB61E5" w:rsidRPr="00C20E2C" w:rsidRDefault="00DB61E5" w:rsidP="00DB61E5">
            <w:pPr>
              <w:pStyle w:val="affffff8"/>
              <w:ind w:firstLine="0"/>
              <w:rPr>
                <w:sz w:val="24"/>
                <w:szCs w:val="24"/>
              </w:rPr>
            </w:pPr>
            <w:r w:rsidRPr="00C20E2C">
              <w:rPr>
                <w:sz w:val="24"/>
                <w:szCs w:val="24"/>
              </w:rPr>
              <w:t>размещение ульев, иных объектов и оборудования, необходимого для пчеловодства и разведениях иных полезных насекомых;</w:t>
            </w:r>
          </w:p>
          <w:p w:rsidR="00DB61E5" w:rsidRPr="00C20E2C" w:rsidRDefault="00DB61E5" w:rsidP="00DB61E5">
            <w:pPr>
              <w:pStyle w:val="affffff8"/>
              <w:ind w:firstLine="0"/>
              <w:rPr>
                <w:sz w:val="24"/>
                <w:szCs w:val="24"/>
              </w:rPr>
            </w:pPr>
            <w:proofErr w:type="gramStart"/>
            <w:r w:rsidRPr="00C20E2C">
              <w:rPr>
                <w:sz w:val="24"/>
                <w:szCs w:val="24"/>
              </w:rPr>
              <w:t>размещение сооружений</w:t>
            </w:r>
            <w:proofErr w:type="gramEnd"/>
            <w:r w:rsidRPr="00C20E2C">
              <w:rPr>
                <w:sz w:val="24"/>
                <w:szCs w:val="24"/>
              </w:rPr>
              <w:t xml:space="preserve"> используемых для хранения и первичной переработки продукции пчеловодства</w:t>
            </w:r>
          </w:p>
        </w:tc>
        <w:tc>
          <w:tcPr>
            <w:tcW w:w="850" w:type="dxa"/>
          </w:tcPr>
          <w:p w:rsidR="00DB61E5" w:rsidRPr="00C20E2C" w:rsidRDefault="00DB61E5" w:rsidP="00DB61E5">
            <w:pPr>
              <w:pStyle w:val="affffff8"/>
              <w:ind w:firstLine="0"/>
              <w:jc w:val="center"/>
              <w:rPr>
                <w:sz w:val="24"/>
                <w:szCs w:val="24"/>
              </w:rPr>
            </w:pPr>
            <w:r w:rsidRPr="00C20E2C">
              <w:rPr>
                <w:sz w:val="24"/>
                <w:szCs w:val="24"/>
              </w:rPr>
              <w:t>1.12</w:t>
            </w:r>
          </w:p>
        </w:tc>
        <w:tc>
          <w:tcPr>
            <w:tcW w:w="2835" w:type="dxa"/>
          </w:tcPr>
          <w:p w:rsidR="00DB61E5" w:rsidRPr="00C20E2C" w:rsidRDefault="00DB61E5" w:rsidP="00DB61E5">
            <w:pPr>
              <w:pStyle w:val="ConsPlusNormal"/>
              <w:ind w:firstLine="0"/>
              <w:jc w:val="both"/>
              <w:rPr>
                <w:rFonts w:ascii="Times New Roman" w:hAnsi="Times New Roman" w:cs="Times New Roman"/>
                <w:sz w:val="24"/>
                <w:szCs w:val="24"/>
              </w:rPr>
            </w:pPr>
            <w:r w:rsidRPr="00C20E2C">
              <w:rPr>
                <w:rFonts w:ascii="Times New Roman" w:hAnsi="Times New Roman" w:cs="Times New Roman"/>
                <w:sz w:val="24"/>
                <w:szCs w:val="24"/>
              </w:rPr>
              <w:t>Ульи, иные объекты и оборудование, необходимое для пчеловодства.</w:t>
            </w:r>
          </w:p>
          <w:p w:rsidR="00DB61E5" w:rsidRPr="00C20E2C" w:rsidRDefault="00DB61E5" w:rsidP="00DB61E5">
            <w:pPr>
              <w:pStyle w:val="ConsPlusNormal"/>
              <w:ind w:firstLine="0"/>
              <w:jc w:val="both"/>
              <w:rPr>
                <w:rFonts w:ascii="Times New Roman" w:hAnsi="Times New Roman" w:cs="Times New Roman"/>
                <w:sz w:val="24"/>
                <w:szCs w:val="24"/>
              </w:rPr>
            </w:pPr>
            <w:r w:rsidRPr="00C20E2C">
              <w:rPr>
                <w:rFonts w:ascii="Times New Roman" w:hAnsi="Times New Roman" w:cs="Times New Roman"/>
                <w:sz w:val="24"/>
                <w:szCs w:val="24"/>
              </w:rPr>
              <w:t>Объекты хранения и первичной переработки продукции пчеловодства</w:t>
            </w:r>
          </w:p>
        </w:tc>
        <w:tc>
          <w:tcPr>
            <w:tcW w:w="11339" w:type="dxa"/>
            <w:vMerge/>
          </w:tcPr>
          <w:p w:rsidR="00DB61E5" w:rsidRPr="00C20E2C" w:rsidRDefault="00DB61E5" w:rsidP="00DB61E5">
            <w:pPr>
              <w:tabs>
                <w:tab w:val="left" w:pos="429"/>
              </w:tabs>
              <w:ind w:firstLine="0"/>
              <w:rPr>
                <w:sz w:val="24"/>
                <w:szCs w:val="24"/>
              </w:rPr>
            </w:pPr>
          </w:p>
        </w:tc>
      </w:tr>
      <w:tr w:rsidR="004E2056" w:rsidRPr="00C20E2C" w:rsidTr="00AD1DAB">
        <w:trPr>
          <w:trHeight w:val="20"/>
        </w:trPr>
        <w:tc>
          <w:tcPr>
            <w:tcW w:w="2835" w:type="dxa"/>
          </w:tcPr>
          <w:p w:rsidR="004E2056" w:rsidRPr="00C20E2C" w:rsidRDefault="004E2056" w:rsidP="004E2056">
            <w:pPr>
              <w:pStyle w:val="affffff8"/>
              <w:ind w:firstLine="0"/>
              <w:jc w:val="center"/>
              <w:rPr>
                <w:sz w:val="24"/>
                <w:szCs w:val="24"/>
              </w:rPr>
            </w:pPr>
            <w:r w:rsidRPr="00C20E2C">
              <w:rPr>
                <w:sz w:val="24"/>
                <w:szCs w:val="24"/>
              </w:rPr>
              <w:t>Рыбоводство</w:t>
            </w:r>
          </w:p>
        </w:tc>
        <w:tc>
          <w:tcPr>
            <w:tcW w:w="3969" w:type="dxa"/>
          </w:tcPr>
          <w:p w:rsidR="004E2056" w:rsidRPr="00C20E2C" w:rsidRDefault="004E2056" w:rsidP="004E2056">
            <w:pPr>
              <w:pStyle w:val="affffff8"/>
              <w:ind w:firstLine="0"/>
              <w:rPr>
                <w:sz w:val="24"/>
                <w:szCs w:val="24"/>
              </w:rPr>
            </w:pPr>
            <w:r w:rsidRPr="00C20E2C">
              <w:rPr>
                <w:sz w:val="24"/>
                <w:szCs w:val="24"/>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850" w:type="dxa"/>
          </w:tcPr>
          <w:p w:rsidR="004E2056" w:rsidRPr="00C20E2C" w:rsidRDefault="004E2056" w:rsidP="004E2056">
            <w:pPr>
              <w:pStyle w:val="affffff8"/>
              <w:ind w:firstLine="0"/>
              <w:jc w:val="center"/>
              <w:rPr>
                <w:sz w:val="24"/>
                <w:szCs w:val="24"/>
              </w:rPr>
            </w:pPr>
            <w:r w:rsidRPr="00C20E2C">
              <w:rPr>
                <w:sz w:val="24"/>
                <w:szCs w:val="24"/>
              </w:rPr>
              <w:t>1.13</w:t>
            </w:r>
          </w:p>
        </w:tc>
        <w:tc>
          <w:tcPr>
            <w:tcW w:w="2835" w:type="dxa"/>
          </w:tcPr>
          <w:p w:rsidR="004E2056" w:rsidRPr="00C20E2C" w:rsidRDefault="004E2056" w:rsidP="004E2056">
            <w:pPr>
              <w:pStyle w:val="ConsPlusNormal"/>
              <w:ind w:firstLine="0"/>
              <w:jc w:val="both"/>
              <w:rPr>
                <w:rFonts w:ascii="Times New Roman" w:hAnsi="Times New Roman" w:cs="Times New Roman"/>
                <w:sz w:val="24"/>
                <w:szCs w:val="24"/>
              </w:rPr>
            </w:pPr>
            <w:r w:rsidRPr="00C20E2C">
              <w:rPr>
                <w:rFonts w:ascii="Times New Roman" w:hAnsi="Times New Roman" w:cs="Times New Roman"/>
                <w:sz w:val="24"/>
                <w:szCs w:val="24"/>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11339" w:type="dxa"/>
          </w:tcPr>
          <w:p w:rsidR="004E2056" w:rsidRPr="00C20E2C" w:rsidRDefault="004E2056" w:rsidP="004E2056">
            <w:pPr>
              <w:pStyle w:val="ab"/>
              <w:numPr>
                <w:ilvl w:val="0"/>
                <w:numId w:val="178"/>
              </w:numPr>
              <w:tabs>
                <w:tab w:val="left" w:pos="429"/>
              </w:tabs>
              <w:rPr>
                <w:sz w:val="24"/>
                <w:szCs w:val="24"/>
              </w:rPr>
            </w:pPr>
            <w:r w:rsidRPr="00C20E2C">
              <w:rPr>
                <w:sz w:val="24"/>
                <w:szCs w:val="24"/>
              </w:rPr>
              <w:t>Предельные (минимальные и (или) максимальные) размеры земельных участков, в том числе их площадь – не нормируется.</w:t>
            </w:r>
          </w:p>
          <w:p w:rsidR="004E2056" w:rsidRPr="00C20E2C" w:rsidRDefault="004E2056" w:rsidP="004E2056">
            <w:pPr>
              <w:pStyle w:val="ab"/>
              <w:numPr>
                <w:ilvl w:val="0"/>
                <w:numId w:val="178"/>
              </w:numPr>
              <w:tabs>
                <w:tab w:val="left" w:pos="429"/>
              </w:tabs>
              <w:rPr>
                <w:sz w:val="24"/>
                <w:szCs w:val="24"/>
              </w:rPr>
            </w:pPr>
            <w:r w:rsidRPr="00C20E2C">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4E2056" w:rsidRPr="00C20E2C" w:rsidRDefault="004E2056" w:rsidP="004E2056">
            <w:pPr>
              <w:pStyle w:val="ab"/>
              <w:numPr>
                <w:ilvl w:val="0"/>
                <w:numId w:val="178"/>
              </w:numPr>
              <w:tabs>
                <w:tab w:val="left" w:pos="429"/>
              </w:tabs>
              <w:rPr>
                <w:sz w:val="24"/>
                <w:szCs w:val="24"/>
              </w:rPr>
            </w:pPr>
            <w:r w:rsidRPr="00C20E2C">
              <w:rPr>
                <w:sz w:val="24"/>
                <w:szCs w:val="24"/>
              </w:rPr>
              <w:t>Предельное количество этажей или предельная высота зданий, строений, сооружений – не нормируется.</w:t>
            </w:r>
          </w:p>
          <w:p w:rsidR="004E2056" w:rsidRPr="00C20E2C" w:rsidRDefault="004E2056" w:rsidP="004E2056">
            <w:pPr>
              <w:tabs>
                <w:tab w:val="left" w:pos="429"/>
              </w:tabs>
              <w:ind w:firstLine="0"/>
              <w:rPr>
                <w:sz w:val="24"/>
                <w:szCs w:val="24"/>
              </w:rPr>
            </w:pPr>
            <w:r w:rsidRPr="00C20E2C">
              <w:rPr>
                <w:sz w:val="24"/>
                <w:szCs w:val="24"/>
              </w:rPr>
              <w:t>Максимальный процент застройки – 80%.</w:t>
            </w:r>
          </w:p>
        </w:tc>
      </w:tr>
    </w:tbl>
    <w:p w:rsidR="00E34F0C" w:rsidRPr="00C20E2C" w:rsidRDefault="00E34F0C" w:rsidP="00E34F0C">
      <w:pPr>
        <w:rPr>
          <w:sz w:val="24"/>
          <w:szCs w:val="24"/>
          <w:lang w:eastAsia="ru-RU"/>
        </w:rPr>
      </w:pPr>
    </w:p>
    <w:p w:rsidR="00F65B93" w:rsidRPr="00C20E2C" w:rsidRDefault="00F65B93" w:rsidP="008C42DB">
      <w:pPr>
        <w:pStyle w:val="39"/>
      </w:pPr>
      <w:bookmarkStart w:id="121" w:name="_Toc4763309"/>
      <w:bookmarkStart w:id="122" w:name="_Toc24032137"/>
      <w:bookmarkStart w:id="123" w:name="_Toc79071013"/>
      <w:r w:rsidRPr="00C20E2C">
        <w:t xml:space="preserve">Статья </w:t>
      </w:r>
      <w:r w:rsidR="001D7A2B" w:rsidRPr="00C20E2C">
        <w:t>36</w:t>
      </w:r>
      <w:r w:rsidRPr="00C20E2C">
        <w:t>. Градостроительные регламенты. Зоны рекреационного назначения – "Р"</w:t>
      </w:r>
      <w:bookmarkEnd w:id="121"/>
      <w:bookmarkEnd w:id="122"/>
      <w:bookmarkEnd w:id="123"/>
    </w:p>
    <w:p w:rsidR="00125444" w:rsidRPr="00C20E2C" w:rsidRDefault="00125444" w:rsidP="00125444">
      <w:pPr>
        <w:shd w:val="clear" w:color="auto" w:fill="FFFFFF"/>
        <w:autoSpaceDN w:val="0"/>
        <w:adjustRightInd w:val="0"/>
        <w:rPr>
          <w:sz w:val="24"/>
          <w:szCs w:val="24"/>
        </w:rPr>
      </w:pPr>
      <w:r w:rsidRPr="00C20E2C">
        <w:rPr>
          <w:sz w:val="24"/>
          <w:szCs w:val="24"/>
        </w:rPr>
        <w:t>Представленные ниже градостроительные регламенты могут быть распространены на земельные участки в составе данной зоны только в случае, когда части территорий общего пользования - парков, набережных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rsidR="00125444" w:rsidRPr="00C20E2C" w:rsidRDefault="00125444" w:rsidP="00125444">
      <w:pPr>
        <w:shd w:val="clear" w:color="auto" w:fill="FFFFFF"/>
        <w:autoSpaceDN w:val="0"/>
        <w:adjustRightInd w:val="0"/>
        <w:ind w:firstLine="426"/>
        <w:rPr>
          <w:sz w:val="24"/>
          <w:szCs w:val="24"/>
        </w:rPr>
      </w:pPr>
      <w:r w:rsidRPr="00C20E2C">
        <w:rPr>
          <w:sz w:val="24"/>
          <w:szCs w:val="24"/>
        </w:rPr>
        <w:t>В иных случаях - применительно к частям территории в пределах данной зоны,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rsidR="00125444" w:rsidRPr="00C20E2C" w:rsidRDefault="00125444" w:rsidP="00125444">
      <w:pPr>
        <w:shd w:val="clear" w:color="auto" w:fill="FFFFFF"/>
        <w:autoSpaceDN w:val="0"/>
        <w:adjustRightInd w:val="0"/>
        <w:ind w:firstLine="426"/>
        <w:rPr>
          <w:sz w:val="24"/>
          <w:szCs w:val="24"/>
        </w:rPr>
      </w:pPr>
      <w:r w:rsidRPr="00C20E2C">
        <w:rPr>
          <w:sz w:val="24"/>
          <w:szCs w:val="24"/>
        </w:rPr>
        <w:t>Данная зона выделена для обеспечения правовых условий сохранения и использования земельных участков озеленения в целях проведения досуга населением.</w:t>
      </w:r>
    </w:p>
    <w:p w:rsidR="006403F5" w:rsidRPr="00C20E2C" w:rsidRDefault="00C74CC7" w:rsidP="0062473F">
      <w:pPr>
        <w:pStyle w:val="40"/>
      </w:pPr>
      <w:r w:rsidRPr="00C20E2C">
        <w:t>1</w:t>
      </w:r>
      <w:r w:rsidR="006403F5" w:rsidRPr="00C20E2C">
        <w:t>. Р</w:t>
      </w:r>
      <w:r w:rsidR="00A96457" w:rsidRPr="00C20E2C">
        <w:t>-1</w:t>
      </w:r>
      <w:r w:rsidR="006403F5" w:rsidRPr="00C20E2C">
        <w:t xml:space="preserve"> – </w:t>
      </w:r>
      <w:r w:rsidR="00A96457" w:rsidRPr="00C20E2C">
        <w:t>Зона рекреационно-ландшафтного зонирования</w:t>
      </w:r>
      <w:r w:rsidR="006403F5" w:rsidRPr="00C20E2C">
        <w:t>.</w:t>
      </w:r>
    </w:p>
    <w:p w:rsidR="00A96457" w:rsidRPr="00C20E2C" w:rsidRDefault="00A96457" w:rsidP="00BD715D">
      <w:pPr>
        <w:rPr>
          <w:b/>
          <w:sz w:val="24"/>
          <w:szCs w:val="24"/>
        </w:rPr>
      </w:pPr>
      <w:r w:rsidRPr="00C20E2C">
        <w:rPr>
          <w:sz w:val="24"/>
          <w:szCs w:val="24"/>
        </w:rPr>
        <w:t>Зона включает благоустроенные озелененные территории (парки, сады, скверы, бульвары, места для отдыха и туризма, для занятий физической культурой и спортом) на всей территории муниципального образования «Красноярское сельское поселение», предназначенные для повседневного кратковременного отдыха населения.</w:t>
      </w:r>
    </w:p>
    <w:tbl>
      <w:tblPr>
        <w:tblW w:w="2199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3969"/>
        <w:gridCol w:w="1020"/>
        <w:gridCol w:w="2835"/>
        <w:gridCol w:w="11339"/>
      </w:tblGrid>
      <w:tr w:rsidR="00BD19C7" w:rsidRPr="00C20E2C" w:rsidTr="00AD1DAB">
        <w:trPr>
          <w:trHeight w:val="20"/>
          <w:tblHeader/>
        </w:trPr>
        <w:tc>
          <w:tcPr>
            <w:tcW w:w="2835" w:type="dxa"/>
            <w:vAlign w:val="center"/>
          </w:tcPr>
          <w:p w:rsidR="00BD19C7" w:rsidRPr="00C20E2C" w:rsidRDefault="00BD19C7" w:rsidP="00D0210F">
            <w:pPr>
              <w:ind w:firstLine="0"/>
              <w:jc w:val="center"/>
              <w:rPr>
                <w:b/>
                <w:sz w:val="24"/>
                <w:szCs w:val="24"/>
              </w:rPr>
            </w:pPr>
            <w:r w:rsidRPr="00C20E2C">
              <w:rPr>
                <w:b/>
                <w:sz w:val="24"/>
                <w:szCs w:val="24"/>
              </w:rPr>
              <w:t>Наименование вида разрешенного использования</w:t>
            </w:r>
          </w:p>
        </w:tc>
        <w:tc>
          <w:tcPr>
            <w:tcW w:w="3969" w:type="dxa"/>
            <w:vAlign w:val="center"/>
          </w:tcPr>
          <w:p w:rsidR="00BD19C7" w:rsidRPr="00C20E2C" w:rsidRDefault="00BD19C7" w:rsidP="00D0210F">
            <w:pPr>
              <w:ind w:firstLine="0"/>
              <w:jc w:val="center"/>
              <w:rPr>
                <w:b/>
                <w:sz w:val="24"/>
                <w:szCs w:val="24"/>
              </w:rPr>
            </w:pPr>
            <w:r w:rsidRPr="00C20E2C">
              <w:rPr>
                <w:b/>
                <w:sz w:val="24"/>
                <w:szCs w:val="24"/>
              </w:rPr>
              <w:t>Описание вида разрешенного использования</w:t>
            </w:r>
          </w:p>
        </w:tc>
        <w:tc>
          <w:tcPr>
            <w:tcW w:w="1020" w:type="dxa"/>
            <w:vAlign w:val="center"/>
          </w:tcPr>
          <w:p w:rsidR="00BD19C7" w:rsidRPr="00C20E2C" w:rsidRDefault="00BD19C7" w:rsidP="00D0210F">
            <w:pPr>
              <w:ind w:firstLine="0"/>
              <w:jc w:val="center"/>
              <w:rPr>
                <w:b/>
                <w:sz w:val="24"/>
                <w:szCs w:val="24"/>
              </w:rPr>
            </w:pPr>
            <w:r w:rsidRPr="00C20E2C">
              <w:rPr>
                <w:b/>
                <w:sz w:val="24"/>
                <w:szCs w:val="24"/>
              </w:rPr>
              <w:t>Код</w:t>
            </w:r>
          </w:p>
        </w:tc>
        <w:tc>
          <w:tcPr>
            <w:tcW w:w="2835" w:type="dxa"/>
            <w:vAlign w:val="center"/>
          </w:tcPr>
          <w:p w:rsidR="00BD19C7" w:rsidRPr="00C20E2C" w:rsidRDefault="00BD19C7" w:rsidP="00D0210F">
            <w:pPr>
              <w:ind w:firstLine="0"/>
              <w:jc w:val="center"/>
              <w:rPr>
                <w:b/>
                <w:sz w:val="24"/>
                <w:szCs w:val="24"/>
              </w:rPr>
            </w:pPr>
            <w:r w:rsidRPr="00C20E2C">
              <w:rPr>
                <w:b/>
                <w:sz w:val="24"/>
                <w:szCs w:val="24"/>
              </w:rPr>
              <w:t>Размещаемые объекты</w:t>
            </w:r>
          </w:p>
        </w:tc>
        <w:tc>
          <w:tcPr>
            <w:tcW w:w="11339" w:type="dxa"/>
            <w:vAlign w:val="center"/>
          </w:tcPr>
          <w:p w:rsidR="00BD19C7" w:rsidRPr="00C20E2C" w:rsidRDefault="00BD19C7" w:rsidP="00D0210F">
            <w:pPr>
              <w:ind w:firstLine="0"/>
              <w:jc w:val="center"/>
              <w:rPr>
                <w:b/>
                <w:sz w:val="24"/>
                <w:szCs w:val="24"/>
              </w:rPr>
            </w:pPr>
            <w:r w:rsidRPr="00C20E2C">
              <w:rPr>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1DAB" w:rsidRPr="00C20E2C" w:rsidTr="00143279">
        <w:trPr>
          <w:trHeight w:val="20"/>
        </w:trPr>
        <w:tc>
          <w:tcPr>
            <w:tcW w:w="21998" w:type="dxa"/>
            <w:gridSpan w:val="5"/>
          </w:tcPr>
          <w:p w:rsidR="00AD1DAB" w:rsidRPr="00C20E2C" w:rsidRDefault="00AD1DAB" w:rsidP="00143279">
            <w:pPr>
              <w:pStyle w:val="affffffc"/>
            </w:pPr>
            <w:r w:rsidRPr="00C20E2C">
              <w:t>Основные виды разрешённого использования</w:t>
            </w:r>
          </w:p>
        </w:tc>
      </w:tr>
      <w:tr w:rsidR="00AD1DAB" w:rsidRPr="00C20E2C" w:rsidTr="00AD1DAB">
        <w:trPr>
          <w:trHeight w:val="20"/>
        </w:trPr>
        <w:tc>
          <w:tcPr>
            <w:tcW w:w="2835" w:type="dxa"/>
            <w:vMerge w:val="restart"/>
          </w:tcPr>
          <w:p w:rsidR="00AD1DAB" w:rsidRPr="00C20E2C" w:rsidRDefault="00AD1DAB" w:rsidP="00D0210F">
            <w:pPr>
              <w:pStyle w:val="affffff8"/>
              <w:ind w:firstLine="0"/>
              <w:rPr>
                <w:sz w:val="24"/>
                <w:szCs w:val="24"/>
              </w:rPr>
            </w:pPr>
            <w:bookmarkStart w:id="124" w:name="sub_1050"/>
            <w:r w:rsidRPr="00C20E2C">
              <w:rPr>
                <w:sz w:val="24"/>
                <w:szCs w:val="24"/>
              </w:rPr>
              <w:t>Отдых (рекреация)</w:t>
            </w:r>
            <w:bookmarkEnd w:id="124"/>
          </w:p>
        </w:tc>
        <w:tc>
          <w:tcPr>
            <w:tcW w:w="3969" w:type="dxa"/>
            <w:vMerge w:val="restart"/>
          </w:tcPr>
          <w:p w:rsidR="00AD1DAB" w:rsidRPr="00C20E2C" w:rsidRDefault="00AD1DAB" w:rsidP="00D0210F">
            <w:pPr>
              <w:pStyle w:val="affffff8"/>
              <w:ind w:firstLine="0"/>
              <w:rPr>
                <w:sz w:val="24"/>
                <w:szCs w:val="24"/>
              </w:rPr>
            </w:pPr>
            <w:r w:rsidRPr="00C20E2C">
              <w:rPr>
                <w:sz w:val="24"/>
                <w:szCs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AD1DAB" w:rsidRPr="00C20E2C" w:rsidRDefault="00AD1DAB" w:rsidP="00D0210F">
            <w:pPr>
              <w:pStyle w:val="affffff8"/>
              <w:ind w:firstLine="0"/>
              <w:rPr>
                <w:sz w:val="24"/>
                <w:szCs w:val="24"/>
              </w:rPr>
            </w:pPr>
            <w:r w:rsidRPr="00C20E2C">
              <w:rPr>
                <w:sz w:val="24"/>
                <w:szCs w:val="24"/>
              </w:rPr>
              <w:t>создание и уход за городскими лесами, скверами, прудами, озерами, водохранилищами, пляжами, а также обустройство мест отдыха в них.</w:t>
            </w:r>
          </w:p>
          <w:p w:rsidR="00AD1DAB" w:rsidRPr="00C20E2C" w:rsidRDefault="00AD1DAB" w:rsidP="00D0210F">
            <w:pPr>
              <w:pStyle w:val="affffff8"/>
              <w:ind w:firstLine="0"/>
              <w:rPr>
                <w:sz w:val="24"/>
                <w:szCs w:val="24"/>
              </w:rPr>
            </w:pPr>
            <w:r w:rsidRPr="00C20E2C">
              <w:rPr>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sidRPr="00C20E2C">
                <w:rPr>
                  <w:rStyle w:val="affffff3"/>
                  <w:sz w:val="24"/>
                  <w:szCs w:val="24"/>
                </w:rPr>
                <w:t>кодами 5.1 - 5.5</w:t>
              </w:r>
            </w:hyperlink>
          </w:p>
        </w:tc>
        <w:tc>
          <w:tcPr>
            <w:tcW w:w="1020" w:type="dxa"/>
          </w:tcPr>
          <w:p w:rsidR="00AD1DAB" w:rsidRPr="00C20E2C" w:rsidRDefault="00AD1DAB" w:rsidP="00D0210F">
            <w:pPr>
              <w:pStyle w:val="affffff8"/>
              <w:ind w:firstLine="0"/>
              <w:jc w:val="center"/>
              <w:rPr>
                <w:sz w:val="24"/>
                <w:szCs w:val="24"/>
              </w:rPr>
            </w:pPr>
            <w:r w:rsidRPr="00C20E2C">
              <w:rPr>
                <w:sz w:val="24"/>
                <w:szCs w:val="24"/>
              </w:rPr>
              <w:t>5.0</w:t>
            </w:r>
          </w:p>
        </w:tc>
        <w:tc>
          <w:tcPr>
            <w:tcW w:w="2835" w:type="dxa"/>
          </w:tcPr>
          <w:p w:rsidR="00AD1DAB" w:rsidRPr="00C20E2C" w:rsidRDefault="00AD1DAB" w:rsidP="00D0210F">
            <w:pPr>
              <w:ind w:firstLine="0"/>
              <w:rPr>
                <w:sz w:val="24"/>
                <w:szCs w:val="24"/>
              </w:rPr>
            </w:pPr>
            <w:r w:rsidRPr="00C20E2C">
              <w:rPr>
                <w:sz w:val="24"/>
                <w:szCs w:val="24"/>
              </w:rPr>
              <w:t>Парк</w:t>
            </w:r>
          </w:p>
          <w:p w:rsidR="00AD1DAB" w:rsidRPr="00C20E2C" w:rsidRDefault="00AD1DAB" w:rsidP="00D0210F">
            <w:pPr>
              <w:ind w:firstLine="0"/>
              <w:rPr>
                <w:sz w:val="24"/>
                <w:szCs w:val="24"/>
              </w:rPr>
            </w:pPr>
          </w:p>
        </w:tc>
        <w:tc>
          <w:tcPr>
            <w:tcW w:w="11339" w:type="dxa"/>
          </w:tcPr>
          <w:p w:rsidR="00AD1DAB" w:rsidRPr="00C20E2C" w:rsidRDefault="00AD1DAB" w:rsidP="000C4B67">
            <w:pPr>
              <w:pStyle w:val="ab"/>
              <w:numPr>
                <w:ilvl w:val="0"/>
                <w:numId w:val="132"/>
              </w:numPr>
              <w:suppressAutoHyphens w:val="0"/>
              <w:autoSpaceDE/>
              <w:ind w:left="0" w:firstLine="0"/>
              <w:rPr>
                <w:sz w:val="24"/>
                <w:szCs w:val="24"/>
              </w:rPr>
            </w:pPr>
            <w:r w:rsidRPr="00C20E2C">
              <w:rPr>
                <w:sz w:val="24"/>
                <w:szCs w:val="24"/>
              </w:rPr>
              <w:t>Минимальная площадь земельного участка:</w:t>
            </w:r>
          </w:p>
          <w:p w:rsidR="00AD1DAB" w:rsidRPr="00C20E2C" w:rsidRDefault="00AD1DAB" w:rsidP="00D0210F">
            <w:pPr>
              <w:pStyle w:val="ab"/>
              <w:ind w:left="0" w:firstLine="0"/>
              <w:rPr>
                <w:sz w:val="24"/>
                <w:szCs w:val="24"/>
              </w:rPr>
            </w:pPr>
            <w:r w:rsidRPr="00C20E2C">
              <w:rPr>
                <w:sz w:val="24"/>
                <w:szCs w:val="24"/>
              </w:rPr>
              <w:t xml:space="preserve">- парк – </w:t>
            </w:r>
            <w:r w:rsidRPr="00C20E2C">
              <w:rPr>
                <w:b/>
                <w:sz w:val="24"/>
                <w:szCs w:val="24"/>
              </w:rPr>
              <w:t>10 га</w:t>
            </w:r>
            <w:r w:rsidRPr="00C20E2C">
              <w:rPr>
                <w:sz w:val="24"/>
                <w:szCs w:val="24"/>
              </w:rPr>
              <w:t>;</w:t>
            </w:r>
          </w:p>
          <w:p w:rsidR="00AD1DAB" w:rsidRPr="00C20E2C" w:rsidRDefault="00AD1DAB" w:rsidP="000C4B67">
            <w:pPr>
              <w:pStyle w:val="ab"/>
              <w:numPr>
                <w:ilvl w:val="0"/>
                <w:numId w:val="132"/>
              </w:numPr>
              <w:suppressAutoHyphens w:val="0"/>
              <w:autoSpaceDE/>
              <w:ind w:left="0" w:firstLine="0"/>
              <w:rPr>
                <w:sz w:val="24"/>
                <w:szCs w:val="24"/>
              </w:rPr>
            </w:pPr>
            <w:r w:rsidRPr="00C20E2C">
              <w:rPr>
                <w:sz w:val="24"/>
                <w:szCs w:val="24"/>
              </w:rPr>
              <w:t>Максимальная площадь земельного участка</w:t>
            </w:r>
            <w:r w:rsidRPr="00C20E2C">
              <w:rPr>
                <w:b/>
                <w:sz w:val="24"/>
                <w:szCs w:val="24"/>
              </w:rPr>
              <w:t xml:space="preserve"> - </w:t>
            </w:r>
            <w:r w:rsidRPr="00C20E2C">
              <w:rPr>
                <w:sz w:val="24"/>
                <w:szCs w:val="24"/>
              </w:rPr>
              <w:t>не нормируется.</w:t>
            </w:r>
          </w:p>
          <w:p w:rsidR="00AD1DAB" w:rsidRPr="00C20E2C" w:rsidRDefault="00AD1DAB" w:rsidP="000C4B67">
            <w:pPr>
              <w:pStyle w:val="ab"/>
              <w:numPr>
                <w:ilvl w:val="0"/>
                <w:numId w:val="132"/>
              </w:numPr>
              <w:suppressAutoHyphens w:val="0"/>
              <w:autoSpaceDE/>
              <w:ind w:left="0" w:firstLine="0"/>
              <w:rPr>
                <w:sz w:val="24"/>
                <w:szCs w:val="24"/>
              </w:rPr>
            </w:pPr>
            <w:r w:rsidRPr="00C20E2C">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AD1DAB" w:rsidRPr="00C20E2C" w:rsidRDefault="00AD1DAB" w:rsidP="000C4B67">
            <w:pPr>
              <w:pStyle w:val="ab"/>
              <w:numPr>
                <w:ilvl w:val="0"/>
                <w:numId w:val="132"/>
              </w:numPr>
              <w:suppressAutoHyphens w:val="0"/>
              <w:autoSpaceDE/>
              <w:ind w:left="0" w:firstLine="0"/>
              <w:rPr>
                <w:sz w:val="24"/>
                <w:szCs w:val="24"/>
              </w:rPr>
            </w:pPr>
            <w:r w:rsidRPr="00C20E2C">
              <w:rPr>
                <w:sz w:val="24"/>
                <w:szCs w:val="24"/>
              </w:rPr>
              <w:t>На территории парка разрешается строительство зданий для обслуживания посетителей и эксплуатации парка:</w:t>
            </w:r>
          </w:p>
          <w:p w:rsidR="00AD1DAB" w:rsidRPr="00C20E2C" w:rsidRDefault="00AD1DAB" w:rsidP="00D0210F">
            <w:pPr>
              <w:pStyle w:val="ab"/>
              <w:ind w:left="0" w:firstLine="0"/>
              <w:rPr>
                <w:sz w:val="24"/>
                <w:szCs w:val="24"/>
              </w:rPr>
            </w:pPr>
            <w:r w:rsidRPr="00C20E2C">
              <w:rPr>
                <w:sz w:val="24"/>
                <w:szCs w:val="24"/>
              </w:rPr>
              <w:t xml:space="preserve">- максимальная высота зданий, строений, сооружений - </w:t>
            </w:r>
            <w:r w:rsidRPr="00C20E2C">
              <w:rPr>
                <w:b/>
                <w:sz w:val="24"/>
                <w:szCs w:val="24"/>
              </w:rPr>
              <w:t>8 м</w:t>
            </w:r>
            <w:r w:rsidRPr="00C20E2C">
              <w:rPr>
                <w:sz w:val="24"/>
                <w:szCs w:val="24"/>
              </w:rPr>
              <w:t>.</w:t>
            </w:r>
          </w:p>
          <w:p w:rsidR="00AD1DAB" w:rsidRPr="00C20E2C" w:rsidRDefault="00AD1DAB" w:rsidP="00D0210F">
            <w:pPr>
              <w:pStyle w:val="ab"/>
              <w:ind w:left="0" w:firstLine="0"/>
              <w:rPr>
                <w:sz w:val="24"/>
                <w:szCs w:val="24"/>
              </w:rPr>
            </w:pPr>
            <w:r w:rsidRPr="00C20E2C">
              <w:rPr>
                <w:sz w:val="24"/>
                <w:szCs w:val="24"/>
              </w:rPr>
              <w:t>-минимальная высота зданий, строений, сооружений – не нормируется</w:t>
            </w:r>
          </w:p>
          <w:p w:rsidR="00AD1DAB" w:rsidRPr="00C20E2C" w:rsidRDefault="00AD1DAB" w:rsidP="000C4B67">
            <w:pPr>
              <w:pStyle w:val="ab"/>
              <w:numPr>
                <w:ilvl w:val="0"/>
                <w:numId w:val="132"/>
              </w:numPr>
              <w:suppressAutoHyphens w:val="0"/>
              <w:autoSpaceDE/>
              <w:ind w:left="0" w:firstLine="0"/>
              <w:rPr>
                <w:sz w:val="24"/>
                <w:szCs w:val="24"/>
              </w:rPr>
            </w:pPr>
            <w:r w:rsidRPr="00C20E2C">
              <w:rPr>
                <w:sz w:val="24"/>
                <w:szCs w:val="24"/>
              </w:rPr>
              <w:t>Максимально количество этажей – 2.</w:t>
            </w:r>
          </w:p>
          <w:p w:rsidR="00AD1DAB" w:rsidRPr="00C20E2C" w:rsidRDefault="00AD1DAB" w:rsidP="000C4B67">
            <w:pPr>
              <w:pStyle w:val="ab"/>
              <w:numPr>
                <w:ilvl w:val="0"/>
                <w:numId w:val="132"/>
              </w:numPr>
              <w:suppressAutoHyphens w:val="0"/>
              <w:autoSpaceDE/>
              <w:ind w:left="0" w:firstLine="0"/>
              <w:rPr>
                <w:sz w:val="24"/>
                <w:szCs w:val="24"/>
              </w:rPr>
            </w:pPr>
            <w:r w:rsidRPr="00C20E2C">
              <w:rPr>
                <w:sz w:val="24"/>
                <w:szCs w:val="24"/>
              </w:rPr>
              <w:t>Минимальное количество этажей – 1.</w:t>
            </w:r>
          </w:p>
          <w:p w:rsidR="00AD1DAB" w:rsidRPr="00C20E2C" w:rsidRDefault="00AD1DAB" w:rsidP="000C4B67">
            <w:pPr>
              <w:pStyle w:val="ab"/>
              <w:numPr>
                <w:ilvl w:val="0"/>
                <w:numId w:val="132"/>
              </w:numPr>
              <w:suppressAutoHyphens w:val="0"/>
              <w:autoSpaceDE/>
              <w:ind w:left="0" w:firstLine="0"/>
              <w:rPr>
                <w:sz w:val="24"/>
                <w:szCs w:val="24"/>
              </w:rPr>
            </w:pPr>
            <w:r w:rsidRPr="00C20E2C">
              <w:rPr>
                <w:sz w:val="24"/>
                <w:szCs w:val="24"/>
              </w:rPr>
              <w:t xml:space="preserve">Максимальный процент застройки </w:t>
            </w:r>
            <w:r w:rsidRPr="00C20E2C">
              <w:rPr>
                <w:b/>
                <w:sz w:val="24"/>
                <w:szCs w:val="24"/>
              </w:rPr>
              <w:t>3%</w:t>
            </w:r>
            <w:r w:rsidRPr="00C20E2C">
              <w:rPr>
                <w:sz w:val="24"/>
                <w:szCs w:val="24"/>
              </w:rPr>
              <w:t>.</w:t>
            </w:r>
          </w:p>
          <w:p w:rsidR="00AD1DAB" w:rsidRPr="00C20E2C" w:rsidRDefault="00AD1DAB" w:rsidP="000C4B67">
            <w:pPr>
              <w:pStyle w:val="ab"/>
              <w:numPr>
                <w:ilvl w:val="0"/>
                <w:numId w:val="132"/>
              </w:numPr>
              <w:suppressAutoHyphens w:val="0"/>
              <w:autoSpaceDE/>
              <w:ind w:left="0" w:firstLine="0"/>
              <w:rPr>
                <w:sz w:val="24"/>
                <w:szCs w:val="24"/>
              </w:rPr>
            </w:pPr>
            <w:r w:rsidRPr="00C20E2C">
              <w:rPr>
                <w:sz w:val="24"/>
                <w:szCs w:val="24"/>
              </w:rPr>
              <w:t xml:space="preserve">Соотношение элементов территории парка следует принимать, </w:t>
            </w:r>
            <w:r w:rsidRPr="00C20E2C">
              <w:rPr>
                <w:b/>
                <w:sz w:val="24"/>
                <w:szCs w:val="24"/>
              </w:rPr>
              <w:t>%</w:t>
            </w:r>
            <w:r w:rsidRPr="00C20E2C">
              <w:rPr>
                <w:sz w:val="24"/>
                <w:szCs w:val="24"/>
              </w:rPr>
              <w:t xml:space="preserve"> от общей площади парка:</w:t>
            </w:r>
          </w:p>
          <w:p w:rsidR="00AD1DAB" w:rsidRPr="00C20E2C" w:rsidRDefault="00AD1DAB" w:rsidP="00D0210F">
            <w:pPr>
              <w:pStyle w:val="ab"/>
              <w:ind w:left="0" w:firstLine="0"/>
              <w:rPr>
                <w:sz w:val="24"/>
                <w:szCs w:val="24"/>
              </w:rPr>
            </w:pPr>
            <w:r w:rsidRPr="00C20E2C">
              <w:rPr>
                <w:sz w:val="24"/>
                <w:szCs w:val="24"/>
              </w:rPr>
              <w:t xml:space="preserve">- территории зеленых насаждений и водоемов – не менее </w:t>
            </w:r>
            <w:r w:rsidRPr="00C20E2C">
              <w:rPr>
                <w:b/>
                <w:sz w:val="24"/>
                <w:szCs w:val="24"/>
              </w:rPr>
              <w:t>70</w:t>
            </w:r>
            <w:r w:rsidRPr="00C20E2C">
              <w:rPr>
                <w:sz w:val="24"/>
                <w:szCs w:val="24"/>
              </w:rPr>
              <w:t>;</w:t>
            </w:r>
          </w:p>
          <w:p w:rsidR="00AD1DAB" w:rsidRPr="00C20E2C" w:rsidRDefault="00AD1DAB" w:rsidP="00D0210F">
            <w:pPr>
              <w:pStyle w:val="ab"/>
              <w:ind w:left="0" w:firstLine="0"/>
              <w:rPr>
                <w:sz w:val="24"/>
                <w:szCs w:val="24"/>
              </w:rPr>
            </w:pPr>
            <w:r w:rsidRPr="00C20E2C">
              <w:rPr>
                <w:sz w:val="24"/>
                <w:szCs w:val="24"/>
              </w:rPr>
              <w:t xml:space="preserve">- аллеи, дорожки, площадки – </w:t>
            </w:r>
            <w:r w:rsidRPr="00C20E2C">
              <w:rPr>
                <w:b/>
                <w:sz w:val="24"/>
                <w:szCs w:val="24"/>
              </w:rPr>
              <w:t>25-28</w:t>
            </w:r>
            <w:r w:rsidRPr="00C20E2C">
              <w:rPr>
                <w:sz w:val="24"/>
                <w:szCs w:val="24"/>
              </w:rPr>
              <w:t>;</w:t>
            </w:r>
          </w:p>
          <w:p w:rsidR="00AD1DAB" w:rsidRPr="00C20E2C" w:rsidRDefault="00AD1DAB" w:rsidP="00D0210F">
            <w:pPr>
              <w:pStyle w:val="ab"/>
              <w:ind w:left="0" w:firstLine="0"/>
              <w:rPr>
                <w:sz w:val="24"/>
                <w:szCs w:val="24"/>
              </w:rPr>
            </w:pPr>
            <w:r w:rsidRPr="00C20E2C">
              <w:rPr>
                <w:sz w:val="24"/>
                <w:szCs w:val="24"/>
              </w:rPr>
              <w:t xml:space="preserve">- здания и сооружения – </w:t>
            </w:r>
            <w:r w:rsidRPr="00C20E2C">
              <w:rPr>
                <w:b/>
                <w:sz w:val="24"/>
                <w:szCs w:val="24"/>
              </w:rPr>
              <w:t>3</w:t>
            </w:r>
            <w:r w:rsidRPr="00C20E2C">
              <w:rPr>
                <w:sz w:val="24"/>
                <w:szCs w:val="24"/>
              </w:rPr>
              <w:t>.</w:t>
            </w:r>
          </w:p>
          <w:p w:rsidR="00AD1DAB" w:rsidRPr="00C20E2C" w:rsidRDefault="00AD1DAB" w:rsidP="00D0210F">
            <w:pPr>
              <w:pStyle w:val="ab"/>
              <w:ind w:left="0" w:firstLine="0"/>
              <w:rPr>
                <w:sz w:val="24"/>
                <w:szCs w:val="24"/>
              </w:rPr>
            </w:pPr>
            <w:r w:rsidRPr="00C20E2C">
              <w:rPr>
                <w:sz w:val="24"/>
                <w:szCs w:val="24"/>
              </w:rPr>
              <w:t xml:space="preserve">Функциональная организация территории парка включает следующие зоны с преобладающим видом использования, </w:t>
            </w:r>
            <w:r w:rsidRPr="00C20E2C">
              <w:rPr>
                <w:b/>
                <w:sz w:val="24"/>
                <w:szCs w:val="24"/>
              </w:rPr>
              <w:t>%</w:t>
            </w:r>
            <w:r w:rsidRPr="00C20E2C">
              <w:rPr>
                <w:sz w:val="24"/>
                <w:szCs w:val="24"/>
              </w:rPr>
              <w:t xml:space="preserve"> от общей пощади парка:</w:t>
            </w:r>
          </w:p>
          <w:p w:rsidR="00AD1DAB" w:rsidRPr="00C20E2C" w:rsidRDefault="00AD1DAB" w:rsidP="00D0210F">
            <w:pPr>
              <w:pStyle w:val="ab"/>
              <w:ind w:left="0" w:firstLine="0"/>
              <w:rPr>
                <w:sz w:val="24"/>
                <w:szCs w:val="24"/>
              </w:rPr>
            </w:pPr>
            <w:r w:rsidRPr="00C20E2C">
              <w:rPr>
                <w:sz w:val="24"/>
                <w:szCs w:val="24"/>
              </w:rPr>
              <w:t xml:space="preserve">- зона культурно-просветительских мероприятий – </w:t>
            </w:r>
            <w:r w:rsidRPr="00C20E2C">
              <w:rPr>
                <w:b/>
                <w:sz w:val="24"/>
                <w:szCs w:val="24"/>
              </w:rPr>
              <w:t>3-8</w:t>
            </w:r>
            <w:r w:rsidRPr="00C20E2C">
              <w:rPr>
                <w:sz w:val="24"/>
                <w:szCs w:val="24"/>
              </w:rPr>
              <w:t>;</w:t>
            </w:r>
          </w:p>
          <w:p w:rsidR="00AD1DAB" w:rsidRPr="00C20E2C" w:rsidRDefault="00AD1DAB" w:rsidP="00D0210F">
            <w:pPr>
              <w:pStyle w:val="ab"/>
              <w:ind w:left="0" w:firstLine="0"/>
              <w:rPr>
                <w:sz w:val="24"/>
                <w:szCs w:val="24"/>
              </w:rPr>
            </w:pPr>
            <w:r w:rsidRPr="00C20E2C">
              <w:rPr>
                <w:sz w:val="24"/>
                <w:szCs w:val="24"/>
              </w:rPr>
              <w:t xml:space="preserve">- зона массовых мероприятий (зрелищ, аттракционов и др.) – </w:t>
            </w:r>
            <w:r w:rsidRPr="00C20E2C">
              <w:rPr>
                <w:b/>
                <w:sz w:val="24"/>
                <w:szCs w:val="24"/>
              </w:rPr>
              <w:t>5-17</w:t>
            </w:r>
            <w:r w:rsidRPr="00C20E2C">
              <w:rPr>
                <w:sz w:val="24"/>
                <w:szCs w:val="24"/>
              </w:rPr>
              <w:t>;</w:t>
            </w:r>
          </w:p>
          <w:p w:rsidR="00AD1DAB" w:rsidRPr="00C20E2C" w:rsidRDefault="00AD1DAB" w:rsidP="00D0210F">
            <w:pPr>
              <w:pStyle w:val="ab"/>
              <w:ind w:left="0" w:firstLine="0"/>
              <w:rPr>
                <w:sz w:val="24"/>
                <w:szCs w:val="24"/>
              </w:rPr>
            </w:pPr>
            <w:r w:rsidRPr="00C20E2C">
              <w:rPr>
                <w:sz w:val="24"/>
                <w:szCs w:val="24"/>
              </w:rPr>
              <w:t xml:space="preserve">- зона физкультурно-оздоровительных мероприятий – </w:t>
            </w:r>
            <w:r w:rsidRPr="00C20E2C">
              <w:rPr>
                <w:b/>
                <w:sz w:val="24"/>
                <w:szCs w:val="24"/>
              </w:rPr>
              <w:t>10-20</w:t>
            </w:r>
            <w:r w:rsidRPr="00C20E2C">
              <w:rPr>
                <w:sz w:val="24"/>
                <w:szCs w:val="24"/>
              </w:rPr>
              <w:t>;</w:t>
            </w:r>
          </w:p>
          <w:p w:rsidR="00AD1DAB" w:rsidRPr="00C20E2C" w:rsidRDefault="00AD1DAB" w:rsidP="00D0210F">
            <w:pPr>
              <w:pStyle w:val="ab"/>
              <w:ind w:left="0" w:firstLine="0"/>
              <w:rPr>
                <w:sz w:val="24"/>
                <w:szCs w:val="24"/>
              </w:rPr>
            </w:pPr>
            <w:r w:rsidRPr="00C20E2C">
              <w:rPr>
                <w:sz w:val="24"/>
                <w:szCs w:val="24"/>
              </w:rPr>
              <w:t xml:space="preserve">- зона отдыха детей – </w:t>
            </w:r>
            <w:r w:rsidRPr="00C20E2C">
              <w:rPr>
                <w:b/>
                <w:sz w:val="24"/>
                <w:szCs w:val="24"/>
              </w:rPr>
              <w:t>5-10</w:t>
            </w:r>
            <w:r w:rsidRPr="00C20E2C">
              <w:rPr>
                <w:sz w:val="24"/>
                <w:szCs w:val="24"/>
              </w:rPr>
              <w:t>;</w:t>
            </w:r>
          </w:p>
          <w:p w:rsidR="00AD1DAB" w:rsidRPr="00C20E2C" w:rsidRDefault="00AD1DAB" w:rsidP="00D0210F">
            <w:pPr>
              <w:pStyle w:val="ab"/>
              <w:ind w:left="0" w:firstLine="0"/>
              <w:rPr>
                <w:sz w:val="24"/>
                <w:szCs w:val="24"/>
              </w:rPr>
            </w:pPr>
            <w:r w:rsidRPr="00C20E2C">
              <w:rPr>
                <w:sz w:val="24"/>
                <w:szCs w:val="24"/>
              </w:rPr>
              <w:t xml:space="preserve">- прогулочная зона – </w:t>
            </w:r>
            <w:r w:rsidRPr="00C20E2C">
              <w:rPr>
                <w:b/>
                <w:sz w:val="24"/>
                <w:szCs w:val="24"/>
              </w:rPr>
              <w:t>40-75</w:t>
            </w:r>
            <w:r w:rsidRPr="00C20E2C">
              <w:rPr>
                <w:sz w:val="24"/>
                <w:szCs w:val="24"/>
              </w:rPr>
              <w:t>;</w:t>
            </w:r>
          </w:p>
          <w:p w:rsidR="00AD1DAB" w:rsidRPr="00C20E2C" w:rsidRDefault="00AD1DAB" w:rsidP="00D0210F">
            <w:pPr>
              <w:pStyle w:val="ab"/>
              <w:ind w:left="0" w:firstLine="0"/>
              <w:rPr>
                <w:sz w:val="24"/>
                <w:szCs w:val="24"/>
              </w:rPr>
            </w:pPr>
            <w:r w:rsidRPr="00C20E2C">
              <w:rPr>
                <w:sz w:val="24"/>
                <w:szCs w:val="24"/>
              </w:rPr>
              <w:t xml:space="preserve">- хозяйственная зона – </w:t>
            </w:r>
            <w:r w:rsidRPr="00C20E2C">
              <w:rPr>
                <w:b/>
                <w:sz w:val="24"/>
                <w:szCs w:val="24"/>
              </w:rPr>
              <w:t>2-5</w:t>
            </w:r>
            <w:r w:rsidRPr="00C20E2C">
              <w:rPr>
                <w:sz w:val="24"/>
                <w:szCs w:val="24"/>
              </w:rPr>
              <w:t>.</w:t>
            </w:r>
          </w:p>
        </w:tc>
      </w:tr>
      <w:tr w:rsidR="00AD1DAB" w:rsidRPr="00C20E2C" w:rsidTr="00AD1DAB">
        <w:trPr>
          <w:trHeight w:val="20"/>
        </w:trPr>
        <w:tc>
          <w:tcPr>
            <w:tcW w:w="2835" w:type="dxa"/>
            <w:vMerge/>
          </w:tcPr>
          <w:p w:rsidR="00AD1DAB" w:rsidRPr="00C20E2C" w:rsidRDefault="00AD1DAB" w:rsidP="00D0210F">
            <w:pPr>
              <w:widowControl/>
              <w:suppressAutoHyphens w:val="0"/>
              <w:autoSpaceDE/>
              <w:ind w:firstLine="0"/>
              <w:rPr>
                <w:sz w:val="24"/>
                <w:szCs w:val="24"/>
              </w:rPr>
            </w:pPr>
          </w:p>
        </w:tc>
        <w:tc>
          <w:tcPr>
            <w:tcW w:w="3969" w:type="dxa"/>
            <w:vMerge/>
          </w:tcPr>
          <w:p w:rsidR="00AD1DAB" w:rsidRPr="00C20E2C" w:rsidRDefault="00AD1DAB" w:rsidP="00D0210F">
            <w:pPr>
              <w:ind w:firstLine="0"/>
              <w:rPr>
                <w:sz w:val="24"/>
                <w:szCs w:val="24"/>
              </w:rPr>
            </w:pPr>
          </w:p>
        </w:tc>
        <w:tc>
          <w:tcPr>
            <w:tcW w:w="1020" w:type="dxa"/>
          </w:tcPr>
          <w:p w:rsidR="00AD1DAB" w:rsidRPr="00C20E2C" w:rsidRDefault="00AD1DAB" w:rsidP="00D0210F">
            <w:pPr>
              <w:ind w:firstLine="0"/>
              <w:rPr>
                <w:sz w:val="24"/>
                <w:szCs w:val="24"/>
              </w:rPr>
            </w:pPr>
          </w:p>
        </w:tc>
        <w:tc>
          <w:tcPr>
            <w:tcW w:w="2835" w:type="dxa"/>
          </w:tcPr>
          <w:p w:rsidR="00AD1DAB" w:rsidRPr="00C20E2C" w:rsidRDefault="00AD1DAB" w:rsidP="00D0210F">
            <w:pPr>
              <w:ind w:firstLine="0"/>
              <w:rPr>
                <w:sz w:val="24"/>
                <w:szCs w:val="24"/>
              </w:rPr>
            </w:pPr>
            <w:r w:rsidRPr="00C20E2C">
              <w:rPr>
                <w:sz w:val="24"/>
                <w:szCs w:val="24"/>
              </w:rPr>
              <w:t>Специализированный парк</w:t>
            </w:r>
          </w:p>
        </w:tc>
        <w:tc>
          <w:tcPr>
            <w:tcW w:w="11339" w:type="dxa"/>
          </w:tcPr>
          <w:p w:rsidR="00AD1DAB" w:rsidRPr="00C20E2C" w:rsidRDefault="00AD1DAB" w:rsidP="000C4B67">
            <w:pPr>
              <w:pStyle w:val="ab"/>
              <w:widowControl/>
              <w:numPr>
                <w:ilvl w:val="0"/>
                <w:numId w:val="126"/>
              </w:numPr>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AD1DAB" w:rsidRPr="00C20E2C" w:rsidRDefault="00AD1DAB" w:rsidP="000C4B67">
            <w:pPr>
              <w:pStyle w:val="ab"/>
              <w:widowControl/>
              <w:numPr>
                <w:ilvl w:val="0"/>
                <w:numId w:val="126"/>
              </w:numPr>
              <w:suppressAutoHyphens w:val="0"/>
              <w:autoSpaceDE/>
              <w:ind w:left="0" w:firstLine="0"/>
              <w:rPr>
                <w:sz w:val="24"/>
                <w:szCs w:val="24"/>
              </w:rPr>
            </w:pPr>
            <w:r w:rsidRPr="00C20E2C">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AD1DAB" w:rsidRPr="00C20E2C" w:rsidRDefault="00AD1DAB" w:rsidP="000C4B67">
            <w:pPr>
              <w:pStyle w:val="ab"/>
              <w:widowControl/>
              <w:numPr>
                <w:ilvl w:val="0"/>
                <w:numId w:val="126"/>
              </w:numPr>
              <w:suppressAutoHyphens w:val="0"/>
              <w:autoSpaceDE/>
              <w:ind w:left="0" w:firstLine="0"/>
              <w:rPr>
                <w:sz w:val="24"/>
                <w:szCs w:val="24"/>
              </w:rPr>
            </w:pPr>
            <w:r w:rsidRPr="00C20E2C">
              <w:rPr>
                <w:sz w:val="24"/>
                <w:szCs w:val="24"/>
              </w:rPr>
              <w:t>Предельная высота зданий, строений, сооружений – не нормируется.</w:t>
            </w:r>
          </w:p>
          <w:p w:rsidR="00AD1DAB" w:rsidRPr="00C20E2C" w:rsidRDefault="00AD1DAB" w:rsidP="000C4B67">
            <w:pPr>
              <w:pStyle w:val="ab"/>
              <w:widowControl/>
              <w:numPr>
                <w:ilvl w:val="0"/>
                <w:numId w:val="126"/>
              </w:numPr>
              <w:suppressAutoHyphens w:val="0"/>
              <w:autoSpaceDE/>
              <w:ind w:left="0" w:firstLine="0"/>
              <w:rPr>
                <w:sz w:val="24"/>
                <w:szCs w:val="24"/>
              </w:rPr>
            </w:pPr>
            <w:r w:rsidRPr="00C20E2C">
              <w:rPr>
                <w:sz w:val="24"/>
                <w:szCs w:val="24"/>
              </w:rPr>
              <w:t xml:space="preserve">Максимальное количество этажей – </w:t>
            </w:r>
            <w:r w:rsidRPr="00C20E2C">
              <w:rPr>
                <w:b/>
                <w:sz w:val="24"/>
                <w:szCs w:val="24"/>
              </w:rPr>
              <w:t>3.</w:t>
            </w:r>
          </w:p>
          <w:p w:rsidR="00AD1DAB" w:rsidRPr="00C20E2C" w:rsidRDefault="00AD1DAB" w:rsidP="000C4B67">
            <w:pPr>
              <w:pStyle w:val="ab"/>
              <w:widowControl/>
              <w:numPr>
                <w:ilvl w:val="0"/>
                <w:numId w:val="126"/>
              </w:numPr>
              <w:suppressAutoHyphens w:val="0"/>
              <w:autoSpaceDE/>
              <w:ind w:left="0" w:firstLine="0"/>
              <w:rPr>
                <w:sz w:val="24"/>
                <w:szCs w:val="24"/>
              </w:rPr>
            </w:pPr>
            <w:r w:rsidRPr="00C20E2C">
              <w:rPr>
                <w:sz w:val="24"/>
                <w:szCs w:val="24"/>
              </w:rPr>
              <w:t xml:space="preserve">Минимальное количество этажей – </w:t>
            </w:r>
            <w:r w:rsidRPr="00C20E2C">
              <w:rPr>
                <w:b/>
                <w:sz w:val="24"/>
                <w:szCs w:val="24"/>
              </w:rPr>
              <w:t>1.</w:t>
            </w:r>
          </w:p>
          <w:p w:rsidR="00AD1DAB" w:rsidRPr="00C20E2C" w:rsidRDefault="00AD1DAB" w:rsidP="000C4B67">
            <w:pPr>
              <w:pStyle w:val="ab"/>
              <w:widowControl/>
              <w:numPr>
                <w:ilvl w:val="0"/>
                <w:numId w:val="126"/>
              </w:numPr>
              <w:suppressAutoHyphens w:val="0"/>
              <w:autoSpaceDE/>
              <w:ind w:left="0" w:firstLine="0"/>
              <w:rPr>
                <w:sz w:val="24"/>
                <w:szCs w:val="24"/>
              </w:rPr>
            </w:pPr>
            <w:r w:rsidRPr="00C20E2C">
              <w:rPr>
                <w:sz w:val="24"/>
                <w:szCs w:val="24"/>
              </w:rPr>
              <w:t xml:space="preserve">Максимальный процент застройки – </w:t>
            </w:r>
            <w:r w:rsidRPr="00C20E2C">
              <w:rPr>
                <w:b/>
                <w:sz w:val="24"/>
                <w:szCs w:val="24"/>
              </w:rPr>
              <w:t>10%.</w:t>
            </w:r>
          </w:p>
          <w:p w:rsidR="00AD1DAB" w:rsidRPr="00C20E2C" w:rsidRDefault="00AD1DAB" w:rsidP="000C4B67">
            <w:pPr>
              <w:pStyle w:val="ab"/>
              <w:widowControl/>
              <w:numPr>
                <w:ilvl w:val="0"/>
                <w:numId w:val="126"/>
              </w:numPr>
              <w:suppressAutoHyphens w:val="0"/>
              <w:autoSpaceDE/>
              <w:ind w:left="0" w:firstLine="0"/>
              <w:rPr>
                <w:sz w:val="24"/>
                <w:szCs w:val="24"/>
              </w:rPr>
            </w:pPr>
            <w:r w:rsidRPr="00C20E2C">
              <w:rPr>
                <w:sz w:val="24"/>
                <w:szCs w:val="24"/>
              </w:rPr>
              <w:t xml:space="preserve">Ориентировочные размеры детских парков допускается принимать из расчета </w:t>
            </w:r>
            <w:r w:rsidRPr="00C20E2C">
              <w:rPr>
                <w:sz w:val="24"/>
                <w:szCs w:val="24"/>
              </w:rPr>
              <w:br/>
            </w:r>
            <w:r w:rsidRPr="00C20E2C">
              <w:rPr>
                <w:b/>
                <w:sz w:val="24"/>
                <w:szCs w:val="24"/>
              </w:rPr>
              <w:t>0,5 м</w:t>
            </w:r>
            <w:r w:rsidRPr="00C20E2C">
              <w:rPr>
                <w:b/>
                <w:sz w:val="24"/>
                <w:szCs w:val="24"/>
                <w:vertAlign w:val="superscript"/>
              </w:rPr>
              <w:t>2</w:t>
            </w:r>
            <w:r w:rsidRPr="00C20E2C">
              <w:rPr>
                <w:b/>
                <w:sz w:val="24"/>
                <w:szCs w:val="24"/>
              </w:rPr>
              <w:t>/чел.</w:t>
            </w:r>
            <w:r w:rsidRPr="00C20E2C">
              <w:rPr>
                <w:sz w:val="24"/>
                <w:szCs w:val="24"/>
              </w:rPr>
              <w:t>, включая площадки и спортивные сооружения.</w:t>
            </w:r>
          </w:p>
        </w:tc>
      </w:tr>
      <w:tr w:rsidR="00AD1DAB" w:rsidRPr="00C20E2C" w:rsidTr="00AD1DAB">
        <w:trPr>
          <w:trHeight w:val="20"/>
        </w:trPr>
        <w:tc>
          <w:tcPr>
            <w:tcW w:w="2835" w:type="dxa"/>
            <w:vMerge/>
          </w:tcPr>
          <w:p w:rsidR="00AD1DAB" w:rsidRPr="00C20E2C" w:rsidRDefault="00AD1DAB" w:rsidP="00D0210F">
            <w:pPr>
              <w:widowControl/>
              <w:suppressAutoHyphens w:val="0"/>
              <w:autoSpaceDE/>
              <w:ind w:firstLine="0"/>
              <w:rPr>
                <w:sz w:val="24"/>
                <w:szCs w:val="24"/>
              </w:rPr>
            </w:pPr>
          </w:p>
        </w:tc>
        <w:tc>
          <w:tcPr>
            <w:tcW w:w="3969" w:type="dxa"/>
            <w:vMerge/>
          </w:tcPr>
          <w:p w:rsidR="00AD1DAB" w:rsidRPr="00C20E2C" w:rsidRDefault="00AD1DAB" w:rsidP="00D0210F">
            <w:pPr>
              <w:ind w:firstLine="0"/>
              <w:rPr>
                <w:sz w:val="24"/>
                <w:szCs w:val="24"/>
              </w:rPr>
            </w:pPr>
          </w:p>
        </w:tc>
        <w:tc>
          <w:tcPr>
            <w:tcW w:w="1020" w:type="dxa"/>
          </w:tcPr>
          <w:p w:rsidR="00AD1DAB" w:rsidRPr="00C20E2C" w:rsidRDefault="00AD1DAB" w:rsidP="00D0210F">
            <w:pPr>
              <w:ind w:firstLine="0"/>
              <w:rPr>
                <w:sz w:val="24"/>
                <w:szCs w:val="24"/>
              </w:rPr>
            </w:pPr>
          </w:p>
        </w:tc>
        <w:tc>
          <w:tcPr>
            <w:tcW w:w="2835" w:type="dxa"/>
          </w:tcPr>
          <w:p w:rsidR="00AD1DAB" w:rsidRPr="00C20E2C" w:rsidRDefault="00AD1DAB" w:rsidP="00D0210F">
            <w:pPr>
              <w:ind w:firstLine="0"/>
              <w:rPr>
                <w:sz w:val="24"/>
                <w:szCs w:val="24"/>
              </w:rPr>
            </w:pPr>
            <w:r w:rsidRPr="00C20E2C">
              <w:rPr>
                <w:sz w:val="24"/>
                <w:szCs w:val="24"/>
              </w:rPr>
              <w:t>Бульвар</w:t>
            </w:r>
          </w:p>
        </w:tc>
        <w:tc>
          <w:tcPr>
            <w:tcW w:w="11339" w:type="dxa"/>
          </w:tcPr>
          <w:p w:rsidR="00AD1DAB" w:rsidRPr="00C20E2C" w:rsidRDefault="00AD1DAB" w:rsidP="000C4B67">
            <w:pPr>
              <w:pStyle w:val="ab"/>
              <w:numPr>
                <w:ilvl w:val="0"/>
                <w:numId w:val="127"/>
              </w:numPr>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AD1DAB" w:rsidRPr="00C20E2C" w:rsidRDefault="00AD1DAB" w:rsidP="000C4B67">
            <w:pPr>
              <w:pStyle w:val="ab"/>
              <w:numPr>
                <w:ilvl w:val="0"/>
                <w:numId w:val="127"/>
              </w:numPr>
              <w:suppressAutoHyphens w:val="0"/>
              <w:autoSpaceDE/>
              <w:ind w:left="0" w:firstLine="0"/>
              <w:rPr>
                <w:sz w:val="24"/>
                <w:szCs w:val="24"/>
              </w:rPr>
            </w:pPr>
            <w:r w:rsidRPr="00C20E2C">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AD1DAB" w:rsidRPr="00C20E2C" w:rsidRDefault="00AD1DAB" w:rsidP="000C4B67">
            <w:pPr>
              <w:pStyle w:val="ab"/>
              <w:numPr>
                <w:ilvl w:val="0"/>
                <w:numId w:val="127"/>
              </w:numPr>
              <w:suppressAutoHyphens w:val="0"/>
              <w:autoSpaceDE/>
              <w:ind w:left="0" w:firstLine="0"/>
              <w:rPr>
                <w:sz w:val="24"/>
                <w:szCs w:val="24"/>
              </w:rPr>
            </w:pPr>
            <w:r w:rsidRPr="00C20E2C">
              <w:rPr>
                <w:sz w:val="24"/>
                <w:szCs w:val="24"/>
              </w:rPr>
              <w:t xml:space="preserve">Высота застройки не должна превышать </w:t>
            </w:r>
            <w:r w:rsidRPr="00C20E2C">
              <w:rPr>
                <w:b/>
                <w:sz w:val="24"/>
                <w:szCs w:val="24"/>
              </w:rPr>
              <w:t>6 м</w:t>
            </w:r>
            <w:r w:rsidRPr="00C20E2C">
              <w:rPr>
                <w:sz w:val="24"/>
                <w:szCs w:val="24"/>
              </w:rPr>
              <w:t>.</w:t>
            </w:r>
          </w:p>
          <w:p w:rsidR="00AD1DAB" w:rsidRPr="00C20E2C" w:rsidRDefault="00AD1DAB" w:rsidP="000C4B67">
            <w:pPr>
              <w:pStyle w:val="ab"/>
              <w:numPr>
                <w:ilvl w:val="0"/>
                <w:numId w:val="127"/>
              </w:numPr>
              <w:suppressAutoHyphens w:val="0"/>
              <w:autoSpaceDE/>
              <w:ind w:left="0" w:firstLine="0"/>
              <w:rPr>
                <w:sz w:val="24"/>
                <w:szCs w:val="24"/>
              </w:rPr>
            </w:pPr>
            <w:r w:rsidRPr="00C20E2C">
              <w:rPr>
                <w:sz w:val="24"/>
                <w:szCs w:val="24"/>
              </w:rPr>
              <w:t>Предельное количество этажей зданий, строений, сооружений – не нормируется.</w:t>
            </w:r>
          </w:p>
          <w:p w:rsidR="00AD1DAB" w:rsidRPr="00C20E2C" w:rsidRDefault="00AD1DAB" w:rsidP="000C4B67">
            <w:pPr>
              <w:pStyle w:val="ab"/>
              <w:widowControl/>
              <w:numPr>
                <w:ilvl w:val="0"/>
                <w:numId w:val="127"/>
              </w:numPr>
              <w:suppressAutoHyphens w:val="0"/>
              <w:autoSpaceDE/>
              <w:ind w:left="0" w:firstLine="0"/>
              <w:rPr>
                <w:sz w:val="24"/>
                <w:szCs w:val="24"/>
              </w:rPr>
            </w:pPr>
            <w:r w:rsidRPr="00C20E2C">
              <w:rPr>
                <w:sz w:val="24"/>
                <w:szCs w:val="24"/>
              </w:rPr>
              <w:t xml:space="preserve">Максимальный процент застройки – </w:t>
            </w:r>
            <w:r w:rsidRPr="00C20E2C">
              <w:rPr>
                <w:b/>
                <w:sz w:val="24"/>
                <w:szCs w:val="24"/>
              </w:rPr>
              <w:t>10%.</w:t>
            </w:r>
          </w:p>
          <w:p w:rsidR="00AD1DAB" w:rsidRPr="00C20E2C" w:rsidRDefault="00AD1DAB" w:rsidP="000C4B67">
            <w:pPr>
              <w:pStyle w:val="ab"/>
              <w:numPr>
                <w:ilvl w:val="0"/>
                <w:numId w:val="127"/>
              </w:numPr>
              <w:suppressAutoHyphens w:val="0"/>
              <w:autoSpaceDE/>
              <w:ind w:left="0" w:firstLine="0"/>
              <w:rPr>
                <w:sz w:val="24"/>
                <w:szCs w:val="24"/>
              </w:rPr>
            </w:pPr>
            <w:r w:rsidRPr="00C20E2C">
              <w:rPr>
                <w:sz w:val="24"/>
                <w:szCs w:val="24"/>
              </w:rPr>
              <w:t>Бульвары и пешеходные аллеи следует предусматривать в направлении массовых потоков пешеходного движения.</w:t>
            </w:r>
          </w:p>
          <w:p w:rsidR="00AD1DAB" w:rsidRPr="00C20E2C" w:rsidRDefault="00AD1DAB" w:rsidP="000C4B67">
            <w:pPr>
              <w:pStyle w:val="ab"/>
              <w:numPr>
                <w:ilvl w:val="0"/>
                <w:numId w:val="127"/>
              </w:numPr>
              <w:suppressAutoHyphens w:val="0"/>
              <w:autoSpaceDE/>
              <w:ind w:left="0" w:firstLine="0"/>
              <w:rPr>
                <w:sz w:val="24"/>
                <w:szCs w:val="24"/>
              </w:rPr>
            </w:pPr>
            <w:r w:rsidRPr="00C20E2C">
              <w:rPr>
                <w:sz w:val="24"/>
                <w:szCs w:val="24"/>
              </w:rPr>
              <w:t xml:space="preserve">Ширину бульваров с одной продольной пешеходной аллеей следует принимать, </w:t>
            </w:r>
            <w:r w:rsidRPr="00C20E2C">
              <w:rPr>
                <w:b/>
                <w:sz w:val="24"/>
                <w:szCs w:val="24"/>
              </w:rPr>
              <w:t>м</w:t>
            </w:r>
            <w:r w:rsidRPr="00C20E2C">
              <w:rPr>
                <w:sz w:val="24"/>
                <w:szCs w:val="24"/>
              </w:rPr>
              <w:t>, не менее, размещаемых:</w:t>
            </w:r>
          </w:p>
          <w:p w:rsidR="00AD1DAB" w:rsidRPr="00C20E2C" w:rsidRDefault="00AD1DAB" w:rsidP="00D0210F">
            <w:pPr>
              <w:pStyle w:val="ab"/>
              <w:ind w:left="0" w:firstLine="0"/>
              <w:rPr>
                <w:sz w:val="24"/>
                <w:szCs w:val="24"/>
              </w:rPr>
            </w:pPr>
            <w:r w:rsidRPr="00C20E2C">
              <w:rPr>
                <w:sz w:val="24"/>
                <w:szCs w:val="24"/>
              </w:rPr>
              <w:t xml:space="preserve">- по оси улиц – </w:t>
            </w:r>
            <w:r w:rsidRPr="00C20E2C">
              <w:rPr>
                <w:b/>
                <w:sz w:val="24"/>
                <w:szCs w:val="24"/>
              </w:rPr>
              <w:t>18</w:t>
            </w:r>
            <w:r w:rsidRPr="00C20E2C">
              <w:rPr>
                <w:sz w:val="24"/>
                <w:szCs w:val="24"/>
              </w:rPr>
              <w:t>;</w:t>
            </w:r>
          </w:p>
          <w:p w:rsidR="00AD1DAB" w:rsidRPr="00C20E2C" w:rsidRDefault="00AD1DAB" w:rsidP="00D0210F">
            <w:pPr>
              <w:pStyle w:val="ab"/>
              <w:ind w:left="0" w:firstLine="0"/>
              <w:rPr>
                <w:sz w:val="24"/>
                <w:szCs w:val="24"/>
              </w:rPr>
            </w:pPr>
            <w:r w:rsidRPr="00C20E2C">
              <w:rPr>
                <w:sz w:val="24"/>
                <w:szCs w:val="24"/>
              </w:rPr>
              <w:t xml:space="preserve">- с одной стороны улицы между проезжей частью и застройкой – </w:t>
            </w:r>
            <w:r w:rsidRPr="00C20E2C">
              <w:rPr>
                <w:b/>
                <w:sz w:val="24"/>
                <w:szCs w:val="24"/>
              </w:rPr>
              <w:t>10</w:t>
            </w:r>
            <w:r w:rsidRPr="00C20E2C">
              <w:rPr>
                <w:sz w:val="24"/>
                <w:szCs w:val="24"/>
              </w:rPr>
              <w:t>.</w:t>
            </w:r>
          </w:p>
          <w:p w:rsidR="00AD1DAB" w:rsidRPr="00C20E2C" w:rsidRDefault="00AD1DAB" w:rsidP="000C4B67">
            <w:pPr>
              <w:pStyle w:val="ab"/>
              <w:numPr>
                <w:ilvl w:val="0"/>
                <w:numId w:val="127"/>
              </w:numPr>
              <w:suppressAutoHyphens w:val="0"/>
              <w:autoSpaceDE/>
              <w:ind w:left="0" w:firstLine="0"/>
              <w:rPr>
                <w:sz w:val="24"/>
                <w:szCs w:val="24"/>
              </w:rPr>
            </w:pPr>
            <w:r w:rsidRPr="00C20E2C">
              <w:rPr>
                <w:sz w:val="24"/>
                <w:szCs w:val="24"/>
              </w:rPr>
              <w:t xml:space="preserve">Минимальное соотношение ширины и длины бульвара следует принимать не менее </w:t>
            </w:r>
            <w:r w:rsidRPr="00C20E2C">
              <w:rPr>
                <w:b/>
                <w:sz w:val="24"/>
                <w:szCs w:val="24"/>
              </w:rPr>
              <w:t>1:3</w:t>
            </w:r>
            <w:r w:rsidRPr="00C20E2C">
              <w:rPr>
                <w:sz w:val="24"/>
                <w:szCs w:val="24"/>
              </w:rPr>
              <w:t>.</w:t>
            </w:r>
          </w:p>
          <w:p w:rsidR="00AD1DAB" w:rsidRPr="00C20E2C" w:rsidRDefault="00AD1DAB" w:rsidP="000C4B67">
            <w:pPr>
              <w:pStyle w:val="ab"/>
              <w:numPr>
                <w:ilvl w:val="0"/>
                <w:numId w:val="127"/>
              </w:numPr>
              <w:suppressAutoHyphens w:val="0"/>
              <w:autoSpaceDE/>
              <w:ind w:left="0" w:firstLine="0"/>
              <w:rPr>
                <w:sz w:val="24"/>
                <w:szCs w:val="24"/>
              </w:rPr>
            </w:pPr>
            <w:r w:rsidRPr="00C20E2C">
              <w:rPr>
                <w:sz w:val="24"/>
                <w:szCs w:val="24"/>
              </w:rPr>
              <w:t xml:space="preserve">При ширине бульвара </w:t>
            </w:r>
            <w:r w:rsidRPr="00C20E2C">
              <w:rPr>
                <w:b/>
                <w:sz w:val="24"/>
                <w:szCs w:val="24"/>
              </w:rPr>
              <w:t>18-25 м</w:t>
            </w:r>
            <w:r w:rsidRPr="00C20E2C">
              <w:rPr>
                <w:sz w:val="24"/>
                <w:szCs w:val="24"/>
              </w:rPr>
              <w:t xml:space="preserve"> следует предусматривать устройство одной аллеи шириной </w:t>
            </w:r>
            <w:r w:rsidRPr="00C20E2C">
              <w:rPr>
                <w:b/>
                <w:sz w:val="24"/>
                <w:szCs w:val="24"/>
              </w:rPr>
              <w:t>3-6 м</w:t>
            </w:r>
            <w:r w:rsidRPr="00C20E2C">
              <w:rPr>
                <w:sz w:val="24"/>
                <w:szCs w:val="24"/>
              </w:rPr>
              <w:t>;</w:t>
            </w:r>
          </w:p>
          <w:p w:rsidR="00AD1DAB" w:rsidRPr="00C20E2C" w:rsidRDefault="00AD1DAB" w:rsidP="00D0210F">
            <w:pPr>
              <w:pStyle w:val="ab"/>
              <w:ind w:left="0" w:firstLine="0"/>
              <w:rPr>
                <w:sz w:val="24"/>
                <w:szCs w:val="24"/>
              </w:rPr>
            </w:pPr>
            <w:r w:rsidRPr="00C20E2C">
              <w:rPr>
                <w:sz w:val="24"/>
                <w:szCs w:val="24"/>
              </w:rPr>
              <w:t xml:space="preserve">- на бульварах шириной более </w:t>
            </w:r>
            <w:r w:rsidRPr="00C20E2C">
              <w:rPr>
                <w:b/>
                <w:sz w:val="24"/>
                <w:szCs w:val="24"/>
              </w:rPr>
              <w:t>25 м</w:t>
            </w:r>
            <w:r w:rsidRPr="00C20E2C">
              <w:rPr>
                <w:sz w:val="24"/>
                <w:szCs w:val="24"/>
              </w:rPr>
              <w:t xml:space="preserve"> следует устраивать дополнительно к основной аллее дорожки шириной </w:t>
            </w:r>
            <w:r w:rsidRPr="00C20E2C">
              <w:rPr>
                <w:b/>
                <w:sz w:val="24"/>
                <w:szCs w:val="24"/>
              </w:rPr>
              <w:t>1,5-3 м</w:t>
            </w:r>
            <w:r w:rsidRPr="00C20E2C">
              <w:rPr>
                <w:sz w:val="24"/>
                <w:szCs w:val="24"/>
              </w:rPr>
              <w:t>;</w:t>
            </w:r>
          </w:p>
          <w:p w:rsidR="00AD1DAB" w:rsidRPr="00C20E2C" w:rsidRDefault="00AD1DAB" w:rsidP="00D0210F">
            <w:pPr>
              <w:pStyle w:val="ab"/>
              <w:ind w:left="0" w:firstLine="0"/>
              <w:rPr>
                <w:sz w:val="24"/>
                <w:szCs w:val="24"/>
              </w:rPr>
            </w:pPr>
            <w:r w:rsidRPr="00C20E2C">
              <w:rPr>
                <w:sz w:val="24"/>
                <w:szCs w:val="24"/>
              </w:rPr>
              <w:t xml:space="preserve">на бульварах шириной более </w:t>
            </w:r>
            <w:r w:rsidRPr="00C20E2C">
              <w:rPr>
                <w:b/>
                <w:sz w:val="24"/>
                <w:szCs w:val="24"/>
              </w:rPr>
              <w:t>50 м</w:t>
            </w:r>
            <w:r w:rsidRPr="00C20E2C">
              <w:rPr>
                <w:sz w:val="24"/>
                <w:szCs w:val="24"/>
              </w:rPr>
              <w:t xml:space="preserve"> возможно размещение спортивных площадок,</w:t>
            </w:r>
          </w:p>
          <w:p w:rsidR="00AD1DAB" w:rsidRPr="00C20E2C" w:rsidRDefault="00AD1DAB" w:rsidP="00D0210F">
            <w:pPr>
              <w:pStyle w:val="ab"/>
              <w:ind w:left="0" w:firstLine="0"/>
              <w:rPr>
                <w:sz w:val="24"/>
                <w:szCs w:val="24"/>
              </w:rPr>
            </w:pPr>
            <w:r w:rsidRPr="00C20E2C">
              <w:rPr>
                <w:sz w:val="24"/>
                <w:szCs w:val="24"/>
              </w:rPr>
              <w:t>водоемов, объектов рекреационного обслуживания (павильоны, кафе), детских игровых комплексов, велодорожек и лыжных трасс.</w:t>
            </w:r>
          </w:p>
        </w:tc>
      </w:tr>
      <w:tr w:rsidR="00AD1DAB" w:rsidRPr="00C20E2C" w:rsidTr="00AD1DAB">
        <w:trPr>
          <w:trHeight w:val="20"/>
        </w:trPr>
        <w:tc>
          <w:tcPr>
            <w:tcW w:w="2835" w:type="dxa"/>
          </w:tcPr>
          <w:p w:rsidR="00AD1DAB" w:rsidRPr="00C20E2C" w:rsidRDefault="00AD1DAB" w:rsidP="00D0210F">
            <w:pPr>
              <w:pStyle w:val="affffff8"/>
              <w:ind w:firstLine="0"/>
              <w:rPr>
                <w:sz w:val="24"/>
                <w:szCs w:val="24"/>
              </w:rPr>
            </w:pPr>
            <w:bookmarkStart w:id="125" w:name="sub_1054"/>
            <w:r w:rsidRPr="00C20E2C">
              <w:rPr>
                <w:sz w:val="24"/>
                <w:szCs w:val="24"/>
              </w:rPr>
              <w:t>Причалы для маломерных судов</w:t>
            </w:r>
            <w:bookmarkEnd w:id="125"/>
          </w:p>
        </w:tc>
        <w:tc>
          <w:tcPr>
            <w:tcW w:w="3969" w:type="dxa"/>
          </w:tcPr>
          <w:p w:rsidR="00AD1DAB" w:rsidRPr="00C20E2C" w:rsidRDefault="00AD1DAB" w:rsidP="00D0210F">
            <w:pPr>
              <w:pStyle w:val="affffff8"/>
              <w:ind w:firstLine="0"/>
              <w:rPr>
                <w:sz w:val="24"/>
                <w:szCs w:val="24"/>
              </w:rPr>
            </w:pPr>
            <w:r w:rsidRPr="00C20E2C">
              <w:rPr>
                <w:sz w:val="24"/>
                <w:szCs w:val="24"/>
              </w:rPr>
              <w:t>Размещение сооружений, предназначенных для причаливания, хранения и обслуживания яхт, катеров, лодок и других маломерных судов</w:t>
            </w:r>
          </w:p>
        </w:tc>
        <w:tc>
          <w:tcPr>
            <w:tcW w:w="1020" w:type="dxa"/>
          </w:tcPr>
          <w:p w:rsidR="00AD1DAB" w:rsidRPr="00C20E2C" w:rsidRDefault="00AD1DAB" w:rsidP="00D0210F">
            <w:pPr>
              <w:pStyle w:val="affffff8"/>
              <w:ind w:firstLine="0"/>
              <w:jc w:val="center"/>
              <w:rPr>
                <w:sz w:val="24"/>
                <w:szCs w:val="24"/>
              </w:rPr>
            </w:pPr>
            <w:r w:rsidRPr="00C20E2C">
              <w:rPr>
                <w:sz w:val="24"/>
                <w:szCs w:val="24"/>
              </w:rPr>
              <w:t>5.4</w:t>
            </w:r>
          </w:p>
        </w:tc>
        <w:tc>
          <w:tcPr>
            <w:tcW w:w="2835" w:type="dxa"/>
          </w:tcPr>
          <w:p w:rsidR="00AD1DAB" w:rsidRPr="00C20E2C" w:rsidRDefault="00AD1DAB" w:rsidP="00D0210F">
            <w:pPr>
              <w:ind w:firstLine="0"/>
              <w:rPr>
                <w:sz w:val="24"/>
                <w:szCs w:val="24"/>
              </w:rPr>
            </w:pPr>
            <w:r w:rsidRPr="00C20E2C">
              <w:rPr>
                <w:sz w:val="24"/>
                <w:szCs w:val="24"/>
              </w:rPr>
              <w:t>Лодочные станции</w:t>
            </w:r>
          </w:p>
        </w:tc>
        <w:tc>
          <w:tcPr>
            <w:tcW w:w="11339" w:type="dxa"/>
          </w:tcPr>
          <w:p w:rsidR="00AD1DAB" w:rsidRPr="00C20E2C" w:rsidRDefault="00AD1DAB" w:rsidP="000C4B67">
            <w:pPr>
              <w:pStyle w:val="ab"/>
              <w:widowControl/>
              <w:numPr>
                <w:ilvl w:val="0"/>
                <w:numId w:val="131"/>
              </w:numPr>
              <w:tabs>
                <w:tab w:val="left" w:pos="429"/>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AD1DAB" w:rsidRPr="00C20E2C" w:rsidRDefault="00AD1DAB" w:rsidP="000C4B67">
            <w:pPr>
              <w:pStyle w:val="ab"/>
              <w:widowControl/>
              <w:numPr>
                <w:ilvl w:val="0"/>
                <w:numId w:val="131"/>
              </w:numPr>
              <w:tabs>
                <w:tab w:val="left" w:pos="429"/>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AD1DAB" w:rsidRPr="00C20E2C" w:rsidRDefault="00AD1DAB" w:rsidP="000C4B67">
            <w:pPr>
              <w:pStyle w:val="ab"/>
              <w:widowControl/>
              <w:numPr>
                <w:ilvl w:val="0"/>
                <w:numId w:val="131"/>
              </w:numPr>
              <w:tabs>
                <w:tab w:val="left" w:pos="429"/>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AD1DAB" w:rsidRPr="00C20E2C" w:rsidRDefault="00AD1DAB" w:rsidP="000C4B67">
            <w:pPr>
              <w:pStyle w:val="ab"/>
              <w:widowControl/>
              <w:numPr>
                <w:ilvl w:val="0"/>
                <w:numId w:val="131"/>
              </w:numPr>
              <w:suppressAutoHyphens w:val="0"/>
              <w:autoSpaceDE/>
              <w:ind w:left="0" w:firstLine="0"/>
              <w:rPr>
                <w:sz w:val="24"/>
                <w:szCs w:val="24"/>
              </w:rPr>
            </w:pPr>
            <w:r w:rsidRPr="00C20E2C">
              <w:rPr>
                <w:iCs/>
                <w:sz w:val="24"/>
                <w:szCs w:val="24"/>
              </w:rPr>
              <w:t>Максимальный процент застройки – не нормируется</w:t>
            </w:r>
            <w:r w:rsidRPr="00C20E2C">
              <w:rPr>
                <w:sz w:val="24"/>
                <w:szCs w:val="24"/>
              </w:rPr>
              <w:t>.</w:t>
            </w:r>
          </w:p>
        </w:tc>
      </w:tr>
      <w:tr w:rsidR="00AD1DAB" w:rsidRPr="00C20E2C" w:rsidTr="00AD1DAB">
        <w:trPr>
          <w:trHeight w:val="20"/>
        </w:trPr>
        <w:tc>
          <w:tcPr>
            <w:tcW w:w="2835" w:type="dxa"/>
          </w:tcPr>
          <w:p w:rsidR="00AD1DAB" w:rsidRPr="00C20E2C" w:rsidRDefault="00AD1DAB" w:rsidP="00D0210F">
            <w:pPr>
              <w:pStyle w:val="affffff8"/>
              <w:ind w:firstLine="0"/>
              <w:rPr>
                <w:sz w:val="24"/>
                <w:szCs w:val="24"/>
              </w:rPr>
            </w:pPr>
            <w:r w:rsidRPr="00C20E2C">
              <w:rPr>
                <w:sz w:val="24"/>
                <w:szCs w:val="24"/>
              </w:rPr>
              <w:t>Коммунальное обслуживание</w:t>
            </w:r>
          </w:p>
        </w:tc>
        <w:tc>
          <w:tcPr>
            <w:tcW w:w="3969" w:type="dxa"/>
          </w:tcPr>
          <w:p w:rsidR="00AD1DAB" w:rsidRPr="00C20E2C" w:rsidRDefault="00AD1DAB" w:rsidP="00D0210F">
            <w:pPr>
              <w:pStyle w:val="affffff8"/>
              <w:ind w:firstLine="0"/>
              <w:rPr>
                <w:sz w:val="24"/>
                <w:szCs w:val="24"/>
              </w:rPr>
            </w:pPr>
            <w:r w:rsidRPr="00C20E2C">
              <w:rPr>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C20E2C">
                <w:rPr>
                  <w:rStyle w:val="affffff3"/>
                  <w:sz w:val="24"/>
                  <w:szCs w:val="24"/>
                </w:rPr>
                <w:t>кодами 3.1.1-3.1.2</w:t>
              </w:r>
            </w:hyperlink>
          </w:p>
        </w:tc>
        <w:tc>
          <w:tcPr>
            <w:tcW w:w="1020" w:type="dxa"/>
          </w:tcPr>
          <w:p w:rsidR="00AD1DAB" w:rsidRPr="00C20E2C" w:rsidRDefault="00AD1DAB" w:rsidP="00D0210F">
            <w:pPr>
              <w:pStyle w:val="affffff8"/>
              <w:ind w:firstLine="0"/>
              <w:jc w:val="center"/>
              <w:rPr>
                <w:sz w:val="24"/>
                <w:szCs w:val="24"/>
              </w:rPr>
            </w:pPr>
            <w:r w:rsidRPr="00C20E2C">
              <w:rPr>
                <w:sz w:val="24"/>
                <w:szCs w:val="24"/>
              </w:rPr>
              <w:t>3.1</w:t>
            </w:r>
          </w:p>
        </w:tc>
        <w:tc>
          <w:tcPr>
            <w:tcW w:w="2835" w:type="dxa"/>
          </w:tcPr>
          <w:p w:rsidR="00AD1DAB" w:rsidRPr="00C20E2C" w:rsidRDefault="00AD1DAB" w:rsidP="00D0210F">
            <w:pPr>
              <w:ind w:firstLine="0"/>
              <w:rPr>
                <w:sz w:val="24"/>
                <w:szCs w:val="24"/>
              </w:rPr>
            </w:pPr>
            <w:r w:rsidRPr="00C20E2C">
              <w:rPr>
                <w:sz w:val="24"/>
                <w:szCs w:val="24"/>
              </w:rPr>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11339" w:type="dxa"/>
          </w:tcPr>
          <w:p w:rsidR="00AD1DAB" w:rsidRPr="00C20E2C" w:rsidRDefault="00AD1DAB" w:rsidP="000C4B67">
            <w:pPr>
              <w:widowControl/>
              <w:numPr>
                <w:ilvl w:val="0"/>
                <w:numId w:val="142"/>
              </w:numPr>
              <w:suppressAutoHyphens w:val="0"/>
              <w:autoSpaceDE/>
              <w:ind w:left="0" w:firstLine="0"/>
              <w:rPr>
                <w:sz w:val="24"/>
                <w:szCs w:val="24"/>
              </w:rPr>
            </w:pPr>
            <w:r w:rsidRPr="00C20E2C">
              <w:rPr>
                <w:sz w:val="24"/>
                <w:szCs w:val="24"/>
              </w:rPr>
              <w:t>Объекты капитального строительства в целях обеспечения населения и организаций коммунальными услугами:</w:t>
            </w:r>
          </w:p>
          <w:p w:rsidR="00AD1DAB" w:rsidRPr="00C20E2C" w:rsidRDefault="00AD1DAB" w:rsidP="00D0210F">
            <w:pPr>
              <w:ind w:firstLine="0"/>
              <w:rPr>
                <w:sz w:val="24"/>
                <w:szCs w:val="24"/>
              </w:rPr>
            </w:pPr>
            <w:r w:rsidRPr="00C20E2C">
              <w:rPr>
                <w:sz w:val="24"/>
                <w:szCs w:val="24"/>
              </w:rPr>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AD1DAB" w:rsidRPr="00C20E2C" w:rsidRDefault="00AD1DAB" w:rsidP="000C4B67">
            <w:pPr>
              <w:pStyle w:val="ab"/>
              <w:widowControl/>
              <w:numPr>
                <w:ilvl w:val="0"/>
                <w:numId w:val="142"/>
              </w:numPr>
              <w:tabs>
                <w:tab w:val="left" w:pos="429"/>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AD1DAB" w:rsidRPr="00C20E2C" w:rsidRDefault="00AD1DAB" w:rsidP="000C4B67">
            <w:pPr>
              <w:pStyle w:val="ab"/>
              <w:widowControl/>
              <w:numPr>
                <w:ilvl w:val="0"/>
                <w:numId w:val="142"/>
              </w:numPr>
              <w:tabs>
                <w:tab w:val="left" w:pos="429"/>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AD1DAB" w:rsidRPr="00C20E2C" w:rsidRDefault="00AD1DAB" w:rsidP="000C4B67">
            <w:pPr>
              <w:pStyle w:val="ab"/>
              <w:widowControl/>
              <w:numPr>
                <w:ilvl w:val="0"/>
                <w:numId w:val="142"/>
              </w:numPr>
              <w:tabs>
                <w:tab w:val="left" w:pos="429"/>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AD1DAB" w:rsidRPr="00C20E2C" w:rsidRDefault="00AD1DAB" w:rsidP="000C4B67">
            <w:pPr>
              <w:pStyle w:val="ab"/>
              <w:widowControl/>
              <w:numPr>
                <w:ilvl w:val="0"/>
                <w:numId w:val="142"/>
              </w:numPr>
              <w:tabs>
                <w:tab w:val="left" w:pos="429"/>
              </w:tabs>
              <w:suppressAutoHyphens w:val="0"/>
              <w:autoSpaceDE/>
              <w:ind w:left="0" w:firstLine="0"/>
              <w:rPr>
                <w:sz w:val="24"/>
                <w:szCs w:val="24"/>
              </w:rPr>
            </w:pPr>
            <w:r w:rsidRPr="00C20E2C">
              <w:rPr>
                <w:iCs/>
                <w:sz w:val="24"/>
                <w:szCs w:val="24"/>
              </w:rPr>
              <w:t>Максимальный процент застройки –</w:t>
            </w:r>
            <w:r w:rsidRPr="00C20E2C">
              <w:rPr>
                <w:sz w:val="24"/>
                <w:szCs w:val="24"/>
              </w:rPr>
              <w:t xml:space="preserve"> </w:t>
            </w:r>
            <w:r w:rsidRPr="00C20E2C">
              <w:rPr>
                <w:b/>
                <w:sz w:val="24"/>
                <w:szCs w:val="24"/>
              </w:rPr>
              <w:t>80%.</w:t>
            </w:r>
          </w:p>
        </w:tc>
      </w:tr>
      <w:tr w:rsidR="00AD1DAB" w:rsidRPr="00C20E2C" w:rsidTr="00AD1DAB">
        <w:trPr>
          <w:trHeight w:val="20"/>
        </w:trPr>
        <w:tc>
          <w:tcPr>
            <w:tcW w:w="2835" w:type="dxa"/>
          </w:tcPr>
          <w:p w:rsidR="00AD1DAB" w:rsidRPr="00C20E2C" w:rsidRDefault="00AD1DAB" w:rsidP="00D0210F">
            <w:pPr>
              <w:pStyle w:val="affffff8"/>
              <w:ind w:firstLine="0"/>
              <w:rPr>
                <w:sz w:val="24"/>
                <w:szCs w:val="24"/>
              </w:rPr>
            </w:pPr>
            <w:r w:rsidRPr="00C20E2C">
              <w:rPr>
                <w:sz w:val="24"/>
                <w:szCs w:val="24"/>
              </w:rPr>
              <w:t>Культурное развитие</w:t>
            </w:r>
          </w:p>
        </w:tc>
        <w:tc>
          <w:tcPr>
            <w:tcW w:w="3969" w:type="dxa"/>
          </w:tcPr>
          <w:p w:rsidR="00AD1DAB" w:rsidRPr="00C20E2C" w:rsidRDefault="00AD1DAB" w:rsidP="00D0210F">
            <w:pPr>
              <w:pStyle w:val="affffff8"/>
              <w:ind w:firstLine="0"/>
              <w:rPr>
                <w:sz w:val="24"/>
                <w:szCs w:val="24"/>
              </w:rPr>
            </w:pPr>
            <w:r w:rsidRPr="00C20E2C">
              <w:rPr>
                <w:sz w:val="24"/>
                <w:szCs w:val="24"/>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sub_1361" w:history="1">
              <w:r w:rsidRPr="00C20E2C">
                <w:rPr>
                  <w:rStyle w:val="affffff3"/>
                  <w:sz w:val="24"/>
                  <w:szCs w:val="24"/>
                </w:rPr>
                <w:t>кодами 3.6.1-3.6.3</w:t>
              </w:r>
            </w:hyperlink>
          </w:p>
        </w:tc>
        <w:tc>
          <w:tcPr>
            <w:tcW w:w="1020" w:type="dxa"/>
          </w:tcPr>
          <w:p w:rsidR="00AD1DAB" w:rsidRPr="00C20E2C" w:rsidRDefault="00AD1DAB" w:rsidP="00D0210F">
            <w:pPr>
              <w:pStyle w:val="affffff8"/>
              <w:ind w:firstLine="0"/>
              <w:jc w:val="center"/>
              <w:rPr>
                <w:sz w:val="24"/>
                <w:szCs w:val="24"/>
              </w:rPr>
            </w:pPr>
            <w:r w:rsidRPr="00C20E2C">
              <w:rPr>
                <w:sz w:val="24"/>
                <w:szCs w:val="24"/>
              </w:rPr>
              <w:t>3.6</w:t>
            </w:r>
          </w:p>
        </w:tc>
        <w:tc>
          <w:tcPr>
            <w:tcW w:w="2835" w:type="dxa"/>
          </w:tcPr>
          <w:p w:rsidR="00AD1DAB" w:rsidRPr="00C20E2C" w:rsidRDefault="00AD1DAB" w:rsidP="00D0210F">
            <w:pPr>
              <w:ind w:firstLine="0"/>
              <w:rPr>
                <w:sz w:val="24"/>
                <w:szCs w:val="24"/>
              </w:rPr>
            </w:pPr>
            <w:r w:rsidRPr="00C20E2C">
              <w:rPr>
                <w:sz w:val="24"/>
                <w:szCs w:val="24"/>
              </w:rPr>
              <w:t>Площадки для празднеств и гуляний</w:t>
            </w:r>
          </w:p>
        </w:tc>
        <w:tc>
          <w:tcPr>
            <w:tcW w:w="11339" w:type="dxa"/>
          </w:tcPr>
          <w:p w:rsidR="00AD1DAB" w:rsidRPr="00C20E2C" w:rsidRDefault="00AD1DAB" w:rsidP="000C4B67">
            <w:pPr>
              <w:pStyle w:val="ab"/>
              <w:widowControl/>
              <w:numPr>
                <w:ilvl w:val="0"/>
                <w:numId w:val="133"/>
              </w:numPr>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AD1DAB" w:rsidRPr="00C20E2C" w:rsidRDefault="00AD1DAB" w:rsidP="000C4B67">
            <w:pPr>
              <w:pStyle w:val="ab"/>
              <w:widowControl/>
              <w:numPr>
                <w:ilvl w:val="0"/>
                <w:numId w:val="133"/>
              </w:numPr>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AD1DAB" w:rsidRPr="00C20E2C" w:rsidRDefault="00AD1DAB" w:rsidP="000C4B67">
            <w:pPr>
              <w:pStyle w:val="ab"/>
              <w:widowControl/>
              <w:numPr>
                <w:ilvl w:val="0"/>
                <w:numId w:val="133"/>
              </w:numPr>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AD1DAB" w:rsidRPr="00C20E2C" w:rsidRDefault="00AD1DAB" w:rsidP="000C4B67">
            <w:pPr>
              <w:pStyle w:val="ab"/>
              <w:widowControl/>
              <w:numPr>
                <w:ilvl w:val="0"/>
                <w:numId w:val="133"/>
              </w:numPr>
              <w:suppressAutoHyphens w:val="0"/>
              <w:autoSpaceDE/>
              <w:ind w:left="0" w:firstLine="0"/>
              <w:rPr>
                <w:sz w:val="24"/>
                <w:szCs w:val="24"/>
              </w:rPr>
            </w:pPr>
            <w:r w:rsidRPr="00C20E2C">
              <w:rPr>
                <w:iCs/>
                <w:sz w:val="24"/>
                <w:szCs w:val="24"/>
              </w:rPr>
              <w:t>Максимальный процент застройки</w:t>
            </w:r>
            <w:r w:rsidRPr="00C20E2C">
              <w:rPr>
                <w:sz w:val="24"/>
                <w:szCs w:val="24"/>
              </w:rPr>
              <w:t xml:space="preserve"> – </w:t>
            </w:r>
            <w:r w:rsidRPr="00C20E2C">
              <w:rPr>
                <w:b/>
                <w:sz w:val="24"/>
                <w:szCs w:val="24"/>
              </w:rPr>
              <w:t>0%</w:t>
            </w:r>
            <w:r w:rsidRPr="00C20E2C">
              <w:rPr>
                <w:sz w:val="24"/>
                <w:szCs w:val="24"/>
              </w:rPr>
              <w:t>.</w:t>
            </w:r>
          </w:p>
        </w:tc>
      </w:tr>
      <w:tr w:rsidR="00AD1DAB" w:rsidRPr="00C20E2C" w:rsidTr="00AD1DAB">
        <w:trPr>
          <w:trHeight w:val="20"/>
        </w:trPr>
        <w:tc>
          <w:tcPr>
            <w:tcW w:w="2835" w:type="dxa"/>
            <w:vMerge w:val="restart"/>
          </w:tcPr>
          <w:p w:rsidR="00AD1DAB" w:rsidRPr="00C20E2C" w:rsidRDefault="00AD1DAB" w:rsidP="00D0210F">
            <w:pPr>
              <w:pStyle w:val="affffff8"/>
              <w:ind w:firstLine="0"/>
              <w:rPr>
                <w:sz w:val="24"/>
                <w:szCs w:val="24"/>
              </w:rPr>
            </w:pPr>
            <w:r w:rsidRPr="00C20E2C">
              <w:rPr>
                <w:sz w:val="24"/>
                <w:szCs w:val="24"/>
              </w:rPr>
              <w:t>Обеспечение внутреннего правопорядка</w:t>
            </w:r>
          </w:p>
        </w:tc>
        <w:tc>
          <w:tcPr>
            <w:tcW w:w="3969" w:type="dxa"/>
            <w:vMerge w:val="restart"/>
          </w:tcPr>
          <w:p w:rsidR="00AD1DAB" w:rsidRPr="00C20E2C" w:rsidRDefault="00AD1DAB" w:rsidP="00D0210F">
            <w:pPr>
              <w:pStyle w:val="affffff8"/>
              <w:ind w:firstLine="0"/>
              <w:rPr>
                <w:sz w:val="24"/>
                <w:szCs w:val="24"/>
              </w:rPr>
            </w:pPr>
            <w:r w:rsidRPr="00C20E2C">
              <w:rPr>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C20E2C">
              <w:rPr>
                <w:sz w:val="24"/>
                <w:szCs w:val="24"/>
              </w:rPr>
              <w:t>Росгвардии</w:t>
            </w:r>
            <w:proofErr w:type="spellEnd"/>
            <w:r w:rsidRPr="00C20E2C">
              <w:rPr>
                <w:sz w:val="24"/>
                <w:szCs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020" w:type="dxa"/>
            <w:vMerge w:val="restart"/>
          </w:tcPr>
          <w:p w:rsidR="00AD1DAB" w:rsidRPr="00C20E2C" w:rsidRDefault="00AD1DAB" w:rsidP="00D0210F">
            <w:pPr>
              <w:pStyle w:val="affffff8"/>
              <w:ind w:firstLine="0"/>
              <w:jc w:val="center"/>
              <w:rPr>
                <w:sz w:val="24"/>
                <w:szCs w:val="24"/>
              </w:rPr>
            </w:pPr>
            <w:r w:rsidRPr="00C20E2C">
              <w:rPr>
                <w:sz w:val="24"/>
                <w:szCs w:val="24"/>
              </w:rPr>
              <w:t>8.3</w:t>
            </w:r>
          </w:p>
        </w:tc>
        <w:tc>
          <w:tcPr>
            <w:tcW w:w="2835" w:type="dxa"/>
          </w:tcPr>
          <w:p w:rsidR="00AD1DAB" w:rsidRPr="00C20E2C" w:rsidRDefault="00AD1DAB" w:rsidP="00D0210F">
            <w:pPr>
              <w:ind w:firstLine="0"/>
              <w:rPr>
                <w:sz w:val="24"/>
                <w:szCs w:val="24"/>
              </w:rPr>
            </w:pPr>
            <w:r w:rsidRPr="00C20E2C">
              <w:rPr>
                <w:sz w:val="24"/>
                <w:szCs w:val="24"/>
              </w:rPr>
              <w:t>Здания для размещения подразделений органов охраны общественного порядка</w:t>
            </w:r>
          </w:p>
        </w:tc>
        <w:tc>
          <w:tcPr>
            <w:tcW w:w="11339" w:type="dxa"/>
            <w:vMerge w:val="restart"/>
          </w:tcPr>
          <w:p w:rsidR="00AD1DAB" w:rsidRPr="00C20E2C" w:rsidRDefault="00AD1DAB" w:rsidP="000C4B67">
            <w:pPr>
              <w:pStyle w:val="ab"/>
              <w:widowControl/>
              <w:numPr>
                <w:ilvl w:val="0"/>
                <w:numId w:val="135"/>
              </w:numPr>
              <w:tabs>
                <w:tab w:val="left" w:pos="1167"/>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AD1DAB" w:rsidRPr="00C20E2C" w:rsidRDefault="00AD1DAB" w:rsidP="000C4B67">
            <w:pPr>
              <w:pStyle w:val="ab"/>
              <w:widowControl/>
              <w:numPr>
                <w:ilvl w:val="0"/>
                <w:numId w:val="135"/>
              </w:numPr>
              <w:tabs>
                <w:tab w:val="left" w:pos="1167"/>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AD1DAB" w:rsidRPr="00C20E2C" w:rsidRDefault="00AD1DAB" w:rsidP="000C4B67">
            <w:pPr>
              <w:pStyle w:val="ab"/>
              <w:widowControl/>
              <w:numPr>
                <w:ilvl w:val="0"/>
                <w:numId w:val="135"/>
              </w:numPr>
              <w:tabs>
                <w:tab w:val="left" w:pos="1167"/>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AD1DAB" w:rsidRPr="00C20E2C" w:rsidRDefault="00AD1DAB" w:rsidP="00D0210F">
            <w:pPr>
              <w:pStyle w:val="ab"/>
              <w:widowControl/>
              <w:tabs>
                <w:tab w:val="left" w:pos="429"/>
              </w:tabs>
              <w:suppressAutoHyphens w:val="0"/>
              <w:autoSpaceDE/>
              <w:ind w:left="0" w:firstLine="0"/>
              <w:rPr>
                <w:iCs/>
                <w:sz w:val="24"/>
                <w:szCs w:val="24"/>
              </w:rPr>
            </w:pPr>
            <w:r w:rsidRPr="00C20E2C">
              <w:rPr>
                <w:iCs/>
                <w:sz w:val="24"/>
                <w:szCs w:val="24"/>
              </w:rPr>
              <w:t xml:space="preserve">Максимальный процент застройки – </w:t>
            </w:r>
            <w:r w:rsidRPr="00C20E2C">
              <w:rPr>
                <w:b/>
                <w:sz w:val="24"/>
                <w:szCs w:val="24"/>
              </w:rPr>
              <w:t>80%.</w:t>
            </w:r>
          </w:p>
        </w:tc>
      </w:tr>
      <w:tr w:rsidR="00AD1DAB" w:rsidRPr="00C20E2C" w:rsidTr="00AD1DAB">
        <w:trPr>
          <w:trHeight w:val="20"/>
        </w:trPr>
        <w:tc>
          <w:tcPr>
            <w:tcW w:w="2835" w:type="dxa"/>
            <w:vMerge/>
          </w:tcPr>
          <w:p w:rsidR="00AD1DAB" w:rsidRPr="00C20E2C" w:rsidRDefault="00AD1DAB" w:rsidP="00D0210F">
            <w:pPr>
              <w:pStyle w:val="affffff8"/>
              <w:ind w:firstLine="0"/>
              <w:rPr>
                <w:sz w:val="24"/>
                <w:szCs w:val="24"/>
              </w:rPr>
            </w:pPr>
          </w:p>
        </w:tc>
        <w:tc>
          <w:tcPr>
            <w:tcW w:w="3969" w:type="dxa"/>
            <w:vMerge/>
          </w:tcPr>
          <w:p w:rsidR="00AD1DAB" w:rsidRPr="00C20E2C" w:rsidRDefault="00AD1DAB" w:rsidP="00D0210F">
            <w:pPr>
              <w:pStyle w:val="affffff8"/>
              <w:ind w:firstLine="0"/>
              <w:rPr>
                <w:sz w:val="24"/>
                <w:szCs w:val="24"/>
              </w:rPr>
            </w:pPr>
          </w:p>
        </w:tc>
        <w:tc>
          <w:tcPr>
            <w:tcW w:w="1020" w:type="dxa"/>
            <w:vMerge/>
          </w:tcPr>
          <w:p w:rsidR="00AD1DAB" w:rsidRPr="00C20E2C" w:rsidRDefault="00AD1DAB" w:rsidP="00D0210F">
            <w:pPr>
              <w:pStyle w:val="affffff8"/>
              <w:ind w:firstLine="0"/>
              <w:jc w:val="center"/>
              <w:rPr>
                <w:sz w:val="24"/>
                <w:szCs w:val="24"/>
              </w:rPr>
            </w:pPr>
          </w:p>
        </w:tc>
        <w:tc>
          <w:tcPr>
            <w:tcW w:w="2835" w:type="dxa"/>
          </w:tcPr>
          <w:p w:rsidR="00AD1DAB" w:rsidRPr="00C20E2C" w:rsidRDefault="00AD1DAB" w:rsidP="00D0210F">
            <w:pPr>
              <w:ind w:firstLine="0"/>
              <w:rPr>
                <w:sz w:val="24"/>
                <w:szCs w:val="24"/>
              </w:rPr>
            </w:pPr>
            <w:r w:rsidRPr="00C20E2C">
              <w:rPr>
                <w:sz w:val="24"/>
                <w:szCs w:val="24"/>
              </w:rPr>
              <w:t>Объекты гражданской обороны</w:t>
            </w:r>
          </w:p>
        </w:tc>
        <w:tc>
          <w:tcPr>
            <w:tcW w:w="11339" w:type="dxa"/>
            <w:vMerge/>
          </w:tcPr>
          <w:p w:rsidR="00AD1DAB" w:rsidRPr="00C20E2C" w:rsidRDefault="00AD1DAB" w:rsidP="00D0210F">
            <w:pPr>
              <w:pStyle w:val="ab"/>
              <w:widowControl/>
              <w:tabs>
                <w:tab w:val="left" w:pos="429"/>
              </w:tabs>
              <w:suppressAutoHyphens w:val="0"/>
              <w:autoSpaceDE/>
              <w:ind w:left="0" w:firstLine="0"/>
              <w:rPr>
                <w:iCs/>
                <w:sz w:val="24"/>
                <w:szCs w:val="24"/>
              </w:rPr>
            </w:pPr>
          </w:p>
        </w:tc>
      </w:tr>
      <w:tr w:rsidR="00AD1DAB" w:rsidRPr="00C20E2C" w:rsidTr="00AD1DAB">
        <w:trPr>
          <w:trHeight w:val="20"/>
        </w:trPr>
        <w:tc>
          <w:tcPr>
            <w:tcW w:w="2835" w:type="dxa"/>
          </w:tcPr>
          <w:p w:rsidR="00AD1DAB" w:rsidRPr="00C20E2C" w:rsidRDefault="00AD1DAB" w:rsidP="00D0210F">
            <w:pPr>
              <w:pStyle w:val="affffff8"/>
              <w:ind w:firstLine="0"/>
              <w:rPr>
                <w:sz w:val="24"/>
                <w:szCs w:val="24"/>
              </w:rPr>
            </w:pPr>
            <w:bookmarkStart w:id="126" w:name="sub_10111"/>
            <w:r w:rsidRPr="00C20E2C">
              <w:rPr>
                <w:sz w:val="24"/>
                <w:szCs w:val="24"/>
              </w:rPr>
              <w:t>Общее пользование водными объектами</w:t>
            </w:r>
            <w:bookmarkEnd w:id="126"/>
          </w:p>
        </w:tc>
        <w:tc>
          <w:tcPr>
            <w:tcW w:w="3969" w:type="dxa"/>
          </w:tcPr>
          <w:p w:rsidR="00AD1DAB" w:rsidRPr="00C20E2C" w:rsidRDefault="00AD1DAB" w:rsidP="00D0210F">
            <w:pPr>
              <w:pStyle w:val="affffff8"/>
              <w:ind w:firstLine="0"/>
              <w:rPr>
                <w:sz w:val="24"/>
                <w:szCs w:val="24"/>
              </w:rPr>
            </w:pPr>
            <w:r w:rsidRPr="00C20E2C">
              <w:rPr>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020" w:type="dxa"/>
          </w:tcPr>
          <w:p w:rsidR="00AD1DAB" w:rsidRPr="00C20E2C" w:rsidRDefault="00AD1DAB" w:rsidP="00D0210F">
            <w:pPr>
              <w:pStyle w:val="affffff8"/>
              <w:ind w:firstLine="0"/>
              <w:jc w:val="center"/>
              <w:rPr>
                <w:sz w:val="24"/>
                <w:szCs w:val="24"/>
              </w:rPr>
            </w:pPr>
            <w:r w:rsidRPr="00C20E2C">
              <w:rPr>
                <w:sz w:val="24"/>
                <w:szCs w:val="24"/>
              </w:rPr>
              <w:t>11.1</w:t>
            </w:r>
          </w:p>
        </w:tc>
        <w:tc>
          <w:tcPr>
            <w:tcW w:w="2835" w:type="dxa"/>
          </w:tcPr>
          <w:p w:rsidR="00AD1DAB" w:rsidRPr="00C20E2C" w:rsidRDefault="00AD1DAB" w:rsidP="00D0210F">
            <w:pPr>
              <w:ind w:firstLine="0"/>
              <w:rPr>
                <w:sz w:val="24"/>
                <w:szCs w:val="24"/>
              </w:rPr>
            </w:pPr>
            <w:r w:rsidRPr="00C20E2C">
              <w:rPr>
                <w:sz w:val="24"/>
                <w:szCs w:val="24"/>
              </w:rPr>
              <w:t>Пляжи</w:t>
            </w:r>
          </w:p>
          <w:p w:rsidR="00AD1DAB" w:rsidRPr="00C20E2C" w:rsidRDefault="00AD1DAB" w:rsidP="00D0210F">
            <w:pPr>
              <w:ind w:firstLine="0"/>
              <w:rPr>
                <w:sz w:val="24"/>
                <w:szCs w:val="24"/>
              </w:rPr>
            </w:pPr>
            <w:r w:rsidRPr="00C20E2C">
              <w:rPr>
                <w:sz w:val="24"/>
                <w:szCs w:val="24"/>
              </w:rPr>
              <w:t>земельных участков, примыкающих к водным объектам способами, необходимыми для осуществления общего водопользования</w:t>
            </w:r>
          </w:p>
        </w:tc>
        <w:tc>
          <w:tcPr>
            <w:tcW w:w="11339" w:type="dxa"/>
          </w:tcPr>
          <w:p w:rsidR="00AD1DAB" w:rsidRPr="00C20E2C" w:rsidRDefault="00AD1DAB" w:rsidP="000C4B67">
            <w:pPr>
              <w:pStyle w:val="ab"/>
              <w:widowControl/>
              <w:numPr>
                <w:ilvl w:val="0"/>
                <w:numId w:val="130"/>
              </w:numPr>
              <w:tabs>
                <w:tab w:val="left" w:pos="429"/>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AD1DAB" w:rsidRPr="00C20E2C" w:rsidRDefault="00AD1DAB" w:rsidP="000C4B67">
            <w:pPr>
              <w:pStyle w:val="ab"/>
              <w:widowControl/>
              <w:numPr>
                <w:ilvl w:val="0"/>
                <w:numId w:val="130"/>
              </w:numPr>
              <w:tabs>
                <w:tab w:val="left" w:pos="429"/>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AD1DAB" w:rsidRPr="00C20E2C" w:rsidRDefault="00AD1DAB" w:rsidP="000C4B67">
            <w:pPr>
              <w:pStyle w:val="ab"/>
              <w:widowControl/>
              <w:numPr>
                <w:ilvl w:val="0"/>
                <w:numId w:val="130"/>
              </w:numPr>
              <w:tabs>
                <w:tab w:val="left" w:pos="429"/>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AD1DAB" w:rsidRPr="00C20E2C" w:rsidRDefault="00AD1DAB" w:rsidP="000C4B67">
            <w:pPr>
              <w:pStyle w:val="ab"/>
              <w:numPr>
                <w:ilvl w:val="0"/>
                <w:numId w:val="130"/>
              </w:numPr>
              <w:suppressAutoHyphens w:val="0"/>
              <w:autoSpaceDE/>
              <w:ind w:left="0" w:firstLine="0"/>
              <w:rPr>
                <w:sz w:val="24"/>
                <w:szCs w:val="24"/>
              </w:rPr>
            </w:pPr>
            <w:r w:rsidRPr="00C20E2C">
              <w:rPr>
                <w:iCs/>
                <w:sz w:val="24"/>
                <w:szCs w:val="24"/>
              </w:rPr>
              <w:t>Максимальный процент застройки – не нормируется</w:t>
            </w:r>
            <w:r w:rsidRPr="00C20E2C">
              <w:rPr>
                <w:sz w:val="24"/>
                <w:szCs w:val="24"/>
              </w:rPr>
              <w:t>.</w:t>
            </w:r>
          </w:p>
          <w:p w:rsidR="00AD1DAB" w:rsidRPr="00C20E2C" w:rsidRDefault="00AD1DAB" w:rsidP="000C4B67">
            <w:pPr>
              <w:pStyle w:val="ab"/>
              <w:numPr>
                <w:ilvl w:val="0"/>
                <w:numId w:val="130"/>
              </w:numPr>
              <w:suppressAutoHyphens w:val="0"/>
              <w:autoSpaceDE/>
              <w:ind w:left="0" w:firstLine="0"/>
              <w:rPr>
                <w:sz w:val="24"/>
                <w:szCs w:val="24"/>
              </w:rPr>
            </w:pPr>
            <w:r w:rsidRPr="00C20E2C">
              <w:rPr>
                <w:sz w:val="24"/>
                <w:szCs w:val="24"/>
              </w:rPr>
              <w:t xml:space="preserve">Размеры территорий пляжей, размещаемых в зонах отдыха, следует принимать, </w:t>
            </w:r>
            <w:r w:rsidRPr="00C20E2C">
              <w:rPr>
                <w:b/>
                <w:sz w:val="24"/>
                <w:szCs w:val="24"/>
              </w:rPr>
              <w:t>м</w:t>
            </w:r>
            <w:r w:rsidRPr="00C20E2C">
              <w:rPr>
                <w:b/>
                <w:sz w:val="24"/>
                <w:szCs w:val="24"/>
                <w:vertAlign w:val="superscript"/>
              </w:rPr>
              <w:t>2</w:t>
            </w:r>
            <w:r w:rsidRPr="00C20E2C">
              <w:rPr>
                <w:sz w:val="24"/>
                <w:szCs w:val="24"/>
              </w:rPr>
              <w:t xml:space="preserve"> на одного посетителя, не менее:</w:t>
            </w:r>
          </w:p>
          <w:p w:rsidR="00AD1DAB" w:rsidRPr="00C20E2C" w:rsidRDefault="00AD1DAB" w:rsidP="00D0210F">
            <w:pPr>
              <w:tabs>
                <w:tab w:val="left" w:pos="5015"/>
              </w:tabs>
              <w:overflowPunct w:val="0"/>
              <w:autoSpaceDN w:val="0"/>
              <w:adjustRightInd w:val="0"/>
              <w:ind w:firstLine="0"/>
              <w:rPr>
                <w:sz w:val="24"/>
                <w:szCs w:val="24"/>
              </w:rPr>
            </w:pPr>
            <w:r w:rsidRPr="00C20E2C">
              <w:rPr>
                <w:sz w:val="24"/>
                <w:szCs w:val="24"/>
              </w:rPr>
              <w:t xml:space="preserve">- речных и озерных – </w:t>
            </w:r>
            <w:r w:rsidRPr="00C20E2C">
              <w:rPr>
                <w:b/>
                <w:sz w:val="24"/>
                <w:szCs w:val="24"/>
              </w:rPr>
              <w:t>8</w:t>
            </w:r>
            <w:r w:rsidRPr="00C20E2C">
              <w:rPr>
                <w:sz w:val="24"/>
                <w:szCs w:val="24"/>
              </w:rPr>
              <w:t>;</w:t>
            </w:r>
          </w:p>
          <w:p w:rsidR="00AD1DAB" w:rsidRPr="00C20E2C" w:rsidRDefault="00AD1DAB" w:rsidP="00D0210F">
            <w:pPr>
              <w:tabs>
                <w:tab w:val="left" w:pos="5015"/>
              </w:tabs>
              <w:overflowPunct w:val="0"/>
              <w:autoSpaceDN w:val="0"/>
              <w:adjustRightInd w:val="0"/>
              <w:ind w:firstLine="0"/>
              <w:rPr>
                <w:sz w:val="24"/>
                <w:szCs w:val="24"/>
              </w:rPr>
            </w:pPr>
            <w:r w:rsidRPr="00C20E2C">
              <w:rPr>
                <w:sz w:val="24"/>
                <w:szCs w:val="24"/>
              </w:rPr>
              <w:t xml:space="preserve">- для детей (морских, речных и озерных) – </w:t>
            </w:r>
            <w:r w:rsidRPr="00C20E2C">
              <w:rPr>
                <w:b/>
                <w:sz w:val="24"/>
                <w:szCs w:val="24"/>
              </w:rPr>
              <w:t>4</w:t>
            </w:r>
            <w:r w:rsidRPr="00C20E2C">
              <w:rPr>
                <w:sz w:val="24"/>
                <w:szCs w:val="24"/>
              </w:rPr>
              <w:t>.</w:t>
            </w:r>
          </w:p>
          <w:p w:rsidR="00AD1DAB" w:rsidRPr="00C20E2C" w:rsidRDefault="00AD1DAB" w:rsidP="000C4B67">
            <w:pPr>
              <w:pStyle w:val="ab"/>
              <w:numPr>
                <w:ilvl w:val="0"/>
                <w:numId w:val="130"/>
              </w:numPr>
              <w:suppressAutoHyphens w:val="0"/>
              <w:autoSpaceDE/>
              <w:ind w:left="0" w:firstLine="0"/>
              <w:rPr>
                <w:sz w:val="24"/>
                <w:szCs w:val="24"/>
              </w:rPr>
            </w:pPr>
            <w:r w:rsidRPr="00C20E2C">
              <w:rPr>
                <w:sz w:val="24"/>
                <w:szCs w:val="24"/>
              </w:rPr>
              <w:t xml:space="preserve">Размеры речных и озерных пляжей, размещаемых на землях, пригодных для сельскохозяйственного использования, следует принимать из расчета </w:t>
            </w:r>
            <w:r w:rsidRPr="00C20E2C">
              <w:rPr>
                <w:b/>
                <w:sz w:val="24"/>
                <w:szCs w:val="24"/>
              </w:rPr>
              <w:t>5 м</w:t>
            </w:r>
            <w:r w:rsidRPr="00C20E2C">
              <w:rPr>
                <w:b/>
                <w:sz w:val="24"/>
                <w:szCs w:val="24"/>
                <w:vertAlign w:val="superscript"/>
              </w:rPr>
              <w:t>2</w:t>
            </w:r>
            <w:r w:rsidRPr="00C20E2C">
              <w:rPr>
                <w:sz w:val="24"/>
                <w:szCs w:val="24"/>
                <w:vertAlign w:val="superscript"/>
              </w:rPr>
              <w:t xml:space="preserve"> </w:t>
            </w:r>
            <w:r w:rsidRPr="00C20E2C">
              <w:rPr>
                <w:sz w:val="24"/>
                <w:szCs w:val="24"/>
              </w:rPr>
              <w:t>на одного посетителя.</w:t>
            </w:r>
          </w:p>
          <w:p w:rsidR="00AD1DAB" w:rsidRPr="00C20E2C" w:rsidRDefault="00AD1DAB" w:rsidP="000C4B67">
            <w:pPr>
              <w:pStyle w:val="ab"/>
              <w:numPr>
                <w:ilvl w:val="0"/>
                <w:numId w:val="130"/>
              </w:numPr>
              <w:suppressAutoHyphens w:val="0"/>
              <w:autoSpaceDE/>
              <w:ind w:left="0" w:firstLine="0"/>
              <w:rPr>
                <w:sz w:val="24"/>
                <w:szCs w:val="24"/>
              </w:rPr>
            </w:pPr>
            <w:r w:rsidRPr="00C20E2C">
              <w:rPr>
                <w:sz w:val="24"/>
                <w:szCs w:val="24"/>
              </w:rPr>
              <w:t xml:space="preserve">Минимальную протяженность береговой полосы пляжа на одного посетителя следует принимать, </w:t>
            </w:r>
            <w:r w:rsidRPr="00C20E2C">
              <w:rPr>
                <w:b/>
                <w:sz w:val="24"/>
                <w:szCs w:val="24"/>
              </w:rPr>
              <w:t>м</w:t>
            </w:r>
            <w:r w:rsidRPr="00C20E2C">
              <w:rPr>
                <w:sz w:val="24"/>
                <w:szCs w:val="24"/>
              </w:rPr>
              <w:t xml:space="preserve">, не менее для речных и озерных </w:t>
            </w:r>
            <w:r w:rsidRPr="00C20E2C">
              <w:rPr>
                <w:b/>
                <w:sz w:val="24"/>
                <w:szCs w:val="24"/>
              </w:rPr>
              <w:t>- 0,25</w:t>
            </w:r>
            <w:r w:rsidRPr="00C20E2C">
              <w:rPr>
                <w:sz w:val="24"/>
                <w:szCs w:val="24"/>
              </w:rPr>
              <w:t>.</w:t>
            </w:r>
          </w:p>
        </w:tc>
      </w:tr>
      <w:tr w:rsidR="00AD1DAB" w:rsidRPr="00C20E2C" w:rsidTr="00AD1DAB">
        <w:trPr>
          <w:trHeight w:val="20"/>
        </w:trPr>
        <w:tc>
          <w:tcPr>
            <w:tcW w:w="2835" w:type="dxa"/>
          </w:tcPr>
          <w:p w:rsidR="00AD1DAB" w:rsidRPr="00C20E2C" w:rsidRDefault="00AD1DAB" w:rsidP="00D0210F">
            <w:pPr>
              <w:pStyle w:val="affffff8"/>
              <w:ind w:firstLine="0"/>
              <w:rPr>
                <w:sz w:val="24"/>
                <w:szCs w:val="24"/>
              </w:rPr>
            </w:pPr>
            <w:bookmarkStart w:id="127" w:name="sub_10113"/>
            <w:r w:rsidRPr="00C20E2C">
              <w:rPr>
                <w:sz w:val="24"/>
                <w:szCs w:val="24"/>
              </w:rPr>
              <w:t>Гидротехнические сооружения</w:t>
            </w:r>
            <w:bookmarkEnd w:id="127"/>
          </w:p>
        </w:tc>
        <w:tc>
          <w:tcPr>
            <w:tcW w:w="3969" w:type="dxa"/>
          </w:tcPr>
          <w:p w:rsidR="00AD1DAB" w:rsidRPr="00C20E2C" w:rsidRDefault="00AD1DAB" w:rsidP="00D0210F">
            <w:pPr>
              <w:pStyle w:val="affffff8"/>
              <w:ind w:firstLine="0"/>
              <w:rPr>
                <w:sz w:val="24"/>
                <w:szCs w:val="24"/>
              </w:rPr>
            </w:pPr>
            <w:r w:rsidRPr="00C20E2C">
              <w:rPr>
                <w:sz w:val="24"/>
                <w:szCs w:val="24"/>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C20E2C">
              <w:rPr>
                <w:sz w:val="24"/>
                <w:szCs w:val="24"/>
              </w:rPr>
              <w:t>рыбозащитных</w:t>
            </w:r>
            <w:proofErr w:type="spellEnd"/>
            <w:r w:rsidRPr="00C20E2C">
              <w:rPr>
                <w:sz w:val="24"/>
                <w:szCs w:val="24"/>
              </w:rPr>
              <w:t xml:space="preserve"> и рыбопропускных сооружений, берегозащитных сооружений)</w:t>
            </w:r>
          </w:p>
        </w:tc>
        <w:tc>
          <w:tcPr>
            <w:tcW w:w="1020" w:type="dxa"/>
          </w:tcPr>
          <w:p w:rsidR="00AD1DAB" w:rsidRPr="00C20E2C" w:rsidRDefault="00AD1DAB" w:rsidP="00D0210F">
            <w:pPr>
              <w:pStyle w:val="affffff8"/>
              <w:ind w:firstLine="0"/>
              <w:jc w:val="center"/>
              <w:rPr>
                <w:sz w:val="24"/>
                <w:szCs w:val="24"/>
              </w:rPr>
            </w:pPr>
            <w:r w:rsidRPr="00C20E2C">
              <w:rPr>
                <w:sz w:val="24"/>
                <w:szCs w:val="24"/>
              </w:rPr>
              <w:t>11.3</w:t>
            </w:r>
          </w:p>
        </w:tc>
        <w:tc>
          <w:tcPr>
            <w:tcW w:w="2835" w:type="dxa"/>
          </w:tcPr>
          <w:p w:rsidR="00AD1DAB" w:rsidRPr="00C20E2C" w:rsidRDefault="00AD1DAB" w:rsidP="00D0210F">
            <w:pPr>
              <w:ind w:firstLine="0"/>
              <w:rPr>
                <w:sz w:val="24"/>
                <w:szCs w:val="24"/>
              </w:rPr>
            </w:pPr>
            <w:r w:rsidRPr="00C20E2C">
              <w:rPr>
                <w:sz w:val="24"/>
                <w:szCs w:val="24"/>
              </w:rPr>
              <w:t>Берегозащитные сооружения</w:t>
            </w:r>
          </w:p>
          <w:p w:rsidR="00AD1DAB" w:rsidRPr="00C20E2C" w:rsidRDefault="00AD1DAB" w:rsidP="00D0210F">
            <w:pPr>
              <w:ind w:firstLine="0"/>
              <w:rPr>
                <w:sz w:val="24"/>
                <w:szCs w:val="24"/>
              </w:rPr>
            </w:pPr>
          </w:p>
          <w:p w:rsidR="00AD1DAB" w:rsidRPr="00C20E2C" w:rsidRDefault="00AD1DAB" w:rsidP="00D0210F">
            <w:pPr>
              <w:ind w:firstLine="0"/>
              <w:rPr>
                <w:sz w:val="24"/>
                <w:szCs w:val="24"/>
              </w:rPr>
            </w:pPr>
          </w:p>
        </w:tc>
        <w:tc>
          <w:tcPr>
            <w:tcW w:w="11339" w:type="dxa"/>
          </w:tcPr>
          <w:p w:rsidR="00AD1DAB" w:rsidRPr="00C20E2C" w:rsidRDefault="00AD1DAB" w:rsidP="000C4B67">
            <w:pPr>
              <w:pStyle w:val="ab"/>
              <w:widowControl/>
              <w:numPr>
                <w:ilvl w:val="0"/>
                <w:numId w:val="134"/>
              </w:numPr>
              <w:tabs>
                <w:tab w:val="left" w:pos="1451"/>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AD1DAB" w:rsidRPr="00C20E2C" w:rsidRDefault="00AD1DAB" w:rsidP="000C4B67">
            <w:pPr>
              <w:pStyle w:val="ab"/>
              <w:widowControl/>
              <w:numPr>
                <w:ilvl w:val="0"/>
                <w:numId w:val="134"/>
              </w:numPr>
              <w:tabs>
                <w:tab w:val="left" w:pos="1451"/>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AD1DAB" w:rsidRPr="00C20E2C" w:rsidRDefault="00AD1DAB" w:rsidP="000C4B67">
            <w:pPr>
              <w:pStyle w:val="ab"/>
              <w:widowControl/>
              <w:numPr>
                <w:ilvl w:val="0"/>
                <w:numId w:val="134"/>
              </w:numPr>
              <w:tabs>
                <w:tab w:val="left" w:pos="1451"/>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AD1DAB" w:rsidRPr="00C20E2C" w:rsidRDefault="00AD1DAB" w:rsidP="000C4B67">
            <w:pPr>
              <w:pStyle w:val="ab"/>
              <w:widowControl/>
              <w:numPr>
                <w:ilvl w:val="0"/>
                <w:numId w:val="134"/>
              </w:numPr>
              <w:tabs>
                <w:tab w:val="left" w:pos="1451"/>
              </w:tabs>
              <w:suppressAutoHyphens w:val="0"/>
              <w:autoSpaceDE/>
              <w:ind w:left="0" w:firstLine="0"/>
              <w:rPr>
                <w:sz w:val="24"/>
                <w:szCs w:val="24"/>
              </w:rPr>
            </w:pPr>
            <w:r w:rsidRPr="00C20E2C">
              <w:rPr>
                <w:iCs/>
                <w:sz w:val="24"/>
                <w:szCs w:val="24"/>
              </w:rPr>
              <w:t>Максимальный процент застройки – не нормируется</w:t>
            </w:r>
            <w:r w:rsidRPr="00C20E2C">
              <w:rPr>
                <w:sz w:val="24"/>
                <w:szCs w:val="24"/>
              </w:rPr>
              <w:t>.</w:t>
            </w:r>
          </w:p>
          <w:p w:rsidR="00AD1DAB" w:rsidRPr="00C20E2C" w:rsidRDefault="00AD1DAB" w:rsidP="000C4B67">
            <w:pPr>
              <w:pStyle w:val="ab"/>
              <w:widowControl/>
              <w:numPr>
                <w:ilvl w:val="0"/>
                <w:numId w:val="134"/>
              </w:numPr>
              <w:tabs>
                <w:tab w:val="left" w:pos="1451"/>
              </w:tabs>
              <w:suppressAutoHyphens w:val="0"/>
              <w:autoSpaceDE/>
              <w:ind w:left="0" w:firstLine="0"/>
              <w:rPr>
                <w:sz w:val="24"/>
                <w:szCs w:val="24"/>
              </w:rPr>
            </w:pPr>
            <w:r w:rsidRPr="00C20E2C">
              <w:rPr>
                <w:sz w:val="24"/>
                <w:szCs w:val="24"/>
              </w:rPr>
              <w:t>Сооружения инженерной защиты (береговые укрепления, противооползневые мероприятия) и благоустройство территории.</w:t>
            </w:r>
          </w:p>
        </w:tc>
      </w:tr>
      <w:tr w:rsidR="00AD1DAB" w:rsidRPr="00C20E2C" w:rsidTr="00AD1DAB">
        <w:trPr>
          <w:trHeight w:val="20"/>
        </w:trPr>
        <w:tc>
          <w:tcPr>
            <w:tcW w:w="2835" w:type="dxa"/>
            <w:vMerge w:val="restart"/>
          </w:tcPr>
          <w:p w:rsidR="00AD1DAB" w:rsidRPr="00C20E2C" w:rsidRDefault="00AD1DAB" w:rsidP="00D0210F">
            <w:pPr>
              <w:pStyle w:val="affffff8"/>
              <w:ind w:firstLine="0"/>
              <w:rPr>
                <w:sz w:val="24"/>
                <w:szCs w:val="24"/>
              </w:rPr>
            </w:pPr>
            <w:bookmarkStart w:id="128" w:name="sub_10120"/>
            <w:r w:rsidRPr="00C20E2C">
              <w:rPr>
                <w:sz w:val="24"/>
                <w:szCs w:val="24"/>
              </w:rPr>
              <w:t>Земельные участки (территории) общего пользования</w:t>
            </w:r>
            <w:bookmarkEnd w:id="128"/>
          </w:p>
        </w:tc>
        <w:tc>
          <w:tcPr>
            <w:tcW w:w="3969" w:type="dxa"/>
            <w:vMerge w:val="restart"/>
          </w:tcPr>
          <w:p w:rsidR="00AD1DAB" w:rsidRPr="00C20E2C" w:rsidRDefault="00AD1DAB" w:rsidP="00D0210F">
            <w:pPr>
              <w:pStyle w:val="affffff8"/>
              <w:ind w:firstLine="0"/>
              <w:rPr>
                <w:sz w:val="24"/>
                <w:szCs w:val="24"/>
              </w:rPr>
            </w:pPr>
            <w:r w:rsidRPr="00C20E2C">
              <w:rPr>
                <w:sz w:val="24"/>
                <w:szCs w:val="24"/>
              </w:rPr>
              <w:t>Земельные участки общего пользования.</w:t>
            </w:r>
          </w:p>
          <w:p w:rsidR="00AD1DAB" w:rsidRPr="00C20E2C" w:rsidRDefault="00AD1DAB" w:rsidP="00D0210F">
            <w:pPr>
              <w:pStyle w:val="affffff8"/>
              <w:ind w:firstLine="0"/>
              <w:rPr>
                <w:sz w:val="24"/>
                <w:szCs w:val="24"/>
              </w:rPr>
            </w:pPr>
            <w:r w:rsidRPr="00C20E2C">
              <w:rPr>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C20E2C">
                <w:rPr>
                  <w:rStyle w:val="affffff3"/>
                  <w:sz w:val="24"/>
                  <w:szCs w:val="24"/>
                </w:rPr>
                <w:t>кодами 12.0.1 - 12.0.2</w:t>
              </w:r>
            </w:hyperlink>
          </w:p>
        </w:tc>
        <w:tc>
          <w:tcPr>
            <w:tcW w:w="1020" w:type="dxa"/>
          </w:tcPr>
          <w:p w:rsidR="00AD1DAB" w:rsidRPr="00C20E2C" w:rsidRDefault="00AD1DAB" w:rsidP="00D0210F">
            <w:pPr>
              <w:pStyle w:val="affffff8"/>
              <w:ind w:firstLine="0"/>
              <w:jc w:val="center"/>
              <w:rPr>
                <w:sz w:val="24"/>
                <w:szCs w:val="24"/>
              </w:rPr>
            </w:pPr>
            <w:r w:rsidRPr="00C20E2C">
              <w:rPr>
                <w:sz w:val="24"/>
                <w:szCs w:val="24"/>
              </w:rPr>
              <w:t>12.0</w:t>
            </w:r>
          </w:p>
        </w:tc>
        <w:tc>
          <w:tcPr>
            <w:tcW w:w="2835" w:type="dxa"/>
          </w:tcPr>
          <w:p w:rsidR="00AD1DAB" w:rsidRPr="00C20E2C" w:rsidRDefault="00AD1DAB" w:rsidP="00D0210F">
            <w:pPr>
              <w:ind w:firstLine="0"/>
              <w:rPr>
                <w:sz w:val="24"/>
                <w:szCs w:val="24"/>
              </w:rPr>
            </w:pPr>
            <w:r w:rsidRPr="00C20E2C">
              <w:rPr>
                <w:sz w:val="24"/>
                <w:szCs w:val="24"/>
              </w:rPr>
              <w:t>Сквер</w:t>
            </w:r>
          </w:p>
        </w:tc>
        <w:tc>
          <w:tcPr>
            <w:tcW w:w="11339" w:type="dxa"/>
          </w:tcPr>
          <w:p w:rsidR="00AD1DAB" w:rsidRPr="00C20E2C" w:rsidRDefault="00AD1DAB" w:rsidP="000C4B67">
            <w:pPr>
              <w:pStyle w:val="ab"/>
              <w:numPr>
                <w:ilvl w:val="0"/>
                <w:numId w:val="128"/>
              </w:numPr>
              <w:suppressAutoHyphens w:val="0"/>
              <w:autoSpaceDE/>
              <w:ind w:left="0" w:firstLine="0"/>
              <w:rPr>
                <w:sz w:val="24"/>
                <w:szCs w:val="24"/>
              </w:rPr>
            </w:pPr>
            <w:r w:rsidRPr="00C20E2C">
              <w:rPr>
                <w:sz w:val="24"/>
                <w:szCs w:val="24"/>
              </w:rPr>
              <w:t xml:space="preserve">Минимальный размер площади земельного участка сквера – </w:t>
            </w:r>
            <w:r w:rsidRPr="00C20E2C">
              <w:rPr>
                <w:b/>
                <w:sz w:val="24"/>
                <w:szCs w:val="24"/>
              </w:rPr>
              <w:t>0,2 га</w:t>
            </w:r>
            <w:r w:rsidRPr="00C20E2C">
              <w:rPr>
                <w:b/>
                <w:i/>
                <w:sz w:val="24"/>
                <w:szCs w:val="24"/>
              </w:rPr>
              <w:t>.</w:t>
            </w:r>
          </w:p>
          <w:p w:rsidR="00AD1DAB" w:rsidRPr="00C20E2C" w:rsidRDefault="00AD1DAB" w:rsidP="000C4B67">
            <w:pPr>
              <w:pStyle w:val="ab"/>
              <w:numPr>
                <w:ilvl w:val="0"/>
                <w:numId w:val="128"/>
              </w:numPr>
              <w:suppressAutoHyphens w:val="0"/>
              <w:autoSpaceDE/>
              <w:ind w:left="0" w:firstLine="0"/>
              <w:rPr>
                <w:sz w:val="24"/>
                <w:szCs w:val="24"/>
              </w:rPr>
            </w:pPr>
            <w:r w:rsidRPr="00C20E2C">
              <w:rPr>
                <w:sz w:val="24"/>
                <w:szCs w:val="24"/>
              </w:rPr>
              <w:t xml:space="preserve">Максимальный размер площади земельного участка – </w:t>
            </w:r>
            <w:r w:rsidRPr="00C20E2C">
              <w:rPr>
                <w:b/>
                <w:sz w:val="24"/>
                <w:szCs w:val="24"/>
              </w:rPr>
              <w:t>2 га</w:t>
            </w:r>
            <w:r w:rsidRPr="00C20E2C">
              <w:rPr>
                <w:sz w:val="24"/>
                <w:szCs w:val="24"/>
              </w:rPr>
              <w:t>.</w:t>
            </w:r>
          </w:p>
          <w:p w:rsidR="00AD1DAB" w:rsidRPr="00C20E2C" w:rsidRDefault="00AD1DAB" w:rsidP="000C4B67">
            <w:pPr>
              <w:pStyle w:val="ab"/>
              <w:widowControl/>
              <w:numPr>
                <w:ilvl w:val="0"/>
                <w:numId w:val="128"/>
              </w:numPr>
              <w:tabs>
                <w:tab w:val="left" w:pos="429"/>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AD1DAB" w:rsidRPr="00C20E2C" w:rsidRDefault="00AD1DAB" w:rsidP="000C4B67">
            <w:pPr>
              <w:pStyle w:val="ab"/>
              <w:widowControl/>
              <w:numPr>
                <w:ilvl w:val="0"/>
                <w:numId w:val="128"/>
              </w:numPr>
              <w:tabs>
                <w:tab w:val="left" w:pos="429"/>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AD1DAB" w:rsidRPr="00C20E2C" w:rsidRDefault="00AD1DAB" w:rsidP="000C4B67">
            <w:pPr>
              <w:pStyle w:val="ab"/>
              <w:numPr>
                <w:ilvl w:val="0"/>
                <w:numId w:val="128"/>
              </w:numPr>
              <w:suppressAutoHyphens w:val="0"/>
              <w:autoSpaceDE/>
              <w:ind w:left="0" w:firstLine="0"/>
              <w:rPr>
                <w:sz w:val="24"/>
                <w:szCs w:val="24"/>
              </w:rPr>
            </w:pPr>
            <w:r w:rsidRPr="00C20E2C">
              <w:rPr>
                <w:iCs/>
                <w:sz w:val="24"/>
                <w:szCs w:val="24"/>
              </w:rPr>
              <w:t>Максимальный процент застройки –</w:t>
            </w:r>
            <w:r w:rsidRPr="00C20E2C">
              <w:rPr>
                <w:sz w:val="24"/>
                <w:szCs w:val="24"/>
              </w:rPr>
              <w:t xml:space="preserve"> </w:t>
            </w:r>
            <w:r w:rsidRPr="00C20E2C">
              <w:rPr>
                <w:b/>
                <w:sz w:val="24"/>
                <w:szCs w:val="24"/>
              </w:rPr>
              <w:t>0 %</w:t>
            </w:r>
            <w:r w:rsidRPr="00C20E2C">
              <w:rPr>
                <w:sz w:val="24"/>
                <w:szCs w:val="24"/>
              </w:rPr>
              <w:t>.</w:t>
            </w:r>
          </w:p>
          <w:p w:rsidR="00AD1DAB" w:rsidRPr="00C20E2C" w:rsidRDefault="00AD1DAB" w:rsidP="000C4B67">
            <w:pPr>
              <w:pStyle w:val="ab"/>
              <w:numPr>
                <w:ilvl w:val="0"/>
                <w:numId w:val="128"/>
              </w:numPr>
              <w:suppressAutoHyphens w:val="0"/>
              <w:autoSpaceDE/>
              <w:ind w:left="0" w:firstLine="0"/>
              <w:rPr>
                <w:sz w:val="24"/>
                <w:szCs w:val="24"/>
              </w:rPr>
            </w:pPr>
            <w:r w:rsidRPr="00C20E2C">
              <w:rPr>
                <w:sz w:val="24"/>
                <w:szCs w:val="24"/>
              </w:rPr>
              <w:t>На территории сквера запрещается размещение застройки.</w:t>
            </w:r>
          </w:p>
          <w:p w:rsidR="00AD1DAB" w:rsidRPr="00C20E2C" w:rsidRDefault="00AD1DAB" w:rsidP="000C4B67">
            <w:pPr>
              <w:pStyle w:val="ab"/>
              <w:numPr>
                <w:ilvl w:val="0"/>
                <w:numId w:val="128"/>
              </w:numPr>
              <w:suppressAutoHyphens w:val="0"/>
              <w:autoSpaceDE/>
              <w:ind w:left="0" w:firstLine="0"/>
              <w:rPr>
                <w:sz w:val="24"/>
                <w:szCs w:val="24"/>
              </w:rPr>
            </w:pPr>
            <w:r w:rsidRPr="00C20E2C">
              <w:rPr>
                <w:sz w:val="24"/>
                <w:szCs w:val="24"/>
              </w:rPr>
              <w:t xml:space="preserve">Соотношение элементов территории сквера, размещаемого на основных улицах и площадях, </w:t>
            </w:r>
            <w:r w:rsidRPr="00C20E2C">
              <w:rPr>
                <w:b/>
                <w:sz w:val="24"/>
                <w:szCs w:val="24"/>
              </w:rPr>
              <w:t>%</w:t>
            </w:r>
            <w:r w:rsidRPr="00C20E2C">
              <w:rPr>
                <w:sz w:val="24"/>
                <w:szCs w:val="24"/>
              </w:rPr>
              <w:t xml:space="preserve"> от общей площади:</w:t>
            </w:r>
          </w:p>
          <w:p w:rsidR="00AD1DAB" w:rsidRPr="00C20E2C" w:rsidRDefault="00AD1DAB" w:rsidP="000C4B67">
            <w:pPr>
              <w:pStyle w:val="ab"/>
              <w:numPr>
                <w:ilvl w:val="0"/>
                <w:numId w:val="128"/>
              </w:numPr>
              <w:suppressAutoHyphens w:val="0"/>
              <w:autoSpaceDE/>
              <w:ind w:left="0" w:firstLine="0"/>
              <w:rPr>
                <w:sz w:val="24"/>
                <w:szCs w:val="24"/>
              </w:rPr>
            </w:pPr>
            <w:r w:rsidRPr="00C20E2C">
              <w:rPr>
                <w:sz w:val="24"/>
                <w:szCs w:val="24"/>
              </w:rPr>
              <w:t xml:space="preserve">территории зеленых насаждений и водоемов - </w:t>
            </w:r>
            <w:r w:rsidRPr="00C20E2C">
              <w:rPr>
                <w:b/>
                <w:sz w:val="24"/>
                <w:szCs w:val="24"/>
              </w:rPr>
              <w:t>60-75</w:t>
            </w:r>
            <w:r w:rsidRPr="00C20E2C">
              <w:rPr>
                <w:sz w:val="24"/>
                <w:szCs w:val="24"/>
              </w:rPr>
              <w:t>;</w:t>
            </w:r>
          </w:p>
          <w:p w:rsidR="00AD1DAB" w:rsidRPr="00C20E2C" w:rsidRDefault="00AD1DAB" w:rsidP="000C4B67">
            <w:pPr>
              <w:pStyle w:val="ab"/>
              <w:numPr>
                <w:ilvl w:val="0"/>
                <w:numId w:val="128"/>
              </w:numPr>
              <w:suppressAutoHyphens w:val="0"/>
              <w:autoSpaceDE/>
              <w:ind w:left="0" w:firstLine="0"/>
              <w:rPr>
                <w:sz w:val="24"/>
                <w:szCs w:val="24"/>
              </w:rPr>
            </w:pPr>
            <w:r w:rsidRPr="00C20E2C">
              <w:rPr>
                <w:sz w:val="24"/>
                <w:szCs w:val="24"/>
              </w:rPr>
              <w:t xml:space="preserve">аллеи, дорожки, площадки, малые формы - </w:t>
            </w:r>
            <w:r w:rsidRPr="00C20E2C">
              <w:rPr>
                <w:b/>
                <w:sz w:val="24"/>
                <w:szCs w:val="24"/>
              </w:rPr>
              <w:t>40-25</w:t>
            </w:r>
            <w:r w:rsidRPr="00C20E2C">
              <w:rPr>
                <w:sz w:val="24"/>
                <w:szCs w:val="24"/>
              </w:rPr>
              <w:t>.</w:t>
            </w:r>
          </w:p>
          <w:p w:rsidR="00AD1DAB" w:rsidRPr="00C20E2C" w:rsidRDefault="00AD1DAB" w:rsidP="000C4B67">
            <w:pPr>
              <w:pStyle w:val="ab"/>
              <w:numPr>
                <w:ilvl w:val="0"/>
                <w:numId w:val="128"/>
              </w:numPr>
              <w:suppressAutoHyphens w:val="0"/>
              <w:autoSpaceDE/>
              <w:ind w:left="0" w:firstLine="0"/>
              <w:rPr>
                <w:sz w:val="24"/>
                <w:szCs w:val="24"/>
              </w:rPr>
            </w:pPr>
            <w:r w:rsidRPr="00C20E2C">
              <w:rPr>
                <w:sz w:val="24"/>
                <w:szCs w:val="24"/>
              </w:rPr>
              <w:t>Соотношение элементов территории сквера, в жилых районах, на жилых улицах, между домами, перед отдельными зданиями, % от общей площади:</w:t>
            </w:r>
          </w:p>
          <w:p w:rsidR="00AD1DAB" w:rsidRPr="00C20E2C" w:rsidRDefault="00AD1DAB" w:rsidP="00D0210F">
            <w:pPr>
              <w:pStyle w:val="ab"/>
              <w:ind w:left="0" w:firstLine="0"/>
              <w:rPr>
                <w:sz w:val="24"/>
                <w:szCs w:val="24"/>
              </w:rPr>
            </w:pPr>
            <w:r w:rsidRPr="00C20E2C">
              <w:rPr>
                <w:sz w:val="24"/>
                <w:szCs w:val="24"/>
              </w:rPr>
              <w:t xml:space="preserve">территории зеленых насаждений и водоемов - </w:t>
            </w:r>
            <w:r w:rsidRPr="00C20E2C">
              <w:rPr>
                <w:b/>
                <w:sz w:val="24"/>
                <w:szCs w:val="24"/>
              </w:rPr>
              <w:t>70-80</w:t>
            </w:r>
            <w:r w:rsidRPr="00C20E2C">
              <w:rPr>
                <w:sz w:val="24"/>
                <w:szCs w:val="24"/>
              </w:rPr>
              <w:t>;</w:t>
            </w:r>
          </w:p>
          <w:p w:rsidR="00AD1DAB" w:rsidRPr="00C20E2C" w:rsidRDefault="00AD1DAB" w:rsidP="00D0210F">
            <w:pPr>
              <w:pStyle w:val="ab"/>
              <w:ind w:left="0" w:firstLine="0"/>
              <w:rPr>
                <w:sz w:val="24"/>
                <w:szCs w:val="24"/>
              </w:rPr>
            </w:pPr>
            <w:r w:rsidRPr="00C20E2C">
              <w:rPr>
                <w:sz w:val="24"/>
                <w:szCs w:val="24"/>
              </w:rPr>
              <w:t xml:space="preserve">аллеи, дорожки, площадки, малые формы - </w:t>
            </w:r>
            <w:r w:rsidRPr="00C20E2C">
              <w:rPr>
                <w:b/>
                <w:sz w:val="24"/>
                <w:szCs w:val="24"/>
              </w:rPr>
              <w:t>30-20</w:t>
            </w:r>
            <w:r w:rsidRPr="00C20E2C">
              <w:rPr>
                <w:sz w:val="24"/>
                <w:szCs w:val="24"/>
              </w:rPr>
              <w:t>.</w:t>
            </w:r>
          </w:p>
        </w:tc>
      </w:tr>
      <w:tr w:rsidR="00AD1DAB" w:rsidRPr="00C20E2C" w:rsidTr="00AD1DAB">
        <w:trPr>
          <w:trHeight w:val="20"/>
        </w:trPr>
        <w:tc>
          <w:tcPr>
            <w:tcW w:w="2835" w:type="dxa"/>
            <w:vMerge/>
          </w:tcPr>
          <w:p w:rsidR="00AD1DAB" w:rsidRPr="00C20E2C" w:rsidRDefault="00AD1DAB" w:rsidP="00D0210F">
            <w:pPr>
              <w:widowControl/>
              <w:suppressAutoHyphens w:val="0"/>
              <w:autoSpaceDE/>
              <w:ind w:firstLine="0"/>
              <w:rPr>
                <w:sz w:val="24"/>
                <w:szCs w:val="24"/>
              </w:rPr>
            </w:pPr>
          </w:p>
        </w:tc>
        <w:tc>
          <w:tcPr>
            <w:tcW w:w="3969" w:type="dxa"/>
            <w:vMerge/>
          </w:tcPr>
          <w:p w:rsidR="00AD1DAB" w:rsidRPr="00C20E2C" w:rsidRDefault="00AD1DAB" w:rsidP="00D0210F">
            <w:pPr>
              <w:ind w:firstLine="0"/>
              <w:rPr>
                <w:sz w:val="24"/>
                <w:szCs w:val="24"/>
              </w:rPr>
            </w:pPr>
          </w:p>
        </w:tc>
        <w:tc>
          <w:tcPr>
            <w:tcW w:w="1020" w:type="dxa"/>
          </w:tcPr>
          <w:p w:rsidR="00AD1DAB" w:rsidRPr="00C20E2C" w:rsidRDefault="00AD1DAB" w:rsidP="00D0210F">
            <w:pPr>
              <w:ind w:firstLine="0"/>
              <w:rPr>
                <w:sz w:val="24"/>
                <w:szCs w:val="24"/>
              </w:rPr>
            </w:pPr>
          </w:p>
        </w:tc>
        <w:tc>
          <w:tcPr>
            <w:tcW w:w="2835" w:type="dxa"/>
          </w:tcPr>
          <w:p w:rsidR="00AD1DAB" w:rsidRPr="00C20E2C" w:rsidRDefault="00AD1DAB" w:rsidP="00D0210F">
            <w:pPr>
              <w:ind w:firstLine="0"/>
              <w:rPr>
                <w:sz w:val="24"/>
                <w:szCs w:val="24"/>
              </w:rPr>
            </w:pPr>
            <w:r w:rsidRPr="00C20E2C">
              <w:rPr>
                <w:sz w:val="24"/>
                <w:szCs w:val="24"/>
              </w:rPr>
              <w:t>Цветочно-оранжерейные хозяйства</w:t>
            </w:r>
          </w:p>
        </w:tc>
        <w:tc>
          <w:tcPr>
            <w:tcW w:w="11339" w:type="dxa"/>
            <w:vMerge w:val="restart"/>
          </w:tcPr>
          <w:p w:rsidR="00AD1DAB" w:rsidRPr="00C20E2C" w:rsidRDefault="00AD1DAB" w:rsidP="000C4B67">
            <w:pPr>
              <w:pStyle w:val="ConsNormal"/>
              <w:numPr>
                <w:ilvl w:val="0"/>
                <w:numId w:val="129"/>
              </w:numPr>
              <w:ind w:left="0" w:right="0" w:firstLine="0"/>
              <w:contextualSpacing/>
              <w:jc w:val="both"/>
              <w:rPr>
                <w:rFonts w:ascii="Times New Roman" w:hAnsi="Times New Roman" w:cs="Times New Roman"/>
                <w:sz w:val="24"/>
                <w:szCs w:val="24"/>
              </w:rPr>
            </w:pPr>
            <w:r w:rsidRPr="00C20E2C">
              <w:rPr>
                <w:rFonts w:ascii="Times New Roman" w:hAnsi="Times New Roman" w:cs="Times New Roman"/>
                <w:sz w:val="24"/>
                <w:szCs w:val="24"/>
              </w:rPr>
              <w:t xml:space="preserve">В зеленых зонах следует предусматривать питомники древесных и кустарниковых растений и цветочно-оранжерейные хозяйства с учетом обеспечения посадочным материалом. Площадь питомников должна быть не менее </w:t>
            </w:r>
            <w:r w:rsidRPr="00C20E2C">
              <w:rPr>
                <w:rFonts w:ascii="Times New Roman" w:hAnsi="Times New Roman" w:cs="Times New Roman"/>
                <w:b/>
                <w:sz w:val="24"/>
                <w:szCs w:val="24"/>
              </w:rPr>
              <w:t>80 га.</w:t>
            </w:r>
          </w:p>
          <w:p w:rsidR="00AD1DAB" w:rsidRPr="00C20E2C" w:rsidRDefault="00AD1DAB" w:rsidP="000C4B67">
            <w:pPr>
              <w:pStyle w:val="ab"/>
              <w:numPr>
                <w:ilvl w:val="0"/>
                <w:numId w:val="129"/>
              </w:numPr>
              <w:suppressAutoHyphens w:val="0"/>
              <w:autoSpaceDE/>
              <w:ind w:left="0" w:firstLine="0"/>
              <w:rPr>
                <w:sz w:val="24"/>
                <w:szCs w:val="24"/>
              </w:rPr>
            </w:pPr>
            <w:r w:rsidRPr="00C20E2C">
              <w:rPr>
                <w:sz w:val="24"/>
                <w:szCs w:val="24"/>
              </w:rPr>
              <w:t xml:space="preserve">Площадь питомников следует принимать из расчета </w:t>
            </w:r>
            <w:r w:rsidRPr="00C20E2C">
              <w:rPr>
                <w:b/>
                <w:sz w:val="24"/>
                <w:szCs w:val="24"/>
              </w:rPr>
              <w:t>3-5 м</w:t>
            </w:r>
            <w:r w:rsidRPr="00C20E2C">
              <w:rPr>
                <w:b/>
                <w:sz w:val="24"/>
                <w:szCs w:val="24"/>
                <w:vertAlign w:val="superscript"/>
              </w:rPr>
              <w:t>2</w:t>
            </w:r>
            <w:r w:rsidRPr="00C20E2C">
              <w:rPr>
                <w:b/>
                <w:sz w:val="24"/>
                <w:szCs w:val="24"/>
              </w:rPr>
              <w:t>/чел.</w:t>
            </w:r>
            <w:r w:rsidRPr="00C20E2C">
              <w:rPr>
                <w:sz w:val="24"/>
                <w:szCs w:val="24"/>
              </w:rPr>
              <w:t xml:space="preserve"> в зависимости от уровня обеспеченности населения озелененными территориями общего пользований, размеров санитарно-защитных зон, развития садоводческих товариществ и других местных условий. </w:t>
            </w:r>
          </w:p>
          <w:p w:rsidR="00AD1DAB" w:rsidRPr="00C20E2C" w:rsidRDefault="00AD1DAB" w:rsidP="000C4B67">
            <w:pPr>
              <w:pStyle w:val="ab"/>
              <w:numPr>
                <w:ilvl w:val="0"/>
                <w:numId w:val="129"/>
              </w:numPr>
              <w:suppressAutoHyphens w:val="0"/>
              <w:autoSpaceDE/>
              <w:ind w:left="0" w:firstLine="0"/>
              <w:rPr>
                <w:sz w:val="24"/>
                <w:szCs w:val="24"/>
              </w:rPr>
            </w:pPr>
            <w:r w:rsidRPr="00C20E2C">
              <w:rPr>
                <w:sz w:val="24"/>
                <w:szCs w:val="24"/>
              </w:rPr>
              <w:t xml:space="preserve">Общую площадь цветочно-оранжерейных хозяйств следует принимать из расчета </w:t>
            </w:r>
            <w:r w:rsidRPr="00C20E2C">
              <w:rPr>
                <w:sz w:val="24"/>
                <w:szCs w:val="24"/>
              </w:rPr>
              <w:br/>
            </w:r>
            <w:r w:rsidRPr="00C20E2C">
              <w:rPr>
                <w:b/>
                <w:sz w:val="24"/>
                <w:szCs w:val="24"/>
              </w:rPr>
              <w:t>0,4 м</w:t>
            </w:r>
            <w:r w:rsidRPr="00C20E2C">
              <w:rPr>
                <w:b/>
                <w:sz w:val="24"/>
                <w:szCs w:val="24"/>
                <w:vertAlign w:val="superscript"/>
              </w:rPr>
              <w:t>2</w:t>
            </w:r>
            <w:r w:rsidRPr="00C20E2C">
              <w:rPr>
                <w:b/>
                <w:sz w:val="24"/>
                <w:szCs w:val="24"/>
              </w:rPr>
              <w:t>/чел.</w:t>
            </w:r>
          </w:p>
          <w:p w:rsidR="00AD1DAB" w:rsidRPr="00C20E2C" w:rsidRDefault="00AD1DAB" w:rsidP="000C4B67">
            <w:pPr>
              <w:pStyle w:val="ab"/>
              <w:widowControl/>
              <w:numPr>
                <w:ilvl w:val="0"/>
                <w:numId w:val="129"/>
              </w:numPr>
              <w:tabs>
                <w:tab w:val="left" w:pos="429"/>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AD1DAB" w:rsidRPr="00C20E2C" w:rsidRDefault="00AD1DAB" w:rsidP="000C4B67">
            <w:pPr>
              <w:pStyle w:val="ab"/>
              <w:widowControl/>
              <w:numPr>
                <w:ilvl w:val="0"/>
                <w:numId w:val="129"/>
              </w:numPr>
              <w:tabs>
                <w:tab w:val="left" w:pos="429"/>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AD1DAB" w:rsidRPr="00C20E2C" w:rsidRDefault="00AD1DAB" w:rsidP="000C4B67">
            <w:pPr>
              <w:pStyle w:val="ab"/>
              <w:widowControl/>
              <w:numPr>
                <w:ilvl w:val="0"/>
                <w:numId w:val="129"/>
              </w:numPr>
              <w:tabs>
                <w:tab w:val="left" w:pos="429"/>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AD1DAB" w:rsidRPr="00C20E2C" w:rsidRDefault="00AD1DAB" w:rsidP="000C4B67">
            <w:pPr>
              <w:pStyle w:val="ab"/>
              <w:numPr>
                <w:ilvl w:val="0"/>
                <w:numId w:val="129"/>
              </w:numPr>
              <w:suppressAutoHyphens w:val="0"/>
              <w:autoSpaceDE/>
              <w:ind w:left="0" w:firstLine="0"/>
              <w:rPr>
                <w:sz w:val="24"/>
                <w:szCs w:val="24"/>
              </w:rPr>
            </w:pPr>
            <w:r w:rsidRPr="00C20E2C">
              <w:rPr>
                <w:iCs/>
                <w:sz w:val="24"/>
                <w:szCs w:val="24"/>
              </w:rPr>
              <w:t>Максимальный процент застройки</w:t>
            </w:r>
            <w:r w:rsidRPr="00C20E2C">
              <w:rPr>
                <w:sz w:val="24"/>
                <w:szCs w:val="24"/>
              </w:rPr>
              <w:t xml:space="preserve"> – </w:t>
            </w:r>
            <w:r w:rsidRPr="00C20E2C">
              <w:rPr>
                <w:b/>
                <w:sz w:val="24"/>
                <w:szCs w:val="24"/>
              </w:rPr>
              <w:t>50%</w:t>
            </w:r>
            <w:r w:rsidRPr="00C20E2C">
              <w:rPr>
                <w:sz w:val="24"/>
                <w:szCs w:val="24"/>
              </w:rPr>
              <w:t>.</w:t>
            </w:r>
          </w:p>
        </w:tc>
      </w:tr>
      <w:tr w:rsidR="00AD1DAB" w:rsidRPr="00C20E2C" w:rsidTr="00AD1DAB">
        <w:trPr>
          <w:trHeight w:val="20"/>
        </w:trPr>
        <w:tc>
          <w:tcPr>
            <w:tcW w:w="2835" w:type="dxa"/>
            <w:vMerge/>
          </w:tcPr>
          <w:p w:rsidR="00AD1DAB" w:rsidRPr="00C20E2C" w:rsidRDefault="00AD1DAB" w:rsidP="00D0210F">
            <w:pPr>
              <w:widowControl/>
              <w:suppressAutoHyphens w:val="0"/>
              <w:autoSpaceDE/>
              <w:ind w:firstLine="0"/>
              <w:rPr>
                <w:sz w:val="24"/>
                <w:szCs w:val="24"/>
              </w:rPr>
            </w:pPr>
          </w:p>
        </w:tc>
        <w:tc>
          <w:tcPr>
            <w:tcW w:w="3969" w:type="dxa"/>
            <w:vMerge/>
          </w:tcPr>
          <w:p w:rsidR="00AD1DAB" w:rsidRPr="00C20E2C" w:rsidRDefault="00AD1DAB" w:rsidP="00D0210F">
            <w:pPr>
              <w:ind w:firstLine="0"/>
              <w:rPr>
                <w:sz w:val="24"/>
                <w:szCs w:val="24"/>
              </w:rPr>
            </w:pPr>
          </w:p>
        </w:tc>
        <w:tc>
          <w:tcPr>
            <w:tcW w:w="1020" w:type="dxa"/>
          </w:tcPr>
          <w:p w:rsidR="00AD1DAB" w:rsidRPr="00C20E2C" w:rsidRDefault="00AD1DAB" w:rsidP="00D0210F">
            <w:pPr>
              <w:ind w:firstLine="0"/>
              <w:rPr>
                <w:sz w:val="24"/>
                <w:szCs w:val="24"/>
              </w:rPr>
            </w:pPr>
          </w:p>
        </w:tc>
        <w:tc>
          <w:tcPr>
            <w:tcW w:w="2835" w:type="dxa"/>
          </w:tcPr>
          <w:p w:rsidR="00AD1DAB" w:rsidRPr="00C20E2C" w:rsidRDefault="00AD1DAB" w:rsidP="00D0210F">
            <w:pPr>
              <w:ind w:firstLine="0"/>
              <w:rPr>
                <w:sz w:val="24"/>
                <w:szCs w:val="24"/>
              </w:rPr>
            </w:pPr>
            <w:r w:rsidRPr="00C20E2C">
              <w:rPr>
                <w:sz w:val="24"/>
                <w:szCs w:val="24"/>
              </w:rPr>
              <w:t>Питомники древесных и кустарниковых растений</w:t>
            </w:r>
          </w:p>
        </w:tc>
        <w:tc>
          <w:tcPr>
            <w:tcW w:w="11339" w:type="dxa"/>
            <w:vMerge/>
          </w:tcPr>
          <w:p w:rsidR="00AD1DAB" w:rsidRPr="00C20E2C" w:rsidRDefault="00AD1DAB" w:rsidP="00D0210F">
            <w:pPr>
              <w:pStyle w:val="ab"/>
              <w:ind w:left="0" w:firstLine="0"/>
              <w:rPr>
                <w:sz w:val="24"/>
                <w:szCs w:val="24"/>
              </w:rPr>
            </w:pPr>
          </w:p>
        </w:tc>
      </w:tr>
      <w:tr w:rsidR="00AD1DAB" w:rsidRPr="00C20E2C" w:rsidTr="00AD1DAB">
        <w:trPr>
          <w:trHeight w:val="20"/>
        </w:trPr>
        <w:tc>
          <w:tcPr>
            <w:tcW w:w="2835" w:type="dxa"/>
          </w:tcPr>
          <w:p w:rsidR="00AD1DAB" w:rsidRPr="00C20E2C" w:rsidRDefault="00AD1DAB" w:rsidP="00D0210F">
            <w:pPr>
              <w:pStyle w:val="affffffa"/>
              <w:ind w:firstLine="0"/>
              <w:rPr>
                <w:rFonts w:ascii="Times New Roman" w:hAnsi="Times New Roman" w:cs="Times New Roman"/>
                <w:sz w:val="24"/>
                <w:szCs w:val="24"/>
              </w:rPr>
            </w:pPr>
            <w:r w:rsidRPr="00C20E2C">
              <w:rPr>
                <w:rFonts w:ascii="Times New Roman" w:hAnsi="Times New Roman" w:cs="Times New Roman"/>
                <w:sz w:val="24"/>
                <w:szCs w:val="24"/>
              </w:rPr>
              <w:t>Улично-дорожная сеть</w:t>
            </w:r>
          </w:p>
        </w:tc>
        <w:tc>
          <w:tcPr>
            <w:tcW w:w="3969" w:type="dxa"/>
          </w:tcPr>
          <w:p w:rsidR="00AD1DAB" w:rsidRPr="00C20E2C" w:rsidRDefault="00AD1DAB" w:rsidP="00D0210F">
            <w:pPr>
              <w:pStyle w:val="affffff8"/>
              <w:ind w:firstLine="0"/>
              <w:rPr>
                <w:sz w:val="24"/>
                <w:szCs w:val="24"/>
              </w:rPr>
            </w:pPr>
            <w:r w:rsidRPr="00C20E2C">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C20E2C">
              <w:rPr>
                <w:sz w:val="24"/>
                <w:szCs w:val="24"/>
              </w:rPr>
              <w:t>велотранспортной</w:t>
            </w:r>
            <w:proofErr w:type="spellEnd"/>
            <w:r w:rsidRPr="00C20E2C">
              <w:rPr>
                <w:sz w:val="24"/>
                <w:szCs w:val="24"/>
              </w:rPr>
              <w:t xml:space="preserve"> и инженерной инфраструктуры;</w:t>
            </w:r>
          </w:p>
          <w:p w:rsidR="00AD1DAB" w:rsidRPr="00C20E2C" w:rsidRDefault="00AD1DAB" w:rsidP="00D0210F">
            <w:pPr>
              <w:pStyle w:val="affffff8"/>
              <w:ind w:firstLine="0"/>
              <w:rPr>
                <w:sz w:val="24"/>
                <w:szCs w:val="24"/>
              </w:rPr>
            </w:pPr>
            <w:r w:rsidRPr="00C20E2C">
              <w:rPr>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C20E2C">
                <w:rPr>
                  <w:rStyle w:val="affffff3"/>
                  <w:sz w:val="24"/>
                  <w:szCs w:val="24"/>
                </w:rPr>
                <w:t>кодами 2.7.1</w:t>
              </w:r>
            </w:hyperlink>
            <w:r w:rsidRPr="00C20E2C">
              <w:rPr>
                <w:sz w:val="24"/>
                <w:szCs w:val="24"/>
              </w:rPr>
              <w:t xml:space="preserve">, </w:t>
            </w:r>
            <w:hyperlink w:anchor="sub_1049" w:history="1">
              <w:r w:rsidRPr="00C20E2C">
                <w:rPr>
                  <w:rStyle w:val="affffff3"/>
                  <w:sz w:val="24"/>
                  <w:szCs w:val="24"/>
                </w:rPr>
                <w:t>4.9</w:t>
              </w:r>
            </w:hyperlink>
            <w:r w:rsidRPr="00C20E2C">
              <w:rPr>
                <w:sz w:val="24"/>
                <w:szCs w:val="24"/>
              </w:rPr>
              <w:t xml:space="preserve">, </w:t>
            </w:r>
            <w:hyperlink w:anchor="sub_1723" w:history="1">
              <w:r w:rsidRPr="00C20E2C">
                <w:rPr>
                  <w:rStyle w:val="affffff3"/>
                  <w:sz w:val="24"/>
                  <w:szCs w:val="24"/>
                </w:rPr>
                <w:t>7.2.3</w:t>
              </w:r>
            </w:hyperlink>
            <w:r w:rsidRPr="00C20E2C">
              <w:rPr>
                <w:sz w:val="24"/>
                <w:szCs w:val="24"/>
              </w:rPr>
              <w:t>, а также некапитальных сооружений, предназначенных для охраны транспортных средств</w:t>
            </w:r>
          </w:p>
        </w:tc>
        <w:tc>
          <w:tcPr>
            <w:tcW w:w="1020" w:type="dxa"/>
          </w:tcPr>
          <w:p w:rsidR="00AD1DAB" w:rsidRPr="00C20E2C" w:rsidRDefault="00AD1DAB" w:rsidP="00D0210F">
            <w:pPr>
              <w:pStyle w:val="affffff8"/>
              <w:ind w:firstLine="0"/>
              <w:jc w:val="center"/>
              <w:rPr>
                <w:sz w:val="24"/>
                <w:szCs w:val="24"/>
              </w:rPr>
            </w:pPr>
            <w:r w:rsidRPr="00C20E2C">
              <w:rPr>
                <w:sz w:val="24"/>
                <w:szCs w:val="24"/>
              </w:rPr>
              <w:t>12.0.1</w:t>
            </w:r>
          </w:p>
        </w:tc>
        <w:tc>
          <w:tcPr>
            <w:tcW w:w="2835" w:type="dxa"/>
          </w:tcPr>
          <w:p w:rsidR="00AD1DAB" w:rsidRPr="00C20E2C" w:rsidRDefault="00AD1DAB" w:rsidP="00D0210F">
            <w:pPr>
              <w:ind w:firstLine="0"/>
              <w:rPr>
                <w:sz w:val="24"/>
                <w:szCs w:val="24"/>
              </w:rPr>
            </w:pPr>
            <w:r w:rsidRPr="00C20E2C">
              <w:rPr>
                <w:sz w:val="24"/>
                <w:szCs w:val="24"/>
              </w:rPr>
              <w:t xml:space="preserve">Улично-дорожная сеть, автомобильные дороги, пешеходные тротуары, подъезды, проезды </w:t>
            </w:r>
          </w:p>
        </w:tc>
        <w:tc>
          <w:tcPr>
            <w:tcW w:w="11339" w:type="dxa"/>
          </w:tcPr>
          <w:p w:rsidR="00AD1DAB" w:rsidRPr="00C20E2C" w:rsidRDefault="00AD1DAB" w:rsidP="000C4B67">
            <w:pPr>
              <w:pStyle w:val="ab"/>
              <w:widowControl/>
              <w:numPr>
                <w:ilvl w:val="0"/>
                <w:numId w:val="140"/>
              </w:numPr>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AD1DAB" w:rsidRPr="00C20E2C" w:rsidRDefault="00AD1DAB" w:rsidP="000C4B67">
            <w:pPr>
              <w:pStyle w:val="ab"/>
              <w:widowControl/>
              <w:numPr>
                <w:ilvl w:val="0"/>
                <w:numId w:val="140"/>
              </w:numPr>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AD1DAB" w:rsidRPr="00C20E2C" w:rsidRDefault="00AD1DAB" w:rsidP="000C4B67">
            <w:pPr>
              <w:pStyle w:val="ab"/>
              <w:widowControl/>
              <w:numPr>
                <w:ilvl w:val="0"/>
                <w:numId w:val="140"/>
              </w:numPr>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AD1DAB" w:rsidRPr="00C20E2C" w:rsidRDefault="00AD1DAB" w:rsidP="000C4B67">
            <w:pPr>
              <w:pStyle w:val="ab"/>
              <w:widowControl/>
              <w:numPr>
                <w:ilvl w:val="0"/>
                <w:numId w:val="140"/>
              </w:numPr>
              <w:suppressAutoHyphens w:val="0"/>
              <w:autoSpaceDE/>
              <w:ind w:left="0" w:firstLine="0"/>
              <w:rPr>
                <w:sz w:val="24"/>
                <w:szCs w:val="24"/>
              </w:rPr>
            </w:pPr>
            <w:r w:rsidRPr="00C20E2C">
              <w:rPr>
                <w:iCs/>
                <w:sz w:val="24"/>
                <w:szCs w:val="24"/>
              </w:rPr>
              <w:t>Максимальный процент застройки – не нормируется</w:t>
            </w:r>
            <w:r w:rsidRPr="00C20E2C">
              <w:rPr>
                <w:sz w:val="24"/>
                <w:szCs w:val="24"/>
              </w:rPr>
              <w:t>.</w:t>
            </w:r>
          </w:p>
        </w:tc>
      </w:tr>
      <w:tr w:rsidR="00AD1DAB" w:rsidRPr="00C20E2C" w:rsidTr="00143279">
        <w:trPr>
          <w:trHeight w:val="20"/>
        </w:trPr>
        <w:tc>
          <w:tcPr>
            <w:tcW w:w="21998" w:type="dxa"/>
            <w:gridSpan w:val="5"/>
          </w:tcPr>
          <w:p w:rsidR="00AD1DAB" w:rsidRPr="00C20E2C" w:rsidRDefault="00AD1DAB" w:rsidP="00143279">
            <w:pPr>
              <w:pStyle w:val="affffffc"/>
              <w:rPr>
                <w:iCs/>
              </w:rPr>
            </w:pPr>
            <w:r w:rsidRPr="00C20E2C">
              <w:t>Вспомогательные виды разрешённого использования</w:t>
            </w:r>
          </w:p>
        </w:tc>
      </w:tr>
      <w:tr w:rsidR="00AD1DAB" w:rsidRPr="00C20E2C" w:rsidTr="00AD1DAB">
        <w:trPr>
          <w:trHeight w:val="20"/>
        </w:trPr>
        <w:tc>
          <w:tcPr>
            <w:tcW w:w="2835" w:type="dxa"/>
          </w:tcPr>
          <w:p w:rsidR="00AD1DAB" w:rsidRPr="00C20E2C" w:rsidRDefault="00AD1DAB" w:rsidP="00D0210F">
            <w:pPr>
              <w:pStyle w:val="affffff8"/>
              <w:ind w:firstLine="0"/>
              <w:rPr>
                <w:sz w:val="24"/>
                <w:szCs w:val="24"/>
              </w:rPr>
            </w:pPr>
            <w:r w:rsidRPr="00C20E2C">
              <w:rPr>
                <w:sz w:val="24"/>
                <w:szCs w:val="24"/>
              </w:rPr>
              <w:t>Отдых (рекреация)</w:t>
            </w:r>
          </w:p>
        </w:tc>
        <w:tc>
          <w:tcPr>
            <w:tcW w:w="3969" w:type="dxa"/>
          </w:tcPr>
          <w:p w:rsidR="00AD1DAB" w:rsidRPr="00C20E2C" w:rsidRDefault="00AD1DAB" w:rsidP="00D0210F">
            <w:pPr>
              <w:pStyle w:val="affffff8"/>
              <w:ind w:firstLine="0"/>
              <w:rPr>
                <w:sz w:val="24"/>
                <w:szCs w:val="24"/>
              </w:rPr>
            </w:pPr>
            <w:r w:rsidRPr="00C20E2C">
              <w:rPr>
                <w:sz w:val="24"/>
                <w:szCs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AD1DAB" w:rsidRPr="00C20E2C" w:rsidRDefault="00AD1DAB" w:rsidP="00D0210F">
            <w:pPr>
              <w:pStyle w:val="affffff8"/>
              <w:ind w:firstLine="0"/>
              <w:rPr>
                <w:sz w:val="24"/>
                <w:szCs w:val="24"/>
              </w:rPr>
            </w:pPr>
            <w:r w:rsidRPr="00C20E2C">
              <w:rPr>
                <w:sz w:val="24"/>
                <w:szCs w:val="24"/>
              </w:rPr>
              <w:t>создание и уход за городскими лесами, скверами, прудами, озерами, водохранилищами, пляжами, а также обустройство мест отдыха в них.</w:t>
            </w:r>
          </w:p>
          <w:p w:rsidR="00AD1DAB" w:rsidRPr="00C20E2C" w:rsidRDefault="00AD1DAB" w:rsidP="00D0210F">
            <w:pPr>
              <w:pStyle w:val="affffff8"/>
              <w:ind w:firstLine="0"/>
              <w:rPr>
                <w:sz w:val="24"/>
                <w:szCs w:val="24"/>
              </w:rPr>
            </w:pPr>
            <w:r w:rsidRPr="00C20E2C">
              <w:rPr>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sidRPr="00C20E2C">
                <w:rPr>
                  <w:rStyle w:val="affffff3"/>
                  <w:sz w:val="24"/>
                  <w:szCs w:val="24"/>
                </w:rPr>
                <w:t>кодами 5.1 - 5.5</w:t>
              </w:r>
            </w:hyperlink>
          </w:p>
        </w:tc>
        <w:tc>
          <w:tcPr>
            <w:tcW w:w="1020" w:type="dxa"/>
          </w:tcPr>
          <w:p w:rsidR="00AD1DAB" w:rsidRPr="00C20E2C" w:rsidRDefault="00AD1DAB" w:rsidP="00D0210F">
            <w:pPr>
              <w:pStyle w:val="affffff8"/>
              <w:ind w:firstLine="0"/>
              <w:jc w:val="center"/>
              <w:rPr>
                <w:sz w:val="24"/>
                <w:szCs w:val="24"/>
              </w:rPr>
            </w:pPr>
            <w:r w:rsidRPr="00C20E2C">
              <w:rPr>
                <w:sz w:val="24"/>
                <w:szCs w:val="24"/>
              </w:rPr>
              <w:t>5.0</w:t>
            </w:r>
          </w:p>
        </w:tc>
        <w:tc>
          <w:tcPr>
            <w:tcW w:w="2835" w:type="dxa"/>
          </w:tcPr>
          <w:p w:rsidR="00AD1DAB" w:rsidRPr="00C20E2C" w:rsidRDefault="00AD1DAB" w:rsidP="00D0210F">
            <w:pPr>
              <w:ind w:firstLine="0"/>
              <w:rPr>
                <w:sz w:val="24"/>
                <w:szCs w:val="24"/>
              </w:rPr>
            </w:pPr>
            <w:r w:rsidRPr="00C20E2C">
              <w:rPr>
                <w:sz w:val="24"/>
                <w:szCs w:val="24"/>
              </w:rPr>
              <w:t>Места отдыха</w:t>
            </w:r>
          </w:p>
        </w:tc>
        <w:tc>
          <w:tcPr>
            <w:tcW w:w="11339" w:type="dxa"/>
          </w:tcPr>
          <w:p w:rsidR="00AD1DAB" w:rsidRPr="00C20E2C" w:rsidRDefault="00AD1DAB" w:rsidP="000C4B67">
            <w:pPr>
              <w:pStyle w:val="ab"/>
              <w:widowControl/>
              <w:numPr>
                <w:ilvl w:val="0"/>
                <w:numId w:val="141"/>
              </w:numPr>
              <w:tabs>
                <w:tab w:val="left" w:pos="429"/>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AD1DAB" w:rsidRPr="00C20E2C" w:rsidRDefault="00AD1DAB" w:rsidP="000C4B67">
            <w:pPr>
              <w:pStyle w:val="ab"/>
              <w:widowControl/>
              <w:numPr>
                <w:ilvl w:val="0"/>
                <w:numId w:val="141"/>
              </w:numPr>
              <w:tabs>
                <w:tab w:val="left" w:pos="429"/>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AD1DAB" w:rsidRPr="00C20E2C" w:rsidRDefault="00AD1DAB" w:rsidP="000C4B67">
            <w:pPr>
              <w:pStyle w:val="ab"/>
              <w:widowControl/>
              <w:numPr>
                <w:ilvl w:val="0"/>
                <w:numId w:val="141"/>
              </w:numPr>
              <w:tabs>
                <w:tab w:val="left" w:pos="429"/>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AD1DAB" w:rsidRPr="00C20E2C" w:rsidRDefault="00AD1DAB" w:rsidP="000C4B67">
            <w:pPr>
              <w:pStyle w:val="ab"/>
              <w:widowControl/>
              <w:numPr>
                <w:ilvl w:val="0"/>
                <w:numId w:val="141"/>
              </w:numPr>
              <w:suppressAutoHyphens w:val="0"/>
              <w:autoSpaceDE/>
              <w:ind w:left="0" w:firstLine="0"/>
              <w:rPr>
                <w:sz w:val="24"/>
                <w:szCs w:val="24"/>
              </w:rPr>
            </w:pPr>
            <w:r w:rsidRPr="00C20E2C">
              <w:rPr>
                <w:iCs/>
                <w:sz w:val="24"/>
                <w:szCs w:val="24"/>
              </w:rPr>
              <w:t>Максимальный процент застройки</w:t>
            </w:r>
            <w:r w:rsidRPr="00C20E2C">
              <w:rPr>
                <w:sz w:val="24"/>
                <w:szCs w:val="24"/>
              </w:rPr>
              <w:t xml:space="preserve"> – </w:t>
            </w:r>
            <w:r w:rsidRPr="00C20E2C">
              <w:rPr>
                <w:b/>
                <w:sz w:val="24"/>
                <w:szCs w:val="24"/>
              </w:rPr>
              <w:t>0%</w:t>
            </w:r>
            <w:r w:rsidRPr="00C20E2C">
              <w:rPr>
                <w:sz w:val="24"/>
                <w:szCs w:val="24"/>
              </w:rPr>
              <w:t>.</w:t>
            </w:r>
          </w:p>
          <w:p w:rsidR="00AD1DAB" w:rsidRPr="00C20E2C" w:rsidRDefault="00AD1DAB" w:rsidP="000C4B67">
            <w:pPr>
              <w:pStyle w:val="ab"/>
              <w:widowControl/>
              <w:numPr>
                <w:ilvl w:val="0"/>
                <w:numId w:val="141"/>
              </w:numPr>
              <w:suppressAutoHyphens w:val="0"/>
              <w:autoSpaceDE/>
              <w:ind w:left="0" w:firstLine="0"/>
              <w:rPr>
                <w:sz w:val="24"/>
                <w:szCs w:val="24"/>
              </w:rPr>
            </w:pPr>
            <w:r w:rsidRPr="00C20E2C">
              <w:rPr>
                <w:sz w:val="24"/>
                <w:szCs w:val="24"/>
              </w:rPr>
              <w:t>Размеры площадок для отдыха детей и взрослых</w:t>
            </w:r>
            <w:r w:rsidRPr="00C20E2C">
              <w:rPr>
                <w:b/>
                <w:sz w:val="24"/>
                <w:szCs w:val="24"/>
              </w:rPr>
              <w:t xml:space="preserve"> 5-10 % </w:t>
            </w:r>
            <w:r w:rsidRPr="00C20E2C">
              <w:rPr>
                <w:sz w:val="24"/>
                <w:szCs w:val="24"/>
              </w:rPr>
              <w:t>от площади парка.</w:t>
            </w:r>
          </w:p>
          <w:p w:rsidR="00AD1DAB" w:rsidRPr="00C20E2C" w:rsidRDefault="00AD1DAB" w:rsidP="000C4B67">
            <w:pPr>
              <w:pStyle w:val="ab"/>
              <w:widowControl/>
              <w:numPr>
                <w:ilvl w:val="0"/>
                <w:numId w:val="141"/>
              </w:numPr>
              <w:suppressAutoHyphens w:val="0"/>
              <w:autoSpaceDE/>
              <w:ind w:left="0" w:firstLine="0"/>
              <w:rPr>
                <w:sz w:val="24"/>
                <w:szCs w:val="24"/>
              </w:rPr>
            </w:pPr>
            <w:r w:rsidRPr="00C20E2C">
              <w:rPr>
                <w:sz w:val="24"/>
                <w:szCs w:val="24"/>
              </w:rPr>
              <w:t>Размеры площадок для отдыха взрослых</w:t>
            </w:r>
            <w:r w:rsidRPr="00C20E2C">
              <w:rPr>
                <w:b/>
                <w:sz w:val="24"/>
                <w:szCs w:val="24"/>
              </w:rPr>
              <w:t xml:space="preserve"> 3-17 % </w:t>
            </w:r>
            <w:r w:rsidRPr="00C20E2C">
              <w:rPr>
                <w:sz w:val="24"/>
                <w:szCs w:val="24"/>
              </w:rPr>
              <w:t>от площади парка</w:t>
            </w:r>
            <w:r w:rsidRPr="00C20E2C">
              <w:rPr>
                <w:b/>
                <w:sz w:val="24"/>
                <w:szCs w:val="24"/>
              </w:rPr>
              <w:t>.</w:t>
            </w:r>
          </w:p>
          <w:p w:rsidR="00AD1DAB" w:rsidRPr="00C20E2C" w:rsidRDefault="00AD1DAB" w:rsidP="000C4B67">
            <w:pPr>
              <w:pStyle w:val="ab"/>
              <w:widowControl/>
              <w:numPr>
                <w:ilvl w:val="0"/>
                <w:numId w:val="141"/>
              </w:numPr>
              <w:suppressAutoHyphens w:val="0"/>
              <w:autoSpaceDE/>
              <w:ind w:left="0" w:firstLine="0"/>
              <w:rPr>
                <w:sz w:val="24"/>
                <w:szCs w:val="24"/>
              </w:rPr>
            </w:pPr>
            <w:r w:rsidRPr="00C20E2C">
              <w:rPr>
                <w:sz w:val="24"/>
                <w:szCs w:val="24"/>
              </w:rPr>
              <w:t xml:space="preserve">Размеры спортивных площадок </w:t>
            </w:r>
            <w:r w:rsidRPr="00C20E2C">
              <w:rPr>
                <w:b/>
                <w:sz w:val="24"/>
                <w:szCs w:val="24"/>
              </w:rPr>
              <w:t xml:space="preserve">10-20 % </w:t>
            </w:r>
            <w:r w:rsidRPr="00C20E2C">
              <w:rPr>
                <w:sz w:val="24"/>
                <w:szCs w:val="24"/>
              </w:rPr>
              <w:t>от площади парка.</w:t>
            </w:r>
          </w:p>
          <w:p w:rsidR="00AD1DAB" w:rsidRPr="00C20E2C" w:rsidRDefault="00AD1DAB" w:rsidP="000C4B67">
            <w:pPr>
              <w:pStyle w:val="ab"/>
              <w:widowControl/>
              <w:numPr>
                <w:ilvl w:val="0"/>
                <w:numId w:val="141"/>
              </w:numPr>
              <w:suppressAutoHyphens w:val="0"/>
              <w:autoSpaceDE/>
              <w:ind w:left="0" w:firstLine="0"/>
              <w:rPr>
                <w:sz w:val="24"/>
                <w:szCs w:val="24"/>
              </w:rPr>
            </w:pPr>
            <w:r w:rsidRPr="00C20E2C">
              <w:rPr>
                <w:sz w:val="24"/>
                <w:szCs w:val="24"/>
              </w:rPr>
              <w:t>Размеры площадок для хозяйственных целей</w:t>
            </w:r>
            <w:r w:rsidRPr="00C20E2C">
              <w:rPr>
                <w:b/>
                <w:sz w:val="24"/>
                <w:szCs w:val="24"/>
              </w:rPr>
              <w:t xml:space="preserve"> 2-5 % </w:t>
            </w:r>
            <w:r w:rsidRPr="00C20E2C">
              <w:rPr>
                <w:sz w:val="24"/>
                <w:szCs w:val="24"/>
              </w:rPr>
              <w:t>от площади парка.</w:t>
            </w:r>
          </w:p>
        </w:tc>
      </w:tr>
      <w:tr w:rsidR="00AD1DAB" w:rsidRPr="00C20E2C" w:rsidTr="00143279">
        <w:trPr>
          <w:trHeight w:val="20"/>
        </w:trPr>
        <w:tc>
          <w:tcPr>
            <w:tcW w:w="21998" w:type="dxa"/>
            <w:gridSpan w:val="5"/>
          </w:tcPr>
          <w:p w:rsidR="00AD1DAB" w:rsidRPr="00C20E2C" w:rsidRDefault="00AD1DAB" w:rsidP="00143279">
            <w:pPr>
              <w:pStyle w:val="affffffc"/>
            </w:pPr>
            <w:r w:rsidRPr="00C20E2C">
              <w:t>Условно разрешённые виды разрешённого использования</w:t>
            </w:r>
          </w:p>
        </w:tc>
      </w:tr>
      <w:tr w:rsidR="00AD1DAB" w:rsidRPr="00C20E2C" w:rsidTr="00AD1DAB">
        <w:trPr>
          <w:trHeight w:val="20"/>
        </w:trPr>
        <w:tc>
          <w:tcPr>
            <w:tcW w:w="2835" w:type="dxa"/>
          </w:tcPr>
          <w:p w:rsidR="00AD1DAB" w:rsidRPr="00C20E2C" w:rsidRDefault="00AD1DAB" w:rsidP="00D0210F">
            <w:pPr>
              <w:pStyle w:val="affffff8"/>
              <w:ind w:firstLine="0"/>
              <w:rPr>
                <w:sz w:val="24"/>
                <w:szCs w:val="24"/>
              </w:rPr>
            </w:pPr>
            <w:r w:rsidRPr="00C20E2C">
              <w:rPr>
                <w:sz w:val="24"/>
                <w:szCs w:val="24"/>
              </w:rPr>
              <w:t>Магазины</w:t>
            </w:r>
          </w:p>
        </w:tc>
        <w:tc>
          <w:tcPr>
            <w:tcW w:w="3969" w:type="dxa"/>
          </w:tcPr>
          <w:p w:rsidR="00AD1DAB" w:rsidRPr="00C20E2C" w:rsidRDefault="00AD1DAB" w:rsidP="00D0210F">
            <w:pPr>
              <w:pStyle w:val="affffff8"/>
              <w:ind w:firstLine="0"/>
              <w:rPr>
                <w:sz w:val="24"/>
                <w:szCs w:val="24"/>
              </w:rPr>
            </w:pPr>
            <w:r w:rsidRPr="00C20E2C">
              <w:rPr>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020" w:type="dxa"/>
          </w:tcPr>
          <w:p w:rsidR="00AD1DAB" w:rsidRPr="00C20E2C" w:rsidRDefault="00AD1DAB" w:rsidP="00D0210F">
            <w:pPr>
              <w:pStyle w:val="affffff8"/>
              <w:ind w:firstLine="0"/>
              <w:jc w:val="center"/>
              <w:rPr>
                <w:sz w:val="24"/>
                <w:szCs w:val="24"/>
              </w:rPr>
            </w:pPr>
            <w:r w:rsidRPr="00C20E2C">
              <w:rPr>
                <w:sz w:val="24"/>
                <w:szCs w:val="24"/>
              </w:rPr>
              <w:t>4.4</w:t>
            </w:r>
          </w:p>
        </w:tc>
        <w:tc>
          <w:tcPr>
            <w:tcW w:w="2835" w:type="dxa"/>
          </w:tcPr>
          <w:p w:rsidR="00AD1DAB" w:rsidRPr="00C20E2C" w:rsidRDefault="00AD1DAB" w:rsidP="00D0210F">
            <w:pPr>
              <w:ind w:firstLine="0"/>
              <w:rPr>
                <w:sz w:val="24"/>
                <w:szCs w:val="24"/>
              </w:rPr>
            </w:pPr>
            <w:r w:rsidRPr="00C20E2C">
              <w:rPr>
                <w:sz w:val="24"/>
                <w:szCs w:val="24"/>
              </w:rPr>
              <w:t xml:space="preserve">Магазин </w:t>
            </w:r>
          </w:p>
        </w:tc>
        <w:tc>
          <w:tcPr>
            <w:tcW w:w="11339" w:type="dxa"/>
          </w:tcPr>
          <w:p w:rsidR="00AD1DAB" w:rsidRPr="00C20E2C" w:rsidRDefault="00AD1DAB" w:rsidP="000C4B67">
            <w:pPr>
              <w:pStyle w:val="ab"/>
              <w:widowControl/>
              <w:numPr>
                <w:ilvl w:val="3"/>
                <w:numId w:val="138"/>
              </w:numPr>
              <w:suppressAutoHyphens w:val="0"/>
              <w:autoSpaceDE/>
              <w:ind w:left="0" w:firstLine="0"/>
              <w:rPr>
                <w:sz w:val="24"/>
                <w:szCs w:val="24"/>
              </w:rPr>
            </w:pPr>
            <w:r w:rsidRPr="00C20E2C">
              <w:rPr>
                <w:sz w:val="24"/>
                <w:szCs w:val="24"/>
              </w:rPr>
              <w:t>Магазин розничной и мелкооптовой торговли не более 400 м</w:t>
            </w:r>
            <w:r w:rsidRPr="00C20E2C">
              <w:rPr>
                <w:sz w:val="24"/>
                <w:szCs w:val="24"/>
                <w:vertAlign w:val="superscript"/>
              </w:rPr>
              <w:t>2</w:t>
            </w:r>
            <w:r w:rsidRPr="00C20E2C">
              <w:rPr>
                <w:sz w:val="24"/>
                <w:szCs w:val="24"/>
              </w:rPr>
              <w:t xml:space="preserve"> торговой площади.</w:t>
            </w:r>
          </w:p>
          <w:p w:rsidR="00AD1DAB" w:rsidRPr="00C20E2C" w:rsidRDefault="00AD1DAB" w:rsidP="000C4B67">
            <w:pPr>
              <w:pStyle w:val="ab"/>
              <w:widowControl/>
              <w:numPr>
                <w:ilvl w:val="0"/>
                <w:numId w:val="138"/>
              </w:numPr>
              <w:suppressAutoHyphens w:val="0"/>
              <w:autoSpaceDE/>
              <w:ind w:left="0" w:firstLine="0"/>
              <w:rPr>
                <w:sz w:val="24"/>
                <w:szCs w:val="24"/>
              </w:rPr>
            </w:pPr>
            <w:r w:rsidRPr="00C20E2C">
              <w:rPr>
                <w:sz w:val="24"/>
                <w:szCs w:val="24"/>
              </w:rPr>
              <w:t xml:space="preserve">Максимальный размер земельного участка – </w:t>
            </w:r>
            <w:r w:rsidRPr="00C20E2C">
              <w:rPr>
                <w:b/>
                <w:sz w:val="24"/>
                <w:szCs w:val="24"/>
              </w:rPr>
              <w:t>0,1 га</w:t>
            </w:r>
            <w:r w:rsidRPr="00C20E2C">
              <w:rPr>
                <w:sz w:val="24"/>
                <w:szCs w:val="24"/>
              </w:rPr>
              <w:t>.</w:t>
            </w:r>
          </w:p>
          <w:p w:rsidR="00AD1DAB" w:rsidRPr="00C20E2C" w:rsidRDefault="00AD1DAB" w:rsidP="000C4B67">
            <w:pPr>
              <w:pStyle w:val="ab"/>
              <w:widowControl/>
              <w:numPr>
                <w:ilvl w:val="0"/>
                <w:numId w:val="138"/>
              </w:numPr>
              <w:suppressAutoHyphens w:val="0"/>
              <w:autoSpaceDE/>
              <w:ind w:left="0" w:firstLine="0"/>
              <w:rPr>
                <w:sz w:val="24"/>
                <w:szCs w:val="24"/>
              </w:rPr>
            </w:pPr>
            <w:r w:rsidRPr="00C20E2C">
              <w:rPr>
                <w:sz w:val="24"/>
                <w:szCs w:val="24"/>
              </w:rPr>
              <w:t>Минимальный размер земельного участка – не нормируется.</w:t>
            </w:r>
          </w:p>
          <w:p w:rsidR="00AD1DAB" w:rsidRPr="00C20E2C" w:rsidRDefault="00AD1DAB" w:rsidP="000C4B67">
            <w:pPr>
              <w:pStyle w:val="ab"/>
              <w:widowControl/>
              <w:numPr>
                <w:ilvl w:val="0"/>
                <w:numId w:val="138"/>
              </w:numPr>
              <w:suppressAutoHyphens w:val="0"/>
              <w:autoSpaceDE/>
              <w:ind w:left="0" w:firstLine="0"/>
              <w:rPr>
                <w:sz w:val="24"/>
                <w:szCs w:val="24"/>
              </w:rPr>
            </w:pPr>
            <w:r w:rsidRPr="00C20E2C">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AD1DAB" w:rsidRPr="00C20E2C" w:rsidRDefault="00AD1DAB" w:rsidP="000C4B67">
            <w:pPr>
              <w:pStyle w:val="ab"/>
              <w:widowControl/>
              <w:numPr>
                <w:ilvl w:val="0"/>
                <w:numId w:val="138"/>
              </w:numPr>
              <w:suppressAutoHyphens w:val="0"/>
              <w:autoSpaceDE/>
              <w:ind w:left="0" w:firstLine="0"/>
              <w:rPr>
                <w:sz w:val="24"/>
                <w:szCs w:val="24"/>
              </w:rPr>
            </w:pPr>
            <w:r w:rsidRPr="00C20E2C">
              <w:rPr>
                <w:sz w:val="24"/>
                <w:szCs w:val="24"/>
              </w:rPr>
              <w:t>Предельная высота зданий, строений, сооружений – не нормируется.</w:t>
            </w:r>
          </w:p>
          <w:p w:rsidR="00AD1DAB" w:rsidRPr="00C20E2C" w:rsidRDefault="00AD1DAB" w:rsidP="000C4B67">
            <w:pPr>
              <w:pStyle w:val="ab"/>
              <w:widowControl/>
              <w:numPr>
                <w:ilvl w:val="0"/>
                <w:numId w:val="138"/>
              </w:numPr>
              <w:suppressAutoHyphens w:val="0"/>
              <w:autoSpaceDE/>
              <w:ind w:left="0" w:firstLine="0"/>
              <w:rPr>
                <w:sz w:val="24"/>
                <w:szCs w:val="24"/>
              </w:rPr>
            </w:pPr>
            <w:r w:rsidRPr="00C20E2C">
              <w:rPr>
                <w:sz w:val="24"/>
                <w:szCs w:val="24"/>
              </w:rPr>
              <w:t xml:space="preserve">Максимальное количество этажей – </w:t>
            </w:r>
            <w:r w:rsidRPr="00C20E2C">
              <w:rPr>
                <w:b/>
                <w:sz w:val="24"/>
                <w:szCs w:val="24"/>
              </w:rPr>
              <w:t>2</w:t>
            </w:r>
            <w:r w:rsidRPr="00C20E2C">
              <w:rPr>
                <w:sz w:val="24"/>
                <w:szCs w:val="24"/>
              </w:rPr>
              <w:t>.</w:t>
            </w:r>
          </w:p>
          <w:p w:rsidR="00AD1DAB" w:rsidRPr="00C20E2C" w:rsidRDefault="00AD1DAB" w:rsidP="000C4B67">
            <w:pPr>
              <w:pStyle w:val="ab"/>
              <w:widowControl/>
              <w:numPr>
                <w:ilvl w:val="0"/>
                <w:numId w:val="138"/>
              </w:numPr>
              <w:suppressAutoHyphens w:val="0"/>
              <w:autoSpaceDE/>
              <w:ind w:left="0" w:firstLine="0"/>
              <w:rPr>
                <w:sz w:val="24"/>
                <w:szCs w:val="24"/>
              </w:rPr>
            </w:pPr>
            <w:r w:rsidRPr="00C20E2C">
              <w:rPr>
                <w:sz w:val="24"/>
                <w:szCs w:val="24"/>
              </w:rPr>
              <w:t xml:space="preserve">Минимальное количество этажей – </w:t>
            </w:r>
            <w:r w:rsidRPr="00C20E2C">
              <w:rPr>
                <w:b/>
                <w:sz w:val="24"/>
                <w:szCs w:val="24"/>
              </w:rPr>
              <w:t>1.</w:t>
            </w:r>
          </w:p>
          <w:p w:rsidR="00AD1DAB" w:rsidRPr="00C20E2C" w:rsidRDefault="00AD1DAB" w:rsidP="000C4B67">
            <w:pPr>
              <w:pStyle w:val="ab"/>
              <w:widowControl/>
              <w:numPr>
                <w:ilvl w:val="0"/>
                <w:numId w:val="138"/>
              </w:numPr>
              <w:suppressAutoHyphens w:val="0"/>
              <w:autoSpaceDE/>
              <w:ind w:left="0" w:firstLine="0"/>
              <w:rPr>
                <w:sz w:val="24"/>
                <w:szCs w:val="24"/>
              </w:rPr>
            </w:pPr>
            <w:r w:rsidRPr="00C20E2C">
              <w:rPr>
                <w:sz w:val="24"/>
                <w:szCs w:val="24"/>
              </w:rPr>
              <w:t xml:space="preserve">Максимальный процент застройки земельных участков – </w:t>
            </w:r>
            <w:r w:rsidRPr="00C20E2C">
              <w:rPr>
                <w:b/>
                <w:sz w:val="24"/>
                <w:szCs w:val="24"/>
              </w:rPr>
              <w:t>80%.</w:t>
            </w:r>
          </w:p>
          <w:p w:rsidR="00AD1DAB" w:rsidRPr="00C20E2C" w:rsidRDefault="00AD1DAB" w:rsidP="000C4B67">
            <w:pPr>
              <w:pStyle w:val="ab"/>
              <w:widowControl/>
              <w:numPr>
                <w:ilvl w:val="0"/>
                <w:numId w:val="138"/>
              </w:numPr>
              <w:suppressAutoHyphens w:val="0"/>
              <w:autoSpaceDE/>
              <w:ind w:left="0" w:firstLine="0"/>
              <w:rPr>
                <w:sz w:val="24"/>
                <w:szCs w:val="24"/>
              </w:rPr>
            </w:pPr>
            <w:r w:rsidRPr="00C20E2C">
              <w:rPr>
                <w:sz w:val="24"/>
                <w:szCs w:val="24"/>
              </w:rPr>
              <w:t xml:space="preserve">Отдельно стоящие объекты торговли рекомендуется размещать с минимальным отступом от красной линии </w:t>
            </w:r>
            <w:r w:rsidRPr="00C20E2C">
              <w:rPr>
                <w:b/>
                <w:sz w:val="24"/>
                <w:szCs w:val="24"/>
              </w:rPr>
              <w:t xml:space="preserve">5 м </w:t>
            </w:r>
            <w:r w:rsidRPr="00C20E2C">
              <w:rPr>
                <w:sz w:val="24"/>
                <w:szCs w:val="24"/>
              </w:rPr>
              <w:t xml:space="preserve">и </w:t>
            </w:r>
            <w:r w:rsidRPr="00C20E2C">
              <w:rPr>
                <w:b/>
                <w:sz w:val="24"/>
                <w:szCs w:val="24"/>
              </w:rPr>
              <w:t>50 м</w:t>
            </w:r>
            <w:r w:rsidRPr="00C20E2C">
              <w:rPr>
                <w:sz w:val="24"/>
                <w:szCs w:val="24"/>
              </w:rPr>
              <w:t xml:space="preserve"> до жилых зданий.</w:t>
            </w:r>
          </w:p>
        </w:tc>
      </w:tr>
      <w:tr w:rsidR="00AD1DAB" w:rsidRPr="00C20E2C" w:rsidTr="00AD1DAB">
        <w:trPr>
          <w:trHeight w:val="20"/>
        </w:trPr>
        <w:tc>
          <w:tcPr>
            <w:tcW w:w="2835" w:type="dxa"/>
          </w:tcPr>
          <w:p w:rsidR="00AD1DAB" w:rsidRPr="00C20E2C" w:rsidRDefault="00AD1DAB" w:rsidP="00D0210F">
            <w:pPr>
              <w:pStyle w:val="affffff8"/>
              <w:ind w:firstLine="0"/>
              <w:rPr>
                <w:sz w:val="24"/>
                <w:szCs w:val="24"/>
              </w:rPr>
            </w:pPr>
            <w:r w:rsidRPr="00C20E2C">
              <w:rPr>
                <w:sz w:val="24"/>
                <w:szCs w:val="24"/>
              </w:rPr>
              <w:t>Общественное питание</w:t>
            </w:r>
          </w:p>
        </w:tc>
        <w:tc>
          <w:tcPr>
            <w:tcW w:w="3969" w:type="dxa"/>
          </w:tcPr>
          <w:p w:rsidR="00AD1DAB" w:rsidRPr="00C20E2C" w:rsidRDefault="00AD1DAB" w:rsidP="00D0210F">
            <w:pPr>
              <w:pStyle w:val="affffff8"/>
              <w:ind w:firstLine="0"/>
              <w:rPr>
                <w:sz w:val="24"/>
                <w:szCs w:val="24"/>
              </w:rPr>
            </w:pPr>
            <w:r w:rsidRPr="00C20E2C">
              <w:rPr>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020" w:type="dxa"/>
          </w:tcPr>
          <w:p w:rsidR="00AD1DAB" w:rsidRPr="00C20E2C" w:rsidRDefault="00AD1DAB" w:rsidP="00D0210F">
            <w:pPr>
              <w:pStyle w:val="affffff8"/>
              <w:ind w:firstLine="0"/>
              <w:jc w:val="center"/>
              <w:rPr>
                <w:sz w:val="24"/>
                <w:szCs w:val="24"/>
              </w:rPr>
            </w:pPr>
            <w:r w:rsidRPr="00C20E2C">
              <w:rPr>
                <w:sz w:val="24"/>
                <w:szCs w:val="24"/>
              </w:rPr>
              <w:t>4.6</w:t>
            </w:r>
          </w:p>
        </w:tc>
        <w:tc>
          <w:tcPr>
            <w:tcW w:w="2835" w:type="dxa"/>
          </w:tcPr>
          <w:p w:rsidR="00AD1DAB" w:rsidRPr="00C20E2C" w:rsidRDefault="00AD1DAB" w:rsidP="00D0210F">
            <w:pPr>
              <w:ind w:firstLine="0"/>
              <w:rPr>
                <w:sz w:val="24"/>
                <w:szCs w:val="24"/>
              </w:rPr>
            </w:pPr>
            <w:r w:rsidRPr="00C20E2C">
              <w:rPr>
                <w:sz w:val="24"/>
                <w:szCs w:val="24"/>
              </w:rPr>
              <w:t>Объекты капитального строительства в целях устройства мест общественного питания (рестораны, кафе, столовые, закусочные, бары)</w:t>
            </w:r>
          </w:p>
        </w:tc>
        <w:tc>
          <w:tcPr>
            <w:tcW w:w="11339" w:type="dxa"/>
          </w:tcPr>
          <w:p w:rsidR="00AD1DAB" w:rsidRPr="00C20E2C" w:rsidRDefault="00AD1DAB" w:rsidP="000C4B67">
            <w:pPr>
              <w:pStyle w:val="ab"/>
              <w:widowControl/>
              <w:numPr>
                <w:ilvl w:val="3"/>
                <w:numId w:val="137"/>
              </w:numPr>
              <w:suppressAutoHyphens w:val="0"/>
              <w:autoSpaceDE/>
              <w:ind w:left="0" w:firstLine="0"/>
              <w:rPr>
                <w:sz w:val="24"/>
                <w:szCs w:val="24"/>
              </w:rPr>
            </w:pPr>
            <w:r w:rsidRPr="00C20E2C">
              <w:rPr>
                <w:sz w:val="24"/>
                <w:szCs w:val="24"/>
              </w:rPr>
              <w:t>Объекты общественного питания не более 50 посадочных мест.</w:t>
            </w:r>
          </w:p>
          <w:p w:rsidR="00AD1DAB" w:rsidRPr="00C20E2C" w:rsidRDefault="00AD1DAB" w:rsidP="000C4B67">
            <w:pPr>
              <w:pStyle w:val="ab"/>
              <w:widowControl/>
              <w:numPr>
                <w:ilvl w:val="0"/>
                <w:numId w:val="137"/>
              </w:numPr>
              <w:suppressAutoHyphens w:val="0"/>
              <w:autoSpaceDE/>
              <w:ind w:left="0" w:firstLine="0"/>
              <w:rPr>
                <w:sz w:val="24"/>
                <w:szCs w:val="24"/>
              </w:rPr>
            </w:pPr>
            <w:r w:rsidRPr="00C20E2C">
              <w:rPr>
                <w:sz w:val="24"/>
                <w:szCs w:val="24"/>
              </w:rPr>
              <w:t xml:space="preserve">Максимальный размер земельного участка – </w:t>
            </w:r>
            <w:r w:rsidRPr="00C20E2C">
              <w:rPr>
                <w:b/>
                <w:sz w:val="24"/>
                <w:szCs w:val="24"/>
              </w:rPr>
              <w:t>0,1 га</w:t>
            </w:r>
            <w:r w:rsidRPr="00C20E2C">
              <w:rPr>
                <w:sz w:val="24"/>
                <w:szCs w:val="24"/>
              </w:rPr>
              <w:t>.</w:t>
            </w:r>
          </w:p>
          <w:p w:rsidR="00AD1DAB" w:rsidRPr="00C20E2C" w:rsidRDefault="00AD1DAB" w:rsidP="000C4B67">
            <w:pPr>
              <w:pStyle w:val="ab"/>
              <w:widowControl/>
              <w:numPr>
                <w:ilvl w:val="0"/>
                <w:numId w:val="137"/>
              </w:numPr>
              <w:suppressAutoHyphens w:val="0"/>
              <w:autoSpaceDE/>
              <w:ind w:left="0" w:firstLine="0"/>
              <w:rPr>
                <w:sz w:val="24"/>
                <w:szCs w:val="24"/>
              </w:rPr>
            </w:pPr>
            <w:r w:rsidRPr="00C20E2C">
              <w:rPr>
                <w:sz w:val="24"/>
                <w:szCs w:val="24"/>
              </w:rPr>
              <w:t>Минимальный размер земельного участка – не нормируется.</w:t>
            </w:r>
          </w:p>
          <w:p w:rsidR="00AD1DAB" w:rsidRPr="00C20E2C" w:rsidRDefault="00AD1DAB" w:rsidP="000C4B67">
            <w:pPr>
              <w:pStyle w:val="ab"/>
              <w:widowControl/>
              <w:numPr>
                <w:ilvl w:val="0"/>
                <w:numId w:val="137"/>
              </w:numPr>
              <w:suppressAutoHyphens w:val="0"/>
              <w:autoSpaceDE/>
              <w:ind w:left="0" w:firstLine="0"/>
              <w:rPr>
                <w:sz w:val="24"/>
                <w:szCs w:val="24"/>
              </w:rPr>
            </w:pPr>
            <w:r w:rsidRPr="00C20E2C">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AD1DAB" w:rsidRPr="00C20E2C" w:rsidRDefault="00AD1DAB" w:rsidP="000C4B67">
            <w:pPr>
              <w:pStyle w:val="ab"/>
              <w:widowControl/>
              <w:numPr>
                <w:ilvl w:val="0"/>
                <w:numId w:val="137"/>
              </w:numPr>
              <w:suppressAutoHyphens w:val="0"/>
              <w:autoSpaceDE/>
              <w:ind w:left="0" w:firstLine="0"/>
              <w:rPr>
                <w:sz w:val="24"/>
                <w:szCs w:val="24"/>
              </w:rPr>
            </w:pPr>
            <w:r w:rsidRPr="00C20E2C">
              <w:rPr>
                <w:sz w:val="24"/>
                <w:szCs w:val="24"/>
              </w:rPr>
              <w:t>Предельная высота зданий, строений, сооружений – не нормируется.</w:t>
            </w:r>
          </w:p>
          <w:p w:rsidR="00AD1DAB" w:rsidRPr="00C20E2C" w:rsidRDefault="00AD1DAB" w:rsidP="000C4B67">
            <w:pPr>
              <w:pStyle w:val="ab"/>
              <w:widowControl/>
              <w:numPr>
                <w:ilvl w:val="0"/>
                <w:numId w:val="137"/>
              </w:numPr>
              <w:suppressAutoHyphens w:val="0"/>
              <w:autoSpaceDE/>
              <w:ind w:left="0" w:firstLine="0"/>
              <w:rPr>
                <w:sz w:val="24"/>
                <w:szCs w:val="24"/>
              </w:rPr>
            </w:pPr>
            <w:r w:rsidRPr="00C20E2C">
              <w:rPr>
                <w:sz w:val="24"/>
                <w:szCs w:val="24"/>
              </w:rPr>
              <w:t xml:space="preserve">Максимальное количество этажей – </w:t>
            </w:r>
            <w:r w:rsidRPr="00C20E2C">
              <w:rPr>
                <w:b/>
                <w:sz w:val="24"/>
                <w:szCs w:val="24"/>
              </w:rPr>
              <w:t>2</w:t>
            </w:r>
            <w:r w:rsidRPr="00C20E2C">
              <w:rPr>
                <w:sz w:val="24"/>
                <w:szCs w:val="24"/>
              </w:rPr>
              <w:t>.</w:t>
            </w:r>
          </w:p>
          <w:p w:rsidR="00AD1DAB" w:rsidRPr="00C20E2C" w:rsidRDefault="00AD1DAB" w:rsidP="000C4B67">
            <w:pPr>
              <w:pStyle w:val="ab"/>
              <w:widowControl/>
              <w:numPr>
                <w:ilvl w:val="0"/>
                <w:numId w:val="137"/>
              </w:numPr>
              <w:suppressAutoHyphens w:val="0"/>
              <w:autoSpaceDE/>
              <w:ind w:left="0" w:firstLine="0"/>
              <w:rPr>
                <w:sz w:val="24"/>
                <w:szCs w:val="24"/>
              </w:rPr>
            </w:pPr>
            <w:r w:rsidRPr="00C20E2C">
              <w:rPr>
                <w:sz w:val="24"/>
                <w:szCs w:val="24"/>
              </w:rPr>
              <w:t xml:space="preserve">Минимальное количество этажей – </w:t>
            </w:r>
            <w:r w:rsidRPr="00C20E2C">
              <w:rPr>
                <w:b/>
                <w:sz w:val="24"/>
                <w:szCs w:val="24"/>
              </w:rPr>
              <w:t>1.</w:t>
            </w:r>
          </w:p>
          <w:p w:rsidR="00AD1DAB" w:rsidRPr="00C20E2C" w:rsidRDefault="00AD1DAB" w:rsidP="000C4B67">
            <w:pPr>
              <w:pStyle w:val="ab"/>
              <w:widowControl/>
              <w:numPr>
                <w:ilvl w:val="0"/>
                <w:numId w:val="137"/>
              </w:numPr>
              <w:suppressAutoHyphens w:val="0"/>
              <w:autoSpaceDE/>
              <w:ind w:left="0" w:firstLine="0"/>
              <w:rPr>
                <w:sz w:val="24"/>
                <w:szCs w:val="24"/>
              </w:rPr>
            </w:pPr>
            <w:r w:rsidRPr="00C20E2C">
              <w:rPr>
                <w:sz w:val="24"/>
                <w:szCs w:val="24"/>
              </w:rPr>
              <w:t xml:space="preserve">Максимальный процент застройки земельных участков – </w:t>
            </w:r>
            <w:r w:rsidRPr="00C20E2C">
              <w:rPr>
                <w:b/>
                <w:sz w:val="24"/>
                <w:szCs w:val="24"/>
              </w:rPr>
              <w:t>80%.</w:t>
            </w:r>
          </w:p>
          <w:p w:rsidR="00AD1DAB" w:rsidRPr="00C20E2C" w:rsidRDefault="00AD1DAB" w:rsidP="000C4B67">
            <w:pPr>
              <w:pStyle w:val="ab"/>
              <w:widowControl/>
              <w:numPr>
                <w:ilvl w:val="0"/>
                <w:numId w:val="137"/>
              </w:numPr>
              <w:suppressAutoHyphens w:val="0"/>
              <w:autoSpaceDE/>
              <w:ind w:left="0" w:firstLine="0"/>
              <w:rPr>
                <w:sz w:val="24"/>
                <w:szCs w:val="24"/>
              </w:rPr>
            </w:pPr>
            <w:r w:rsidRPr="00C20E2C">
              <w:rPr>
                <w:sz w:val="24"/>
                <w:szCs w:val="24"/>
              </w:rPr>
              <w:t xml:space="preserve">Отдельно стоящие объекты общественного питания рекомендуется размещать с минимальным отступом от красной линии </w:t>
            </w:r>
            <w:r w:rsidRPr="00C20E2C">
              <w:rPr>
                <w:b/>
                <w:sz w:val="24"/>
                <w:szCs w:val="24"/>
              </w:rPr>
              <w:t xml:space="preserve">6 м </w:t>
            </w:r>
            <w:r w:rsidRPr="00C20E2C">
              <w:rPr>
                <w:sz w:val="24"/>
                <w:szCs w:val="24"/>
              </w:rPr>
              <w:t xml:space="preserve">и </w:t>
            </w:r>
            <w:r w:rsidRPr="00C20E2C">
              <w:rPr>
                <w:b/>
                <w:sz w:val="24"/>
                <w:szCs w:val="24"/>
              </w:rPr>
              <w:t>50 м</w:t>
            </w:r>
            <w:r w:rsidRPr="00C20E2C">
              <w:rPr>
                <w:sz w:val="24"/>
                <w:szCs w:val="24"/>
              </w:rPr>
              <w:t xml:space="preserve"> до жилых зданий.</w:t>
            </w:r>
          </w:p>
        </w:tc>
      </w:tr>
      <w:tr w:rsidR="00AD1DAB" w:rsidRPr="00C20E2C" w:rsidTr="00AD1DAB">
        <w:trPr>
          <w:trHeight w:val="20"/>
        </w:trPr>
        <w:tc>
          <w:tcPr>
            <w:tcW w:w="2835" w:type="dxa"/>
          </w:tcPr>
          <w:p w:rsidR="00AD1DAB" w:rsidRPr="00C20E2C" w:rsidRDefault="00AD1DAB" w:rsidP="00D0210F">
            <w:pPr>
              <w:pStyle w:val="affffff8"/>
              <w:ind w:firstLine="0"/>
              <w:rPr>
                <w:sz w:val="24"/>
                <w:szCs w:val="24"/>
              </w:rPr>
            </w:pPr>
            <w:bookmarkStart w:id="129" w:name="sub_1048"/>
            <w:r w:rsidRPr="00C20E2C">
              <w:rPr>
                <w:sz w:val="24"/>
                <w:szCs w:val="24"/>
              </w:rPr>
              <w:t>Развлечения</w:t>
            </w:r>
            <w:bookmarkEnd w:id="129"/>
          </w:p>
        </w:tc>
        <w:tc>
          <w:tcPr>
            <w:tcW w:w="3969" w:type="dxa"/>
          </w:tcPr>
          <w:p w:rsidR="00AD1DAB" w:rsidRPr="00C20E2C" w:rsidRDefault="00AD1DAB" w:rsidP="00D0210F">
            <w:pPr>
              <w:pStyle w:val="affffff8"/>
              <w:ind w:firstLine="0"/>
              <w:rPr>
                <w:sz w:val="24"/>
                <w:szCs w:val="24"/>
              </w:rPr>
            </w:pPr>
            <w:r w:rsidRPr="00C20E2C">
              <w:rPr>
                <w:sz w:val="24"/>
                <w:szCs w:val="24"/>
              </w:rPr>
              <w:t>Размещение зданий и сооружений, предназначенных для развлечения.</w:t>
            </w:r>
          </w:p>
          <w:p w:rsidR="00AD1DAB" w:rsidRPr="00C20E2C" w:rsidRDefault="00AD1DAB" w:rsidP="00D0210F">
            <w:pPr>
              <w:pStyle w:val="affffff8"/>
              <w:ind w:firstLine="0"/>
              <w:rPr>
                <w:sz w:val="24"/>
                <w:szCs w:val="24"/>
              </w:rPr>
            </w:pPr>
            <w:r w:rsidRPr="00C20E2C">
              <w:rPr>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sub_1481" w:history="1">
              <w:r w:rsidRPr="00C20E2C">
                <w:rPr>
                  <w:rStyle w:val="affffff3"/>
                  <w:sz w:val="24"/>
                  <w:szCs w:val="24"/>
                </w:rPr>
                <w:t>кодами 4.8.1 - 4.8.3</w:t>
              </w:r>
            </w:hyperlink>
          </w:p>
        </w:tc>
        <w:tc>
          <w:tcPr>
            <w:tcW w:w="1020" w:type="dxa"/>
          </w:tcPr>
          <w:p w:rsidR="00AD1DAB" w:rsidRPr="00C20E2C" w:rsidRDefault="00AD1DAB" w:rsidP="00D0210F">
            <w:pPr>
              <w:pStyle w:val="affffff8"/>
              <w:ind w:firstLine="0"/>
              <w:jc w:val="center"/>
              <w:rPr>
                <w:sz w:val="24"/>
                <w:szCs w:val="24"/>
              </w:rPr>
            </w:pPr>
            <w:r w:rsidRPr="00C20E2C">
              <w:rPr>
                <w:sz w:val="24"/>
                <w:szCs w:val="24"/>
              </w:rPr>
              <w:t>4.8</w:t>
            </w:r>
          </w:p>
        </w:tc>
        <w:tc>
          <w:tcPr>
            <w:tcW w:w="2835" w:type="dxa"/>
          </w:tcPr>
          <w:p w:rsidR="00AD1DAB" w:rsidRPr="00C20E2C" w:rsidRDefault="00AD1DAB" w:rsidP="00D0210F">
            <w:pPr>
              <w:ind w:firstLine="0"/>
              <w:rPr>
                <w:sz w:val="24"/>
                <w:szCs w:val="24"/>
              </w:rPr>
            </w:pPr>
            <w:r w:rsidRPr="00C20E2C">
              <w:rPr>
                <w:sz w:val="24"/>
                <w:szCs w:val="24"/>
              </w:rPr>
              <w:t>Дискотеки, ночные клубы</w:t>
            </w:r>
          </w:p>
        </w:tc>
        <w:tc>
          <w:tcPr>
            <w:tcW w:w="11339" w:type="dxa"/>
          </w:tcPr>
          <w:p w:rsidR="00AD1DAB" w:rsidRPr="00C20E2C" w:rsidRDefault="00AD1DAB" w:rsidP="000C4B67">
            <w:pPr>
              <w:pStyle w:val="ab"/>
              <w:widowControl/>
              <w:numPr>
                <w:ilvl w:val="0"/>
                <w:numId w:val="136"/>
              </w:numPr>
              <w:suppressAutoHyphens w:val="0"/>
              <w:autoSpaceDE/>
              <w:ind w:left="0" w:firstLine="0"/>
              <w:rPr>
                <w:sz w:val="24"/>
                <w:szCs w:val="24"/>
              </w:rPr>
            </w:pPr>
            <w:r w:rsidRPr="00C20E2C">
              <w:rPr>
                <w:sz w:val="24"/>
                <w:szCs w:val="24"/>
              </w:rPr>
              <w:t xml:space="preserve">Максимальный размер земельного участка – </w:t>
            </w:r>
            <w:r w:rsidRPr="00C20E2C">
              <w:rPr>
                <w:b/>
                <w:sz w:val="24"/>
                <w:szCs w:val="24"/>
              </w:rPr>
              <w:t>0,1 га</w:t>
            </w:r>
            <w:r w:rsidRPr="00C20E2C">
              <w:rPr>
                <w:sz w:val="24"/>
                <w:szCs w:val="24"/>
              </w:rPr>
              <w:t>.</w:t>
            </w:r>
          </w:p>
          <w:p w:rsidR="00AD1DAB" w:rsidRPr="00C20E2C" w:rsidRDefault="00AD1DAB" w:rsidP="000C4B67">
            <w:pPr>
              <w:pStyle w:val="ab"/>
              <w:widowControl/>
              <w:numPr>
                <w:ilvl w:val="0"/>
                <w:numId w:val="136"/>
              </w:numPr>
              <w:suppressAutoHyphens w:val="0"/>
              <w:autoSpaceDE/>
              <w:ind w:left="0" w:firstLine="0"/>
              <w:rPr>
                <w:sz w:val="24"/>
                <w:szCs w:val="24"/>
              </w:rPr>
            </w:pPr>
            <w:r w:rsidRPr="00C20E2C">
              <w:rPr>
                <w:sz w:val="24"/>
                <w:szCs w:val="24"/>
              </w:rPr>
              <w:t>Минимальный размер земельного участка – не нормируется.</w:t>
            </w:r>
          </w:p>
          <w:p w:rsidR="00AD1DAB" w:rsidRPr="00C20E2C" w:rsidRDefault="00AD1DAB" w:rsidP="000C4B67">
            <w:pPr>
              <w:pStyle w:val="ab"/>
              <w:widowControl/>
              <w:numPr>
                <w:ilvl w:val="0"/>
                <w:numId w:val="136"/>
              </w:numPr>
              <w:suppressAutoHyphens w:val="0"/>
              <w:autoSpaceDE/>
              <w:ind w:left="0" w:firstLine="0"/>
              <w:rPr>
                <w:sz w:val="24"/>
                <w:szCs w:val="24"/>
              </w:rPr>
            </w:pPr>
            <w:r w:rsidRPr="00C20E2C">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AD1DAB" w:rsidRPr="00C20E2C" w:rsidRDefault="00AD1DAB" w:rsidP="000C4B67">
            <w:pPr>
              <w:pStyle w:val="ab"/>
              <w:widowControl/>
              <w:numPr>
                <w:ilvl w:val="0"/>
                <w:numId w:val="136"/>
              </w:numPr>
              <w:suppressAutoHyphens w:val="0"/>
              <w:autoSpaceDE/>
              <w:ind w:left="0" w:firstLine="0"/>
              <w:rPr>
                <w:sz w:val="24"/>
                <w:szCs w:val="24"/>
              </w:rPr>
            </w:pPr>
            <w:r w:rsidRPr="00C20E2C">
              <w:rPr>
                <w:sz w:val="24"/>
                <w:szCs w:val="24"/>
              </w:rPr>
              <w:t>Предельная высота зданий, строений, сооружений – не нормируется.</w:t>
            </w:r>
          </w:p>
          <w:p w:rsidR="00AD1DAB" w:rsidRPr="00C20E2C" w:rsidRDefault="00AD1DAB" w:rsidP="000C4B67">
            <w:pPr>
              <w:pStyle w:val="ab"/>
              <w:widowControl/>
              <w:numPr>
                <w:ilvl w:val="0"/>
                <w:numId w:val="136"/>
              </w:numPr>
              <w:suppressAutoHyphens w:val="0"/>
              <w:autoSpaceDE/>
              <w:ind w:left="0" w:firstLine="0"/>
              <w:rPr>
                <w:sz w:val="24"/>
                <w:szCs w:val="24"/>
              </w:rPr>
            </w:pPr>
            <w:r w:rsidRPr="00C20E2C">
              <w:rPr>
                <w:sz w:val="24"/>
                <w:szCs w:val="24"/>
              </w:rPr>
              <w:t xml:space="preserve">Максимальное количество этажей – </w:t>
            </w:r>
            <w:r w:rsidRPr="00C20E2C">
              <w:rPr>
                <w:b/>
                <w:sz w:val="24"/>
                <w:szCs w:val="24"/>
              </w:rPr>
              <w:t>2</w:t>
            </w:r>
            <w:r w:rsidRPr="00C20E2C">
              <w:rPr>
                <w:sz w:val="24"/>
                <w:szCs w:val="24"/>
              </w:rPr>
              <w:t>.</w:t>
            </w:r>
          </w:p>
          <w:p w:rsidR="00AD1DAB" w:rsidRPr="00C20E2C" w:rsidRDefault="00AD1DAB" w:rsidP="000C4B67">
            <w:pPr>
              <w:pStyle w:val="ab"/>
              <w:widowControl/>
              <w:numPr>
                <w:ilvl w:val="0"/>
                <w:numId w:val="136"/>
              </w:numPr>
              <w:suppressAutoHyphens w:val="0"/>
              <w:autoSpaceDE/>
              <w:ind w:left="0" w:firstLine="0"/>
              <w:rPr>
                <w:sz w:val="24"/>
                <w:szCs w:val="24"/>
              </w:rPr>
            </w:pPr>
            <w:r w:rsidRPr="00C20E2C">
              <w:rPr>
                <w:sz w:val="24"/>
                <w:szCs w:val="24"/>
              </w:rPr>
              <w:t xml:space="preserve">Минимальное количество этажей – </w:t>
            </w:r>
            <w:r w:rsidRPr="00C20E2C">
              <w:rPr>
                <w:b/>
                <w:sz w:val="24"/>
                <w:szCs w:val="24"/>
              </w:rPr>
              <w:t>1.</w:t>
            </w:r>
          </w:p>
          <w:p w:rsidR="00AD1DAB" w:rsidRPr="00C20E2C" w:rsidRDefault="00AD1DAB" w:rsidP="000C4B67">
            <w:pPr>
              <w:pStyle w:val="ab"/>
              <w:widowControl/>
              <w:numPr>
                <w:ilvl w:val="0"/>
                <w:numId w:val="136"/>
              </w:numPr>
              <w:suppressAutoHyphens w:val="0"/>
              <w:autoSpaceDE/>
              <w:ind w:left="0" w:firstLine="0"/>
              <w:rPr>
                <w:sz w:val="24"/>
                <w:szCs w:val="24"/>
              </w:rPr>
            </w:pPr>
            <w:r w:rsidRPr="00C20E2C">
              <w:rPr>
                <w:sz w:val="24"/>
                <w:szCs w:val="24"/>
              </w:rPr>
              <w:t xml:space="preserve">Максимальный процент застройки земельных участков – </w:t>
            </w:r>
            <w:r w:rsidRPr="00C20E2C">
              <w:rPr>
                <w:b/>
                <w:sz w:val="24"/>
                <w:szCs w:val="24"/>
              </w:rPr>
              <w:t>80%.</w:t>
            </w:r>
          </w:p>
          <w:p w:rsidR="00AD1DAB" w:rsidRPr="00C20E2C" w:rsidRDefault="00AD1DAB" w:rsidP="000C4B67">
            <w:pPr>
              <w:pStyle w:val="ab"/>
              <w:widowControl/>
              <w:numPr>
                <w:ilvl w:val="0"/>
                <w:numId w:val="136"/>
              </w:numPr>
              <w:suppressAutoHyphens w:val="0"/>
              <w:autoSpaceDE/>
              <w:ind w:left="0" w:firstLine="0"/>
              <w:rPr>
                <w:sz w:val="24"/>
                <w:szCs w:val="24"/>
              </w:rPr>
            </w:pPr>
            <w:r w:rsidRPr="00C20E2C">
              <w:rPr>
                <w:sz w:val="24"/>
                <w:szCs w:val="24"/>
              </w:rPr>
              <w:t xml:space="preserve">Отдельно стоящие объекты рекомендуется размещать с минимальным отступом от красной линии </w:t>
            </w:r>
            <w:r w:rsidRPr="00C20E2C">
              <w:rPr>
                <w:b/>
                <w:sz w:val="24"/>
                <w:szCs w:val="24"/>
              </w:rPr>
              <w:t xml:space="preserve">5 м </w:t>
            </w:r>
            <w:r w:rsidRPr="00C20E2C">
              <w:rPr>
                <w:sz w:val="24"/>
                <w:szCs w:val="24"/>
              </w:rPr>
              <w:t xml:space="preserve">и </w:t>
            </w:r>
            <w:r w:rsidRPr="00C20E2C">
              <w:rPr>
                <w:b/>
                <w:sz w:val="24"/>
                <w:szCs w:val="24"/>
              </w:rPr>
              <w:t>50 м</w:t>
            </w:r>
            <w:r w:rsidRPr="00C20E2C">
              <w:rPr>
                <w:sz w:val="24"/>
                <w:szCs w:val="24"/>
              </w:rPr>
              <w:t xml:space="preserve"> до жилых зданий.</w:t>
            </w:r>
          </w:p>
        </w:tc>
      </w:tr>
      <w:tr w:rsidR="00AD1DAB" w:rsidRPr="00C20E2C" w:rsidTr="00AD1DAB">
        <w:trPr>
          <w:trHeight w:val="20"/>
        </w:trPr>
        <w:tc>
          <w:tcPr>
            <w:tcW w:w="2835" w:type="dxa"/>
          </w:tcPr>
          <w:p w:rsidR="00AD1DAB" w:rsidRPr="00C20E2C" w:rsidRDefault="00AD1DAB" w:rsidP="00D0210F">
            <w:pPr>
              <w:pStyle w:val="affffffa"/>
              <w:ind w:firstLine="0"/>
              <w:rPr>
                <w:rFonts w:ascii="Times New Roman" w:hAnsi="Times New Roman" w:cs="Times New Roman"/>
                <w:sz w:val="24"/>
                <w:szCs w:val="24"/>
              </w:rPr>
            </w:pPr>
            <w:r w:rsidRPr="00C20E2C">
              <w:rPr>
                <w:rFonts w:ascii="Times New Roman" w:hAnsi="Times New Roman" w:cs="Times New Roman"/>
                <w:sz w:val="24"/>
                <w:szCs w:val="24"/>
              </w:rPr>
              <w:t>Служебные гаражи</w:t>
            </w:r>
          </w:p>
        </w:tc>
        <w:tc>
          <w:tcPr>
            <w:tcW w:w="3969" w:type="dxa"/>
          </w:tcPr>
          <w:p w:rsidR="00AD1DAB" w:rsidRPr="00C20E2C" w:rsidRDefault="00AD1DAB" w:rsidP="00D0210F">
            <w:pPr>
              <w:pStyle w:val="affffff8"/>
              <w:ind w:firstLine="0"/>
              <w:rPr>
                <w:sz w:val="24"/>
                <w:szCs w:val="24"/>
              </w:rPr>
            </w:pPr>
            <w:r w:rsidRPr="00C20E2C">
              <w:rPr>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C20E2C">
                <w:rPr>
                  <w:rStyle w:val="affffff3"/>
                  <w:sz w:val="24"/>
                  <w:szCs w:val="24"/>
                </w:rPr>
                <w:t>кодами 3.0</w:t>
              </w:r>
            </w:hyperlink>
            <w:r w:rsidRPr="00C20E2C">
              <w:rPr>
                <w:sz w:val="24"/>
                <w:szCs w:val="24"/>
              </w:rPr>
              <w:t xml:space="preserve">, </w:t>
            </w:r>
            <w:hyperlink w:anchor="sub_1040" w:history="1">
              <w:r w:rsidRPr="00C20E2C">
                <w:rPr>
                  <w:rStyle w:val="affffff3"/>
                  <w:sz w:val="24"/>
                  <w:szCs w:val="24"/>
                </w:rPr>
                <w:t>4.0</w:t>
              </w:r>
            </w:hyperlink>
            <w:r w:rsidRPr="00C20E2C">
              <w:rPr>
                <w:sz w:val="24"/>
                <w:szCs w:val="24"/>
              </w:rPr>
              <w:t>, а также для стоянки и хранения транспортных средств общего пользования, в том числе в депо</w:t>
            </w:r>
          </w:p>
        </w:tc>
        <w:tc>
          <w:tcPr>
            <w:tcW w:w="1020" w:type="dxa"/>
          </w:tcPr>
          <w:p w:rsidR="00AD1DAB" w:rsidRPr="00C20E2C" w:rsidRDefault="00AD1DAB" w:rsidP="00D0210F">
            <w:pPr>
              <w:pStyle w:val="affffff8"/>
              <w:ind w:firstLine="0"/>
              <w:jc w:val="center"/>
              <w:rPr>
                <w:sz w:val="24"/>
                <w:szCs w:val="24"/>
              </w:rPr>
            </w:pPr>
            <w:r w:rsidRPr="00C20E2C">
              <w:rPr>
                <w:sz w:val="24"/>
                <w:szCs w:val="24"/>
              </w:rPr>
              <w:t>4.9</w:t>
            </w:r>
          </w:p>
        </w:tc>
        <w:tc>
          <w:tcPr>
            <w:tcW w:w="2835" w:type="dxa"/>
          </w:tcPr>
          <w:p w:rsidR="00AD1DAB" w:rsidRPr="00C20E2C" w:rsidRDefault="00AD1DAB" w:rsidP="00D0210F">
            <w:pPr>
              <w:ind w:firstLine="0"/>
              <w:rPr>
                <w:sz w:val="24"/>
                <w:szCs w:val="24"/>
              </w:rPr>
            </w:pPr>
            <w:r w:rsidRPr="00C20E2C">
              <w:rPr>
                <w:sz w:val="24"/>
                <w:szCs w:val="24"/>
              </w:rPr>
              <w:t>Стоянка (парковка)</w:t>
            </w:r>
          </w:p>
        </w:tc>
        <w:tc>
          <w:tcPr>
            <w:tcW w:w="11339" w:type="dxa"/>
          </w:tcPr>
          <w:p w:rsidR="00AD1DAB" w:rsidRPr="00C20E2C" w:rsidRDefault="00AD1DAB" w:rsidP="000C4B67">
            <w:pPr>
              <w:pStyle w:val="ab"/>
              <w:numPr>
                <w:ilvl w:val="0"/>
                <w:numId w:val="139"/>
              </w:numPr>
              <w:suppressAutoHyphens w:val="0"/>
              <w:autoSpaceDE/>
              <w:ind w:left="0" w:firstLine="0"/>
              <w:rPr>
                <w:sz w:val="24"/>
                <w:szCs w:val="24"/>
              </w:rPr>
            </w:pPr>
            <w:r w:rsidRPr="00C20E2C">
              <w:rPr>
                <w:sz w:val="24"/>
                <w:szCs w:val="24"/>
              </w:rPr>
              <w:t xml:space="preserve">Автостоянки для посетителей парков следует размещать за пределами его территории, но не далее </w:t>
            </w:r>
            <w:r w:rsidRPr="00C20E2C">
              <w:rPr>
                <w:b/>
                <w:sz w:val="24"/>
                <w:szCs w:val="24"/>
              </w:rPr>
              <w:t>400 м</w:t>
            </w:r>
            <w:r w:rsidRPr="00C20E2C">
              <w:rPr>
                <w:sz w:val="24"/>
                <w:szCs w:val="24"/>
              </w:rPr>
              <w:t xml:space="preserve"> от входа и проектировать из расчета не менее </w:t>
            </w:r>
            <w:r w:rsidRPr="00C20E2C">
              <w:rPr>
                <w:b/>
                <w:sz w:val="24"/>
                <w:szCs w:val="24"/>
              </w:rPr>
              <w:t>10</w:t>
            </w:r>
            <w:r w:rsidRPr="00C20E2C">
              <w:rPr>
                <w:sz w:val="24"/>
                <w:szCs w:val="24"/>
              </w:rPr>
              <w:t xml:space="preserve"> </w:t>
            </w:r>
            <w:proofErr w:type="spellStart"/>
            <w:r w:rsidRPr="00C20E2C">
              <w:rPr>
                <w:sz w:val="24"/>
                <w:szCs w:val="24"/>
              </w:rPr>
              <w:t>машино</w:t>
            </w:r>
            <w:proofErr w:type="spellEnd"/>
            <w:r w:rsidRPr="00C20E2C">
              <w:rPr>
                <w:sz w:val="24"/>
                <w:szCs w:val="24"/>
              </w:rPr>
              <w:t xml:space="preserve">-мест на </w:t>
            </w:r>
            <w:r w:rsidRPr="00C20E2C">
              <w:rPr>
                <w:b/>
                <w:sz w:val="24"/>
                <w:szCs w:val="24"/>
              </w:rPr>
              <w:t>100</w:t>
            </w:r>
            <w:r w:rsidRPr="00C20E2C">
              <w:rPr>
                <w:sz w:val="24"/>
                <w:szCs w:val="24"/>
              </w:rPr>
              <w:t xml:space="preserve"> единовременных посетителей. Размеры земельных участков автостоянок на одно место следует принимать:</w:t>
            </w:r>
          </w:p>
          <w:p w:rsidR="00AD1DAB" w:rsidRPr="00C20E2C" w:rsidRDefault="00AD1DAB" w:rsidP="00D0210F">
            <w:pPr>
              <w:pStyle w:val="ab"/>
              <w:ind w:left="0" w:firstLine="0"/>
              <w:rPr>
                <w:sz w:val="24"/>
                <w:szCs w:val="24"/>
              </w:rPr>
            </w:pPr>
            <w:r w:rsidRPr="00C20E2C">
              <w:rPr>
                <w:sz w:val="24"/>
                <w:szCs w:val="24"/>
              </w:rPr>
              <w:t xml:space="preserve">- для легковых автомобилей – </w:t>
            </w:r>
            <w:r w:rsidRPr="00C20E2C">
              <w:rPr>
                <w:b/>
                <w:sz w:val="24"/>
                <w:szCs w:val="24"/>
              </w:rPr>
              <w:t>25 м</w:t>
            </w:r>
            <w:r w:rsidRPr="00C20E2C">
              <w:rPr>
                <w:b/>
                <w:sz w:val="24"/>
                <w:szCs w:val="24"/>
                <w:vertAlign w:val="superscript"/>
              </w:rPr>
              <w:t>2</w:t>
            </w:r>
            <w:r w:rsidRPr="00C20E2C">
              <w:rPr>
                <w:sz w:val="24"/>
                <w:szCs w:val="24"/>
              </w:rPr>
              <w:t>;</w:t>
            </w:r>
          </w:p>
          <w:p w:rsidR="00AD1DAB" w:rsidRPr="00C20E2C" w:rsidRDefault="00AD1DAB" w:rsidP="00D0210F">
            <w:pPr>
              <w:pStyle w:val="ab"/>
              <w:ind w:left="0" w:firstLine="0"/>
              <w:rPr>
                <w:sz w:val="24"/>
                <w:szCs w:val="24"/>
              </w:rPr>
            </w:pPr>
            <w:r w:rsidRPr="00C20E2C">
              <w:rPr>
                <w:sz w:val="24"/>
                <w:szCs w:val="24"/>
              </w:rPr>
              <w:t xml:space="preserve">- автобусов – </w:t>
            </w:r>
            <w:r w:rsidRPr="00C20E2C">
              <w:rPr>
                <w:b/>
                <w:sz w:val="24"/>
                <w:szCs w:val="24"/>
              </w:rPr>
              <w:t>40 м</w:t>
            </w:r>
            <w:r w:rsidRPr="00C20E2C">
              <w:rPr>
                <w:b/>
                <w:sz w:val="24"/>
                <w:szCs w:val="24"/>
                <w:vertAlign w:val="superscript"/>
              </w:rPr>
              <w:t>2</w:t>
            </w:r>
            <w:r w:rsidRPr="00C20E2C">
              <w:rPr>
                <w:sz w:val="24"/>
                <w:szCs w:val="24"/>
              </w:rPr>
              <w:t>;</w:t>
            </w:r>
          </w:p>
          <w:p w:rsidR="00AD1DAB" w:rsidRPr="00C20E2C" w:rsidRDefault="00AD1DAB" w:rsidP="00D0210F">
            <w:pPr>
              <w:pStyle w:val="ab"/>
              <w:ind w:left="0" w:firstLine="0"/>
              <w:rPr>
                <w:sz w:val="24"/>
                <w:szCs w:val="24"/>
              </w:rPr>
            </w:pPr>
            <w:r w:rsidRPr="00C20E2C">
              <w:rPr>
                <w:sz w:val="24"/>
                <w:szCs w:val="24"/>
              </w:rPr>
              <w:t xml:space="preserve">- для велосипедов – </w:t>
            </w:r>
            <w:r w:rsidRPr="00C20E2C">
              <w:rPr>
                <w:b/>
                <w:sz w:val="24"/>
                <w:szCs w:val="24"/>
              </w:rPr>
              <w:t>0,9 м</w:t>
            </w:r>
            <w:r w:rsidRPr="00C20E2C">
              <w:rPr>
                <w:b/>
                <w:sz w:val="24"/>
                <w:szCs w:val="24"/>
                <w:vertAlign w:val="superscript"/>
              </w:rPr>
              <w:t>2</w:t>
            </w:r>
            <w:r w:rsidRPr="00C20E2C">
              <w:rPr>
                <w:sz w:val="24"/>
                <w:szCs w:val="24"/>
              </w:rPr>
              <w:t xml:space="preserve">. </w:t>
            </w:r>
          </w:p>
          <w:p w:rsidR="00AD1DAB" w:rsidRPr="00C20E2C" w:rsidRDefault="00AD1DAB" w:rsidP="000C4B67">
            <w:pPr>
              <w:numPr>
                <w:ilvl w:val="0"/>
                <w:numId w:val="139"/>
              </w:numPr>
              <w:suppressAutoHyphens w:val="0"/>
              <w:autoSpaceDE/>
              <w:ind w:left="0" w:firstLine="0"/>
              <w:rPr>
                <w:sz w:val="24"/>
                <w:szCs w:val="24"/>
              </w:rPr>
            </w:pPr>
            <w:r w:rsidRPr="00C20E2C">
              <w:rPr>
                <w:sz w:val="24"/>
                <w:szCs w:val="24"/>
              </w:rPr>
              <w:t>В указанные размеры не входит площадь подъездов и разделительных полос зеленых насаждений.</w:t>
            </w:r>
          </w:p>
          <w:p w:rsidR="00AD1DAB" w:rsidRPr="00C20E2C" w:rsidRDefault="00AD1DAB" w:rsidP="000C4B67">
            <w:pPr>
              <w:numPr>
                <w:ilvl w:val="0"/>
                <w:numId w:val="139"/>
              </w:numPr>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AD1DAB" w:rsidRPr="00C20E2C" w:rsidRDefault="00AD1DAB" w:rsidP="000C4B67">
            <w:pPr>
              <w:numPr>
                <w:ilvl w:val="0"/>
                <w:numId w:val="139"/>
              </w:numPr>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AD1DAB" w:rsidRPr="00C20E2C" w:rsidRDefault="00AD1DAB" w:rsidP="000C4B67">
            <w:pPr>
              <w:numPr>
                <w:ilvl w:val="0"/>
                <w:numId w:val="139"/>
              </w:numPr>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AD1DAB" w:rsidRPr="00C20E2C" w:rsidRDefault="00AD1DAB" w:rsidP="000C4B67">
            <w:pPr>
              <w:numPr>
                <w:ilvl w:val="0"/>
                <w:numId w:val="139"/>
              </w:numPr>
              <w:suppressAutoHyphens w:val="0"/>
              <w:autoSpaceDE/>
              <w:ind w:left="0" w:firstLine="0"/>
              <w:rPr>
                <w:sz w:val="24"/>
                <w:szCs w:val="24"/>
              </w:rPr>
            </w:pPr>
            <w:r w:rsidRPr="00C20E2C">
              <w:rPr>
                <w:iCs/>
                <w:sz w:val="24"/>
                <w:szCs w:val="24"/>
              </w:rPr>
              <w:t>Максимальный процент застройки –</w:t>
            </w:r>
            <w:r w:rsidRPr="00C20E2C">
              <w:rPr>
                <w:sz w:val="24"/>
                <w:szCs w:val="24"/>
              </w:rPr>
              <w:t xml:space="preserve"> </w:t>
            </w:r>
            <w:r w:rsidRPr="00C20E2C">
              <w:rPr>
                <w:b/>
                <w:sz w:val="24"/>
                <w:szCs w:val="24"/>
              </w:rPr>
              <w:t>0%.</w:t>
            </w:r>
          </w:p>
        </w:tc>
      </w:tr>
    </w:tbl>
    <w:p w:rsidR="00A96457" w:rsidRPr="00C20E2C" w:rsidRDefault="00A96457" w:rsidP="00BD715D">
      <w:pPr>
        <w:rPr>
          <w:b/>
          <w:sz w:val="24"/>
          <w:szCs w:val="24"/>
        </w:rPr>
      </w:pPr>
    </w:p>
    <w:p w:rsidR="0062473F" w:rsidRPr="00C20E2C" w:rsidRDefault="0062473F" w:rsidP="001D7A2B">
      <w:pPr>
        <w:pStyle w:val="40"/>
        <w:numPr>
          <w:ilvl w:val="0"/>
          <w:numId w:val="6"/>
        </w:numPr>
      </w:pPr>
      <w:bookmarkStart w:id="130" w:name="_Toc24032138"/>
      <w:r w:rsidRPr="00C20E2C">
        <w:t>Р</w:t>
      </w:r>
      <w:r w:rsidR="00BD4824" w:rsidRPr="00C20E2C">
        <w:t>-2</w:t>
      </w:r>
      <w:r w:rsidRPr="00C20E2C">
        <w:t xml:space="preserve"> – </w:t>
      </w:r>
      <w:r w:rsidR="00D0210F" w:rsidRPr="00C20E2C">
        <w:t>Зона лесов</w:t>
      </w:r>
      <w:r w:rsidRPr="00C20E2C">
        <w:t>.</w:t>
      </w:r>
    </w:p>
    <w:p w:rsidR="00D0210F" w:rsidRPr="00C20E2C" w:rsidRDefault="00D0210F" w:rsidP="00D0210F">
      <w:pPr>
        <w:rPr>
          <w:sz w:val="24"/>
          <w:szCs w:val="24"/>
        </w:rPr>
      </w:pPr>
      <w:r w:rsidRPr="00C20E2C">
        <w:rPr>
          <w:sz w:val="24"/>
          <w:szCs w:val="24"/>
        </w:rPr>
        <w:t>Территориальная зона выделена для обеспечения правовых условий градостроительной деятельности на территориях, отнесенных к городским лесам.</w:t>
      </w:r>
    </w:p>
    <w:p w:rsidR="00BD19C7" w:rsidRPr="00C20E2C" w:rsidRDefault="00D0210F" w:rsidP="00D0210F">
      <w:pPr>
        <w:rPr>
          <w:sz w:val="24"/>
          <w:szCs w:val="24"/>
        </w:rPr>
      </w:pPr>
      <w:r w:rsidRPr="00C20E2C">
        <w:rPr>
          <w:sz w:val="24"/>
          <w:szCs w:val="24"/>
        </w:rPr>
        <w:t>К городским лесам относятся леса, расположенные на землях населенных пунктов</w:t>
      </w:r>
    </w:p>
    <w:tbl>
      <w:tblPr>
        <w:tblW w:w="2199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3969"/>
        <w:gridCol w:w="1020"/>
        <w:gridCol w:w="2835"/>
        <w:gridCol w:w="11339"/>
      </w:tblGrid>
      <w:tr w:rsidR="00D0210F" w:rsidRPr="00C20E2C" w:rsidTr="00AD1DAB">
        <w:trPr>
          <w:trHeight w:val="20"/>
          <w:tblHeader/>
        </w:trPr>
        <w:tc>
          <w:tcPr>
            <w:tcW w:w="2835" w:type="dxa"/>
            <w:vAlign w:val="center"/>
          </w:tcPr>
          <w:p w:rsidR="00D0210F" w:rsidRPr="00C20E2C" w:rsidRDefault="00D0210F" w:rsidP="00D0210F">
            <w:pPr>
              <w:ind w:firstLine="0"/>
              <w:jc w:val="center"/>
              <w:rPr>
                <w:b/>
                <w:sz w:val="24"/>
                <w:szCs w:val="24"/>
              </w:rPr>
            </w:pPr>
            <w:r w:rsidRPr="00C20E2C">
              <w:rPr>
                <w:b/>
                <w:sz w:val="24"/>
                <w:szCs w:val="24"/>
              </w:rPr>
              <w:t>Наименование вида разрешенного использования</w:t>
            </w:r>
          </w:p>
        </w:tc>
        <w:tc>
          <w:tcPr>
            <w:tcW w:w="3969" w:type="dxa"/>
            <w:vAlign w:val="center"/>
          </w:tcPr>
          <w:p w:rsidR="00D0210F" w:rsidRPr="00C20E2C" w:rsidRDefault="00D0210F" w:rsidP="00D0210F">
            <w:pPr>
              <w:ind w:firstLine="0"/>
              <w:jc w:val="center"/>
              <w:rPr>
                <w:b/>
                <w:sz w:val="24"/>
                <w:szCs w:val="24"/>
              </w:rPr>
            </w:pPr>
            <w:r w:rsidRPr="00C20E2C">
              <w:rPr>
                <w:b/>
                <w:sz w:val="24"/>
                <w:szCs w:val="24"/>
              </w:rPr>
              <w:t>Описание вида разрешенного использования</w:t>
            </w:r>
          </w:p>
        </w:tc>
        <w:tc>
          <w:tcPr>
            <w:tcW w:w="1020" w:type="dxa"/>
            <w:vAlign w:val="center"/>
          </w:tcPr>
          <w:p w:rsidR="00D0210F" w:rsidRPr="00C20E2C" w:rsidRDefault="00D0210F" w:rsidP="00D0210F">
            <w:pPr>
              <w:ind w:firstLine="0"/>
              <w:jc w:val="center"/>
              <w:rPr>
                <w:b/>
                <w:sz w:val="24"/>
                <w:szCs w:val="24"/>
              </w:rPr>
            </w:pPr>
            <w:r w:rsidRPr="00C20E2C">
              <w:rPr>
                <w:b/>
                <w:sz w:val="24"/>
                <w:szCs w:val="24"/>
              </w:rPr>
              <w:t>Код</w:t>
            </w:r>
          </w:p>
        </w:tc>
        <w:tc>
          <w:tcPr>
            <w:tcW w:w="2835" w:type="dxa"/>
            <w:vAlign w:val="center"/>
          </w:tcPr>
          <w:p w:rsidR="00D0210F" w:rsidRPr="00C20E2C" w:rsidRDefault="00D0210F" w:rsidP="00D0210F">
            <w:pPr>
              <w:ind w:firstLine="0"/>
              <w:jc w:val="center"/>
              <w:rPr>
                <w:b/>
                <w:sz w:val="24"/>
                <w:szCs w:val="24"/>
              </w:rPr>
            </w:pPr>
            <w:r w:rsidRPr="00C20E2C">
              <w:rPr>
                <w:b/>
                <w:sz w:val="24"/>
                <w:szCs w:val="24"/>
              </w:rPr>
              <w:t>Размещаемые объекты</w:t>
            </w:r>
          </w:p>
        </w:tc>
        <w:tc>
          <w:tcPr>
            <w:tcW w:w="11339" w:type="dxa"/>
            <w:vAlign w:val="center"/>
          </w:tcPr>
          <w:p w:rsidR="00D0210F" w:rsidRPr="00C20E2C" w:rsidRDefault="00D0210F" w:rsidP="00D0210F">
            <w:pPr>
              <w:ind w:firstLine="0"/>
              <w:jc w:val="center"/>
              <w:rPr>
                <w:b/>
                <w:sz w:val="24"/>
                <w:szCs w:val="24"/>
              </w:rPr>
            </w:pPr>
            <w:r w:rsidRPr="00C20E2C">
              <w:rPr>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1DAB" w:rsidRPr="00C20E2C" w:rsidTr="00143279">
        <w:trPr>
          <w:trHeight w:val="20"/>
        </w:trPr>
        <w:tc>
          <w:tcPr>
            <w:tcW w:w="21998" w:type="dxa"/>
            <w:gridSpan w:val="5"/>
          </w:tcPr>
          <w:p w:rsidR="00AD1DAB" w:rsidRPr="00C20E2C" w:rsidRDefault="00AD1DAB" w:rsidP="00143279">
            <w:pPr>
              <w:pStyle w:val="affffffc"/>
            </w:pPr>
            <w:r w:rsidRPr="00C20E2C">
              <w:t>Основные виды разрешённого использования</w:t>
            </w:r>
          </w:p>
        </w:tc>
      </w:tr>
      <w:tr w:rsidR="00AD1DAB" w:rsidRPr="00C20E2C" w:rsidTr="00AD1DAB">
        <w:trPr>
          <w:trHeight w:val="20"/>
        </w:trPr>
        <w:tc>
          <w:tcPr>
            <w:tcW w:w="2835" w:type="dxa"/>
          </w:tcPr>
          <w:p w:rsidR="00AD1DAB" w:rsidRPr="00C20E2C" w:rsidRDefault="00AD1DAB" w:rsidP="00D0210F">
            <w:pPr>
              <w:pStyle w:val="affffff8"/>
              <w:ind w:firstLine="0"/>
              <w:rPr>
                <w:sz w:val="24"/>
                <w:szCs w:val="24"/>
              </w:rPr>
            </w:pPr>
            <w:bookmarkStart w:id="131" w:name="sub_1091"/>
            <w:r w:rsidRPr="00C20E2C">
              <w:rPr>
                <w:sz w:val="24"/>
                <w:szCs w:val="24"/>
              </w:rPr>
              <w:t>Охрана природных территорий</w:t>
            </w:r>
            <w:bookmarkEnd w:id="131"/>
          </w:p>
        </w:tc>
        <w:tc>
          <w:tcPr>
            <w:tcW w:w="3969" w:type="dxa"/>
          </w:tcPr>
          <w:p w:rsidR="00AD1DAB" w:rsidRPr="00C20E2C" w:rsidRDefault="00AD1DAB" w:rsidP="00D0210F">
            <w:pPr>
              <w:pStyle w:val="affffff8"/>
              <w:ind w:firstLine="0"/>
              <w:rPr>
                <w:sz w:val="24"/>
                <w:szCs w:val="24"/>
              </w:rPr>
            </w:pPr>
            <w:r w:rsidRPr="00C20E2C">
              <w:rPr>
                <w:sz w:val="24"/>
                <w:szCs w:val="24"/>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020" w:type="dxa"/>
          </w:tcPr>
          <w:p w:rsidR="00AD1DAB" w:rsidRPr="00C20E2C" w:rsidRDefault="00AD1DAB" w:rsidP="00D0210F">
            <w:pPr>
              <w:pStyle w:val="affffff8"/>
              <w:ind w:firstLine="0"/>
              <w:jc w:val="center"/>
              <w:rPr>
                <w:sz w:val="24"/>
                <w:szCs w:val="24"/>
              </w:rPr>
            </w:pPr>
            <w:r w:rsidRPr="00C20E2C">
              <w:rPr>
                <w:sz w:val="24"/>
                <w:szCs w:val="24"/>
              </w:rPr>
              <w:t>9.1</w:t>
            </w:r>
          </w:p>
        </w:tc>
        <w:tc>
          <w:tcPr>
            <w:tcW w:w="2835" w:type="dxa"/>
          </w:tcPr>
          <w:p w:rsidR="00AD1DAB" w:rsidRPr="00C20E2C" w:rsidRDefault="00AD1DAB" w:rsidP="00D0210F">
            <w:pPr>
              <w:ind w:firstLine="0"/>
              <w:rPr>
                <w:sz w:val="24"/>
                <w:szCs w:val="24"/>
              </w:rPr>
            </w:pPr>
            <w:r w:rsidRPr="00C20E2C">
              <w:rPr>
                <w:sz w:val="24"/>
                <w:szCs w:val="24"/>
              </w:rPr>
              <w:t>Городские леса</w:t>
            </w:r>
          </w:p>
        </w:tc>
        <w:tc>
          <w:tcPr>
            <w:tcW w:w="11339" w:type="dxa"/>
          </w:tcPr>
          <w:p w:rsidR="00AD1DAB" w:rsidRPr="00C20E2C" w:rsidRDefault="00AD1DAB" w:rsidP="00D0210F">
            <w:pPr>
              <w:pStyle w:val="ab"/>
              <w:ind w:left="0" w:firstLine="0"/>
              <w:rPr>
                <w:sz w:val="24"/>
                <w:szCs w:val="24"/>
              </w:rPr>
            </w:pPr>
            <w:r w:rsidRPr="00C20E2C">
              <w:rPr>
                <w:sz w:val="24"/>
                <w:szCs w:val="24"/>
              </w:rPr>
              <w:t>Пешеходные тропы:</w:t>
            </w:r>
          </w:p>
          <w:p w:rsidR="00AD1DAB" w:rsidRPr="00C20E2C" w:rsidRDefault="00AD1DAB" w:rsidP="000C4B67">
            <w:pPr>
              <w:pStyle w:val="ab"/>
              <w:widowControl/>
              <w:numPr>
                <w:ilvl w:val="0"/>
                <w:numId w:val="144"/>
              </w:numPr>
              <w:suppressAutoHyphens w:val="0"/>
              <w:autoSpaceDE/>
              <w:ind w:left="0" w:firstLine="0"/>
              <w:contextualSpacing w:val="0"/>
              <w:rPr>
                <w:sz w:val="24"/>
                <w:szCs w:val="24"/>
              </w:rPr>
            </w:pPr>
            <w:r w:rsidRPr="00C20E2C">
              <w:rPr>
                <w:sz w:val="24"/>
                <w:szCs w:val="24"/>
              </w:rPr>
              <w:t>Прогулочная пешеходная сеть с естественным характером ландшафта.</w:t>
            </w:r>
          </w:p>
          <w:p w:rsidR="00AD1DAB" w:rsidRPr="00C20E2C" w:rsidRDefault="00AD1DAB" w:rsidP="000C4B67">
            <w:pPr>
              <w:pStyle w:val="ab"/>
              <w:widowControl/>
              <w:numPr>
                <w:ilvl w:val="0"/>
                <w:numId w:val="144"/>
              </w:numPr>
              <w:suppressAutoHyphens w:val="0"/>
              <w:autoSpaceDE/>
              <w:ind w:left="0" w:firstLine="0"/>
              <w:contextualSpacing w:val="0"/>
              <w:rPr>
                <w:sz w:val="24"/>
                <w:szCs w:val="24"/>
              </w:rPr>
            </w:pPr>
            <w:r w:rsidRPr="00C20E2C">
              <w:rPr>
                <w:sz w:val="24"/>
                <w:szCs w:val="24"/>
              </w:rPr>
              <w:t xml:space="preserve">Ширина пешеходной тропы </w:t>
            </w:r>
            <w:r w:rsidRPr="00C20E2C">
              <w:rPr>
                <w:b/>
                <w:sz w:val="24"/>
                <w:szCs w:val="24"/>
              </w:rPr>
              <w:t>0,75-1,0 м.</w:t>
            </w:r>
          </w:p>
          <w:p w:rsidR="00AD1DAB" w:rsidRPr="00C20E2C" w:rsidRDefault="00AD1DAB" w:rsidP="000C4B67">
            <w:pPr>
              <w:pStyle w:val="ab"/>
              <w:widowControl/>
              <w:numPr>
                <w:ilvl w:val="0"/>
                <w:numId w:val="144"/>
              </w:numPr>
              <w:tabs>
                <w:tab w:val="left" w:pos="429"/>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AD1DAB" w:rsidRPr="00C20E2C" w:rsidRDefault="00AD1DAB" w:rsidP="000C4B67">
            <w:pPr>
              <w:pStyle w:val="ab"/>
              <w:widowControl/>
              <w:numPr>
                <w:ilvl w:val="0"/>
                <w:numId w:val="144"/>
              </w:numPr>
              <w:tabs>
                <w:tab w:val="left" w:pos="429"/>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AD1DAB" w:rsidRPr="00C20E2C" w:rsidRDefault="00AD1DAB" w:rsidP="000C4B67">
            <w:pPr>
              <w:pStyle w:val="ab"/>
              <w:widowControl/>
              <w:numPr>
                <w:ilvl w:val="0"/>
                <w:numId w:val="144"/>
              </w:numPr>
              <w:tabs>
                <w:tab w:val="left" w:pos="429"/>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AD1DAB" w:rsidRPr="00C20E2C" w:rsidRDefault="00AD1DAB" w:rsidP="000C4B67">
            <w:pPr>
              <w:pStyle w:val="ab"/>
              <w:widowControl/>
              <w:numPr>
                <w:ilvl w:val="0"/>
                <w:numId w:val="144"/>
              </w:numPr>
              <w:suppressAutoHyphens w:val="0"/>
              <w:autoSpaceDE/>
              <w:ind w:left="0" w:firstLine="0"/>
              <w:contextualSpacing w:val="0"/>
              <w:rPr>
                <w:sz w:val="24"/>
                <w:szCs w:val="24"/>
              </w:rPr>
            </w:pPr>
            <w:r w:rsidRPr="00C20E2C">
              <w:rPr>
                <w:iCs/>
                <w:sz w:val="24"/>
                <w:szCs w:val="24"/>
              </w:rPr>
              <w:t>Максимальный процент застройки</w:t>
            </w:r>
            <w:r w:rsidRPr="00C20E2C">
              <w:rPr>
                <w:sz w:val="24"/>
                <w:szCs w:val="24"/>
              </w:rPr>
              <w:t xml:space="preserve"> – </w:t>
            </w:r>
            <w:r w:rsidRPr="00C20E2C">
              <w:rPr>
                <w:b/>
                <w:sz w:val="24"/>
                <w:szCs w:val="24"/>
              </w:rPr>
              <w:t>0%.</w:t>
            </w:r>
          </w:p>
        </w:tc>
      </w:tr>
      <w:tr w:rsidR="00AD1DAB" w:rsidRPr="00C20E2C" w:rsidTr="00AD1DAB">
        <w:trPr>
          <w:trHeight w:val="20"/>
        </w:trPr>
        <w:tc>
          <w:tcPr>
            <w:tcW w:w="2835" w:type="dxa"/>
          </w:tcPr>
          <w:p w:rsidR="00AD1DAB" w:rsidRPr="00C20E2C" w:rsidRDefault="00AD1DAB" w:rsidP="00D0210F">
            <w:pPr>
              <w:pStyle w:val="affffff8"/>
              <w:ind w:firstLine="0"/>
              <w:rPr>
                <w:sz w:val="24"/>
                <w:szCs w:val="24"/>
              </w:rPr>
            </w:pPr>
            <w:r w:rsidRPr="00C20E2C">
              <w:rPr>
                <w:sz w:val="24"/>
                <w:szCs w:val="24"/>
              </w:rPr>
              <w:t>Коммунальное обслуживание</w:t>
            </w:r>
          </w:p>
        </w:tc>
        <w:tc>
          <w:tcPr>
            <w:tcW w:w="3969" w:type="dxa"/>
          </w:tcPr>
          <w:p w:rsidR="00AD1DAB" w:rsidRPr="00C20E2C" w:rsidRDefault="00AD1DAB" w:rsidP="00D0210F">
            <w:pPr>
              <w:pStyle w:val="affffff8"/>
              <w:ind w:firstLine="0"/>
              <w:rPr>
                <w:sz w:val="24"/>
                <w:szCs w:val="24"/>
              </w:rPr>
            </w:pPr>
            <w:r w:rsidRPr="00C20E2C">
              <w:rPr>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C20E2C">
                <w:rPr>
                  <w:rStyle w:val="affffff3"/>
                  <w:sz w:val="24"/>
                  <w:szCs w:val="24"/>
                </w:rPr>
                <w:t>кодами 3.1.1-3.1.2</w:t>
              </w:r>
            </w:hyperlink>
          </w:p>
        </w:tc>
        <w:tc>
          <w:tcPr>
            <w:tcW w:w="1020" w:type="dxa"/>
          </w:tcPr>
          <w:p w:rsidR="00AD1DAB" w:rsidRPr="00C20E2C" w:rsidRDefault="00AD1DAB" w:rsidP="00D0210F">
            <w:pPr>
              <w:pStyle w:val="affffff8"/>
              <w:ind w:firstLine="0"/>
              <w:jc w:val="center"/>
              <w:rPr>
                <w:sz w:val="24"/>
                <w:szCs w:val="24"/>
              </w:rPr>
            </w:pPr>
            <w:r w:rsidRPr="00C20E2C">
              <w:rPr>
                <w:sz w:val="24"/>
                <w:szCs w:val="24"/>
              </w:rPr>
              <w:t>3.1</w:t>
            </w:r>
          </w:p>
        </w:tc>
        <w:tc>
          <w:tcPr>
            <w:tcW w:w="2835" w:type="dxa"/>
          </w:tcPr>
          <w:p w:rsidR="00AD1DAB" w:rsidRPr="00C20E2C" w:rsidRDefault="00AD1DAB" w:rsidP="00D0210F">
            <w:pPr>
              <w:ind w:firstLine="0"/>
              <w:rPr>
                <w:sz w:val="24"/>
                <w:szCs w:val="24"/>
              </w:rPr>
            </w:pPr>
            <w:r w:rsidRPr="00C20E2C">
              <w:rPr>
                <w:sz w:val="24"/>
                <w:szCs w:val="24"/>
              </w:rPr>
              <w:t>Объекты инженерно-технического обеспечения, необходимые для обслуживания территориальной зоны (в том числе линейные инженерные объекты)</w:t>
            </w:r>
          </w:p>
          <w:p w:rsidR="00AD1DAB" w:rsidRPr="00C20E2C" w:rsidRDefault="00AD1DAB" w:rsidP="00D0210F">
            <w:pPr>
              <w:ind w:firstLine="0"/>
              <w:rPr>
                <w:sz w:val="24"/>
                <w:szCs w:val="24"/>
              </w:rPr>
            </w:pPr>
          </w:p>
        </w:tc>
        <w:tc>
          <w:tcPr>
            <w:tcW w:w="11339" w:type="dxa"/>
          </w:tcPr>
          <w:p w:rsidR="00AD1DAB" w:rsidRPr="00C20E2C" w:rsidRDefault="00AD1DAB" w:rsidP="000C4B67">
            <w:pPr>
              <w:widowControl/>
              <w:numPr>
                <w:ilvl w:val="0"/>
                <w:numId w:val="146"/>
              </w:numPr>
              <w:suppressAutoHyphens w:val="0"/>
              <w:autoSpaceDE/>
              <w:ind w:left="0" w:firstLine="0"/>
              <w:rPr>
                <w:sz w:val="24"/>
                <w:szCs w:val="24"/>
              </w:rPr>
            </w:pPr>
            <w:r w:rsidRPr="00C20E2C">
              <w:rPr>
                <w:sz w:val="24"/>
                <w:szCs w:val="24"/>
              </w:rPr>
              <w:t>Объекты капитального строительства в целях обеспечения населения и организаций коммунальными услугами:</w:t>
            </w:r>
          </w:p>
          <w:p w:rsidR="00AD1DAB" w:rsidRPr="00C20E2C" w:rsidRDefault="00AD1DAB" w:rsidP="00D0210F">
            <w:pPr>
              <w:ind w:firstLine="0"/>
              <w:rPr>
                <w:sz w:val="24"/>
                <w:szCs w:val="24"/>
              </w:rPr>
            </w:pPr>
            <w:r w:rsidRPr="00C20E2C">
              <w:rPr>
                <w:sz w:val="24"/>
                <w:szCs w:val="24"/>
              </w:rPr>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AD1DAB" w:rsidRPr="00C20E2C" w:rsidRDefault="00AD1DAB" w:rsidP="000C4B67">
            <w:pPr>
              <w:pStyle w:val="ab"/>
              <w:widowControl/>
              <w:numPr>
                <w:ilvl w:val="0"/>
                <w:numId w:val="146"/>
              </w:numPr>
              <w:tabs>
                <w:tab w:val="left" w:pos="429"/>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AD1DAB" w:rsidRPr="00C20E2C" w:rsidRDefault="00AD1DAB" w:rsidP="000C4B67">
            <w:pPr>
              <w:pStyle w:val="ab"/>
              <w:widowControl/>
              <w:numPr>
                <w:ilvl w:val="0"/>
                <w:numId w:val="146"/>
              </w:numPr>
              <w:tabs>
                <w:tab w:val="left" w:pos="429"/>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AD1DAB" w:rsidRPr="00C20E2C" w:rsidRDefault="00AD1DAB" w:rsidP="000C4B67">
            <w:pPr>
              <w:pStyle w:val="ab"/>
              <w:widowControl/>
              <w:numPr>
                <w:ilvl w:val="0"/>
                <w:numId w:val="146"/>
              </w:numPr>
              <w:tabs>
                <w:tab w:val="left" w:pos="429"/>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AD1DAB" w:rsidRPr="00C20E2C" w:rsidRDefault="00AD1DAB" w:rsidP="000C4B67">
            <w:pPr>
              <w:pStyle w:val="ab"/>
              <w:widowControl/>
              <w:numPr>
                <w:ilvl w:val="0"/>
                <w:numId w:val="146"/>
              </w:numPr>
              <w:tabs>
                <w:tab w:val="left" w:pos="429"/>
              </w:tabs>
              <w:suppressAutoHyphens w:val="0"/>
              <w:autoSpaceDE/>
              <w:ind w:left="0" w:firstLine="0"/>
              <w:rPr>
                <w:sz w:val="24"/>
                <w:szCs w:val="24"/>
              </w:rPr>
            </w:pPr>
            <w:r w:rsidRPr="00C20E2C">
              <w:rPr>
                <w:iCs/>
                <w:sz w:val="24"/>
                <w:szCs w:val="24"/>
              </w:rPr>
              <w:t>Максимальный процент застройки –</w:t>
            </w:r>
            <w:r w:rsidRPr="00C20E2C">
              <w:rPr>
                <w:sz w:val="24"/>
                <w:szCs w:val="24"/>
              </w:rPr>
              <w:t xml:space="preserve"> </w:t>
            </w:r>
            <w:r w:rsidRPr="00C20E2C">
              <w:rPr>
                <w:b/>
                <w:sz w:val="24"/>
                <w:szCs w:val="24"/>
              </w:rPr>
              <w:t>80%.</w:t>
            </w:r>
          </w:p>
        </w:tc>
      </w:tr>
      <w:tr w:rsidR="00AD1DAB" w:rsidRPr="00C20E2C" w:rsidTr="00AD1DAB">
        <w:trPr>
          <w:trHeight w:val="20"/>
        </w:trPr>
        <w:tc>
          <w:tcPr>
            <w:tcW w:w="2835" w:type="dxa"/>
          </w:tcPr>
          <w:p w:rsidR="00AD1DAB" w:rsidRPr="00C20E2C" w:rsidRDefault="00AD1DAB" w:rsidP="00D0210F">
            <w:pPr>
              <w:pStyle w:val="affffff8"/>
              <w:ind w:firstLine="0"/>
              <w:rPr>
                <w:sz w:val="24"/>
                <w:szCs w:val="24"/>
              </w:rPr>
            </w:pPr>
            <w:bookmarkStart w:id="132" w:name="sub_1068"/>
            <w:r w:rsidRPr="00C20E2C">
              <w:rPr>
                <w:sz w:val="24"/>
                <w:szCs w:val="24"/>
              </w:rPr>
              <w:t>Связь</w:t>
            </w:r>
            <w:bookmarkEnd w:id="132"/>
          </w:p>
        </w:tc>
        <w:tc>
          <w:tcPr>
            <w:tcW w:w="3969" w:type="dxa"/>
          </w:tcPr>
          <w:p w:rsidR="00AD1DAB" w:rsidRPr="00C20E2C" w:rsidRDefault="00AD1DAB" w:rsidP="00D0210F">
            <w:pPr>
              <w:pStyle w:val="affffff8"/>
              <w:ind w:firstLine="0"/>
              <w:rPr>
                <w:sz w:val="24"/>
                <w:szCs w:val="24"/>
              </w:rPr>
            </w:pPr>
            <w:r w:rsidRPr="00C20E2C">
              <w:rPr>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C20E2C">
                <w:rPr>
                  <w:rStyle w:val="affffff3"/>
                  <w:sz w:val="24"/>
                  <w:szCs w:val="24"/>
                </w:rPr>
                <w:t>кодами 3.1.1</w:t>
              </w:r>
            </w:hyperlink>
            <w:r w:rsidRPr="00C20E2C">
              <w:rPr>
                <w:sz w:val="24"/>
                <w:szCs w:val="24"/>
              </w:rPr>
              <w:t xml:space="preserve">, </w:t>
            </w:r>
            <w:hyperlink w:anchor="sub_1323" w:history="1">
              <w:r w:rsidRPr="00C20E2C">
                <w:rPr>
                  <w:rStyle w:val="affffff3"/>
                  <w:sz w:val="24"/>
                  <w:szCs w:val="24"/>
                </w:rPr>
                <w:t>3.2.3</w:t>
              </w:r>
            </w:hyperlink>
          </w:p>
        </w:tc>
        <w:tc>
          <w:tcPr>
            <w:tcW w:w="1020" w:type="dxa"/>
          </w:tcPr>
          <w:p w:rsidR="00AD1DAB" w:rsidRPr="00C20E2C" w:rsidRDefault="00AD1DAB" w:rsidP="00D0210F">
            <w:pPr>
              <w:pStyle w:val="affffff8"/>
              <w:ind w:firstLine="0"/>
              <w:jc w:val="center"/>
              <w:rPr>
                <w:sz w:val="24"/>
                <w:szCs w:val="24"/>
              </w:rPr>
            </w:pPr>
            <w:r w:rsidRPr="00C20E2C">
              <w:rPr>
                <w:sz w:val="24"/>
                <w:szCs w:val="24"/>
              </w:rPr>
              <w:t>6.8</w:t>
            </w:r>
          </w:p>
        </w:tc>
        <w:tc>
          <w:tcPr>
            <w:tcW w:w="2835" w:type="dxa"/>
          </w:tcPr>
          <w:p w:rsidR="00AD1DAB" w:rsidRPr="00C20E2C" w:rsidRDefault="00AD1DAB" w:rsidP="00D0210F">
            <w:pPr>
              <w:ind w:firstLine="0"/>
              <w:rPr>
                <w:sz w:val="24"/>
                <w:szCs w:val="24"/>
              </w:rPr>
            </w:pPr>
            <w:r w:rsidRPr="00C20E2C">
              <w:rPr>
                <w:sz w:val="24"/>
                <w:szCs w:val="24"/>
              </w:rPr>
              <w:t>Объекты радиовещания, телевидения</w:t>
            </w:r>
          </w:p>
        </w:tc>
        <w:tc>
          <w:tcPr>
            <w:tcW w:w="11339" w:type="dxa"/>
          </w:tcPr>
          <w:p w:rsidR="00AD1DAB" w:rsidRPr="00C20E2C" w:rsidRDefault="00AD1DAB" w:rsidP="000C4B67">
            <w:pPr>
              <w:pStyle w:val="ab"/>
              <w:widowControl/>
              <w:numPr>
                <w:ilvl w:val="0"/>
                <w:numId w:val="145"/>
              </w:numPr>
              <w:suppressAutoHyphens w:val="0"/>
              <w:autoSpaceDE/>
              <w:ind w:left="0" w:firstLine="0"/>
              <w:rPr>
                <w:sz w:val="24"/>
                <w:szCs w:val="24"/>
              </w:rPr>
            </w:pPr>
            <w:r w:rsidRPr="00C20E2C">
              <w:rPr>
                <w:sz w:val="24"/>
                <w:szCs w:val="24"/>
              </w:rPr>
              <w:t>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инфраструктура спутниковой связи и телерадиовещания.</w:t>
            </w:r>
          </w:p>
          <w:p w:rsidR="00AD1DAB" w:rsidRPr="00C20E2C" w:rsidRDefault="00AD1DAB" w:rsidP="000C4B67">
            <w:pPr>
              <w:pStyle w:val="ab"/>
              <w:widowControl/>
              <w:numPr>
                <w:ilvl w:val="0"/>
                <w:numId w:val="145"/>
              </w:numPr>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AD1DAB" w:rsidRPr="00C20E2C" w:rsidRDefault="00AD1DAB" w:rsidP="000C4B67">
            <w:pPr>
              <w:pStyle w:val="ab"/>
              <w:widowControl/>
              <w:numPr>
                <w:ilvl w:val="0"/>
                <w:numId w:val="145"/>
              </w:numPr>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AD1DAB" w:rsidRPr="00C20E2C" w:rsidRDefault="00AD1DAB" w:rsidP="000C4B67">
            <w:pPr>
              <w:pStyle w:val="ab"/>
              <w:widowControl/>
              <w:numPr>
                <w:ilvl w:val="0"/>
                <w:numId w:val="145"/>
              </w:numPr>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AD1DAB" w:rsidRPr="00C20E2C" w:rsidRDefault="00AD1DAB" w:rsidP="000C4B67">
            <w:pPr>
              <w:pStyle w:val="ab"/>
              <w:widowControl/>
              <w:numPr>
                <w:ilvl w:val="0"/>
                <w:numId w:val="145"/>
              </w:numPr>
              <w:suppressAutoHyphens w:val="0"/>
              <w:autoSpaceDE/>
              <w:ind w:left="0" w:firstLine="0"/>
              <w:rPr>
                <w:sz w:val="24"/>
                <w:szCs w:val="24"/>
              </w:rPr>
            </w:pPr>
            <w:r w:rsidRPr="00C20E2C">
              <w:rPr>
                <w:iCs/>
                <w:sz w:val="24"/>
                <w:szCs w:val="24"/>
              </w:rPr>
              <w:t>Максимальный процент застройки – не нормируется</w:t>
            </w:r>
            <w:r w:rsidRPr="00C20E2C">
              <w:rPr>
                <w:sz w:val="24"/>
                <w:szCs w:val="24"/>
              </w:rPr>
              <w:t>.</w:t>
            </w:r>
          </w:p>
        </w:tc>
      </w:tr>
      <w:tr w:rsidR="00AD1DAB" w:rsidRPr="00C20E2C" w:rsidTr="00143279">
        <w:trPr>
          <w:trHeight w:val="20"/>
        </w:trPr>
        <w:tc>
          <w:tcPr>
            <w:tcW w:w="21998" w:type="dxa"/>
            <w:gridSpan w:val="5"/>
          </w:tcPr>
          <w:p w:rsidR="00AD1DAB" w:rsidRPr="00C20E2C" w:rsidRDefault="00AD1DAB" w:rsidP="00143279">
            <w:pPr>
              <w:pStyle w:val="affffffc"/>
            </w:pPr>
            <w:r w:rsidRPr="00C20E2C">
              <w:t>Вспомогательные виды разрешённого использования - не устанавливаются</w:t>
            </w:r>
          </w:p>
        </w:tc>
      </w:tr>
      <w:tr w:rsidR="00AD1DAB" w:rsidRPr="00C20E2C" w:rsidTr="00143279">
        <w:trPr>
          <w:trHeight w:val="20"/>
        </w:trPr>
        <w:tc>
          <w:tcPr>
            <w:tcW w:w="21998" w:type="dxa"/>
            <w:gridSpan w:val="5"/>
          </w:tcPr>
          <w:p w:rsidR="00AD1DAB" w:rsidRPr="00C20E2C" w:rsidRDefault="00AD1DAB" w:rsidP="00143279">
            <w:pPr>
              <w:pStyle w:val="affffffc"/>
            </w:pPr>
            <w:r w:rsidRPr="00C20E2C">
              <w:t>Условно разрешённые виды разрешённого использования</w:t>
            </w:r>
          </w:p>
        </w:tc>
      </w:tr>
      <w:tr w:rsidR="00AD1DAB" w:rsidRPr="00C20E2C" w:rsidTr="00AD1DAB">
        <w:trPr>
          <w:trHeight w:val="20"/>
        </w:trPr>
        <w:tc>
          <w:tcPr>
            <w:tcW w:w="2835" w:type="dxa"/>
          </w:tcPr>
          <w:p w:rsidR="00AD1DAB" w:rsidRPr="00C20E2C" w:rsidRDefault="00AD1DAB" w:rsidP="00D0210F">
            <w:pPr>
              <w:pStyle w:val="affffff8"/>
              <w:ind w:firstLine="0"/>
              <w:rPr>
                <w:sz w:val="24"/>
                <w:szCs w:val="24"/>
              </w:rPr>
            </w:pPr>
            <w:bookmarkStart w:id="133" w:name="sub_1093"/>
            <w:r w:rsidRPr="00C20E2C">
              <w:rPr>
                <w:sz w:val="24"/>
                <w:szCs w:val="24"/>
              </w:rPr>
              <w:t>Историко-культурная деятельность</w:t>
            </w:r>
            <w:bookmarkEnd w:id="133"/>
          </w:p>
        </w:tc>
        <w:tc>
          <w:tcPr>
            <w:tcW w:w="3969" w:type="dxa"/>
          </w:tcPr>
          <w:p w:rsidR="00AD1DAB" w:rsidRPr="00C20E2C" w:rsidRDefault="00AD1DAB" w:rsidP="00D0210F">
            <w:pPr>
              <w:pStyle w:val="affffff8"/>
              <w:ind w:firstLine="0"/>
              <w:rPr>
                <w:sz w:val="24"/>
                <w:szCs w:val="24"/>
              </w:rPr>
            </w:pPr>
            <w:r w:rsidRPr="00C20E2C">
              <w:rPr>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020" w:type="dxa"/>
          </w:tcPr>
          <w:p w:rsidR="00AD1DAB" w:rsidRPr="00C20E2C" w:rsidRDefault="00AD1DAB" w:rsidP="00D0210F">
            <w:pPr>
              <w:pStyle w:val="affffff8"/>
              <w:ind w:firstLine="0"/>
              <w:jc w:val="center"/>
              <w:rPr>
                <w:sz w:val="24"/>
                <w:szCs w:val="24"/>
              </w:rPr>
            </w:pPr>
            <w:r w:rsidRPr="00C20E2C">
              <w:rPr>
                <w:sz w:val="24"/>
                <w:szCs w:val="24"/>
              </w:rPr>
              <w:t>9.3</w:t>
            </w:r>
          </w:p>
        </w:tc>
        <w:tc>
          <w:tcPr>
            <w:tcW w:w="2835" w:type="dxa"/>
          </w:tcPr>
          <w:p w:rsidR="00AD1DAB" w:rsidRPr="00C20E2C" w:rsidRDefault="00AD1DAB" w:rsidP="00D0210F">
            <w:pPr>
              <w:ind w:firstLine="0"/>
              <w:rPr>
                <w:sz w:val="24"/>
                <w:szCs w:val="24"/>
              </w:rPr>
            </w:pPr>
            <w:r w:rsidRPr="00C20E2C">
              <w:rPr>
                <w:sz w:val="24"/>
                <w:szCs w:val="24"/>
              </w:rPr>
              <w:t>Мемориальные комплексы, монументы</w:t>
            </w:r>
          </w:p>
        </w:tc>
        <w:tc>
          <w:tcPr>
            <w:tcW w:w="11339" w:type="dxa"/>
          </w:tcPr>
          <w:p w:rsidR="00AD1DAB" w:rsidRPr="00C20E2C" w:rsidRDefault="00AD1DAB" w:rsidP="000C4B67">
            <w:pPr>
              <w:pStyle w:val="ab"/>
              <w:widowControl/>
              <w:numPr>
                <w:ilvl w:val="0"/>
                <w:numId w:val="143"/>
              </w:numPr>
              <w:tabs>
                <w:tab w:val="left" w:pos="429"/>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AD1DAB" w:rsidRPr="00C20E2C" w:rsidRDefault="00AD1DAB" w:rsidP="000C4B67">
            <w:pPr>
              <w:pStyle w:val="ab"/>
              <w:widowControl/>
              <w:numPr>
                <w:ilvl w:val="0"/>
                <w:numId w:val="143"/>
              </w:numPr>
              <w:tabs>
                <w:tab w:val="left" w:pos="429"/>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AD1DAB" w:rsidRPr="00C20E2C" w:rsidRDefault="00AD1DAB" w:rsidP="000C4B67">
            <w:pPr>
              <w:pStyle w:val="ab"/>
              <w:widowControl/>
              <w:numPr>
                <w:ilvl w:val="0"/>
                <w:numId w:val="143"/>
              </w:numPr>
              <w:tabs>
                <w:tab w:val="left" w:pos="429"/>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AD1DAB" w:rsidRPr="00C20E2C" w:rsidRDefault="00AD1DAB" w:rsidP="000C4B67">
            <w:pPr>
              <w:pStyle w:val="ab"/>
              <w:widowControl/>
              <w:numPr>
                <w:ilvl w:val="0"/>
                <w:numId w:val="143"/>
              </w:numPr>
              <w:suppressAutoHyphens w:val="0"/>
              <w:autoSpaceDE/>
              <w:ind w:left="0" w:firstLine="0"/>
              <w:rPr>
                <w:sz w:val="24"/>
                <w:szCs w:val="24"/>
              </w:rPr>
            </w:pPr>
            <w:r w:rsidRPr="00C20E2C">
              <w:rPr>
                <w:iCs/>
                <w:sz w:val="24"/>
                <w:szCs w:val="24"/>
              </w:rPr>
              <w:t>Максимальный процент застройки – не нормируется</w:t>
            </w:r>
            <w:r w:rsidRPr="00C20E2C">
              <w:rPr>
                <w:sz w:val="24"/>
                <w:szCs w:val="24"/>
              </w:rPr>
              <w:t>.</w:t>
            </w:r>
          </w:p>
        </w:tc>
      </w:tr>
    </w:tbl>
    <w:p w:rsidR="00BD4824" w:rsidRPr="00C20E2C" w:rsidRDefault="00BD4824" w:rsidP="0062473F">
      <w:pPr>
        <w:pStyle w:val="1250"/>
        <w:rPr>
          <w:sz w:val="24"/>
          <w:szCs w:val="24"/>
        </w:rPr>
      </w:pPr>
    </w:p>
    <w:p w:rsidR="002D0763" w:rsidRPr="00C20E2C" w:rsidRDefault="002D0763" w:rsidP="008C42DB">
      <w:pPr>
        <w:pStyle w:val="39"/>
      </w:pPr>
      <w:bookmarkStart w:id="134" w:name="_Toc79071014"/>
      <w:r w:rsidRPr="00C20E2C">
        <w:t xml:space="preserve">Статья </w:t>
      </w:r>
      <w:r w:rsidR="001D7A2B" w:rsidRPr="00C20E2C">
        <w:t>37</w:t>
      </w:r>
      <w:r w:rsidRPr="00C20E2C">
        <w:t>. Градостроительные регламенты. Зоны специального назначения - "С".</w:t>
      </w:r>
      <w:bookmarkEnd w:id="130"/>
      <w:bookmarkEnd w:id="134"/>
    </w:p>
    <w:p w:rsidR="002D0763" w:rsidRPr="00C20E2C" w:rsidRDefault="002D0763" w:rsidP="001D7A2B">
      <w:pPr>
        <w:pStyle w:val="40"/>
        <w:numPr>
          <w:ilvl w:val="0"/>
          <w:numId w:val="5"/>
        </w:numPr>
      </w:pPr>
      <w:r w:rsidRPr="00C20E2C">
        <w:t>С</w:t>
      </w:r>
      <w:r w:rsidR="00BD4824" w:rsidRPr="00C20E2C">
        <w:t>-</w:t>
      </w:r>
      <w:r w:rsidR="000D5131" w:rsidRPr="00C20E2C">
        <w:t>1</w:t>
      </w:r>
      <w:r w:rsidRPr="00C20E2C">
        <w:t xml:space="preserve"> - </w:t>
      </w:r>
      <w:r w:rsidR="000C4B67" w:rsidRPr="00C20E2C">
        <w:t>Зона ритуального назначения</w:t>
      </w:r>
      <w:r w:rsidRPr="00C20E2C">
        <w:t>.</w:t>
      </w:r>
    </w:p>
    <w:tbl>
      <w:tblPr>
        <w:tblW w:w="2199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3969"/>
        <w:gridCol w:w="1020"/>
        <w:gridCol w:w="2835"/>
        <w:gridCol w:w="11339"/>
      </w:tblGrid>
      <w:tr w:rsidR="000C4B67" w:rsidRPr="00C20E2C" w:rsidTr="00AD1DAB">
        <w:trPr>
          <w:trHeight w:val="20"/>
          <w:tblHeader/>
        </w:trPr>
        <w:tc>
          <w:tcPr>
            <w:tcW w:w="2835" w:type="dxa"/>
            <w:vAlign w:val="center"/>
          </w:tcPr>
          <w:p w:rsidR="000C4B67" w:rsidRPr="00C20E2C" w:rsidRDefault="000C4B67" w:rsidP="000C4B67">
            <w:pPr>
              <w:ind w:firstLine="0"/>
              <w:jc w:val="center"/>
              <w:rPr>
                <w:b/>
                <w:sz w:val="24"/>
                <w:szCs w:val="24"/>
              </w:rPr>
            </w:pPr>
            <w:r w:rsidRPr="00C20E2C">
              <w:rPr>
                <w:b/>
                <w:sz w:val="24"/>
                <w:szCs w:val="24"/>
              </w:rPr>
              <w:t>Наименование вида разрешенного использования</w:t>
            </w:r>
          </w:p>
        </w:tc>
        <w:tc>
          <w:tcPr>
            <w:tcW w:w="3969" w:type="dxa"/>
            <w:vAlign w:val="center"/>
          </w:tcPr>
          <w:p w:rsidR="000C4B67" w:rsidRPr="00C20E2C" w:rsidRDefault="000C4B67" w:rsidP="000C4B67">
            <w:pPr>
              <w:ind w:firstLine="0"/>
              <w:jc w:val="center"/>
              <w:rPr>
                <w:b/>
                <w:sz w:val="24"/>
                <w:szCs w:val="24"/>
              </w:rPr>
            </w:pPr>
            <w:r w:rsidRPr="00C20E2C">
              <w:rPr>
                <w:b/>
                <w:sz w:val="24"/>
                <w:szCs w:val="24"/>
              </w:rPr>
              <w:t>Описание вида разрешенного использования</w:t>
            </w:r>
          </w:p>
        </w:tc>
        <w:tc>
          <w:tcPr>
            <w:tcW w:w="1020" w:type="dxa"/>
            <w:vAlign w:val="center"/>
          </w:tcPr>
          <w:p w:rsidR="000C4B67" w:rsidRPr="00C20E2C" w:rsidRDefault="000C4B67" w:rsidP="000C4B67">
            <w:pPr>
              <w:ind w:firstLine="0"/>
              <w:jc w:val="center"/>
              <w:rPr>
                <w:b/>
                <w:sz w:val="24"/>
                <w:szCs w:val="24"/>
              </w:rPr>
            </w:pPr>
            <w:r w:rsidRPr="00C20E2C">
              <w:rPr>
                <w:b/>
                <w:sz w:val="24"/>
                <w:szCs w:val="24"/>
              </w:rPr>
              <w:t>Код</w:t>
            </w:r>
          </w:p>
        </w:tc>
        <w:tc>
          <w:tcPr>
            <w:tcW w:w="2835" w:type="dxa"/>
            <w:vAlign w:val="center"/>
          </w:tcPr>
          <w:p w:rsidR="000C4B67" w:rsidRPr="00C20E2C" w:rsidRDefault="000C4B67" w:rsidP="000C4B67">
            <w:pPr>
              <w:ind w:firstLine="0"/>
              <w:jc w:val="center"/>
              <w:rPr>
                <w:b/>
                <w:sz w:val="24"/>
                <w:szCs w:val="24"/>
              </w:rPr>
            </w:pPr>
            <w:r w:rsidRPr="00C20E2C">
              <w:rPr>
                <w:b/>
                <w:sz w:val="24"/>
                <w:szCs w:val="24"/>
              </w:rPr>
              <w:t>Размещаемые объекты</w:t>
            </w:r>
          </w:p>
        </w:tc>
        <w:tc>
          <w:tcPr>
            <w:tcW w:w="11339" w:type="dxa"/>
            <w:vAlign w:val="center"/>
          </w:tcPr>
          <w:p w:rsidR="000C4B67" w:rsidRPr="00C20E2C" w:rsidRDefault="000C4B67" w:rsidP="000C4B67">
            <w:pPr>
              <w:ind w:firstLine="0"/>
              <w:jc w:val="center"/>
              <w:rPr>
                <w:b/>
                <w:sz w:val="24"/>
                <w:szCs w:val="24"/>
              </w:rPr>
            </w:pPr>
            <w:r w:rsidRPr="00C20E2C">
              <w:rPr>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D1DAB" w:rsidRPr="00C20E2C" w:rsidTr="00143279">
        <w:trPr>
          <w:trHeight w:val="20"/>
        </w:trPr>
        <w:tc>
          <w:tcPr>
            <w:tcW w:w="21998" w:type="dxa"/>
            <w:gridSpan w:val="5"/>
          </w:tcPr>
          <w:p w:rsidR="00AD1DAB" w:rsidRPr="00C20E2C" w:rsidRDefault="00AD1DAB" w:rsidP="00143279">
            <w:pPr>
              <w:pStyle w:val="affffffc"/>
            </w:pPr>
            <w:r w:rsidRPr="00C20E2C">
              <w:t>Основные виды разрешённого использования</w:t>
            </w:r>
          </w:p>
        </w:tc>
      </w:tr>
      <w:tr w:rsidR="00AD1DAB" w:rsidRPr="00C20E2C" w:rsidTr="00AD1DAB">
        <w:trPr>
          <w:trHeight w:val="20"/>
        </w:trPr>
        <w:tc>
          <w:tcPr>
            <w:tcW w:w="2835" w:type="dxa"/>
          </w:tcPr>
          <w:p w:rsidR="00AD1DAB" w:rsidRPr="00C20E2C" w:rsidRDefault="00AD1DAB" w:rsidP="000C4B67">
            <w:pPr>
              <w:pStyle w:val="affffff8"/>
              <w:ind w:firstLine="0"/>
              <w:rPr>
                <w:sz w:val="24"/>
                <w:szCs w:val="24"/>
              </w:rPr>
            </w:pPr>
            <w:bookmarkStart w:id="135" w:name="sub_10121"/>
            <w:r w:rsidRPr="00C20E2C">
              <w:rPr>
                <w:sz w:val="24"/>
                <w:szCs w:val="24"/>
              </w:rPr>
              <w:t>Ритуальная деятельность</w:t>
            </w:r>
            <w:bookmarkEnd w:id="135"/>
          </w:p>
        </w:tc>
        <w:tc>
          <w:tcPr>
            <w:tcW w:w="3969" w:type="dxa"/>
          </w:tcPr>
          <w:p w:rsidR="00AD1DAB" w:rsidRPr="00C20E2C" w:rsidRDefault="00AD1DAB" w:rsidP="000C4B67">
            <w:pPr>
              <w:pStyle w:val="affffff8"/>
              <w:ind w:firstLine="0"/>
              <w:rPr>
                <w:sz w:val="24"/>
                <w:szCs w:val="24"/>
              </w:rPr>
            </w:pPr>
            <w:r w:rsidRPr="00C20E2C">
              <w:rPr>
                <w:sz w:val="24"/>
                <w:szCs w:val="24"/>
              </w:rPr>
              <w:t>Размещение кладбищ, крематориев и мест захоронения;</w:t>
            </w:r>
          </w:p>
          <w:p w:rsidR="00AD1DAB" w:rsidRPr="00C20E2C" w:rsidRDefault="00AD1DAB" w:rsidP="000C4B67">
            <w:pPr>
              <w:pStyle w:val="affffff8"/>
              <w:ind w:firstLine="0"/>
              <w:rPr>
                <w:sz w:val="24"/>
                <w:szCs w:val="24"/>
              </w:rPr>
            </w:pPr>
            <w:r w:rsidRPr="00C20E2C">
              <w:rPr>
                <w:sz w:val="24"/>
                <w:szCs w:val="24"/>
              </w:rPr>
              <w:t>размещение соответствующих культовых сооружений;</w:t>
            </w:r>
          </w:p>
          <w:p w:rsidR="00AD1DAB" w:rsidRPr="00C20E2C" w:rsidRDefault="00AD1DAB" w:rsidP="000C4B67">
            <w:pPr>
              <w:pStyle w:val="affffff8"/>
              <w:ind w:firstLine="0"/>
              <w:rPr>
                <w:sz w:val="24"/>
                <w:szCs w:val="24"/>
              </w:rPr>
            </w:pPr>
            <w:bookmarkStart w:id="136" w:name="sub_103105"/>
            <w:r w:rsidRPr="00C20E2C">
              <w:rPr>
                <w:sz w:val="24"/>
                <w:szCs w:val="24"/>
              </w:rPr>
              <w:t>осуществление деятельности по производству продукции ритуально-обрядового назначения</w:t>
            </w:r>
            <w:bookmarkEnd w:id="136"/>
          </w:p>
        </w:tc>
        <w:tc>
          <w:tcPr>
            <w:tcW w:w="1020" w:type="dxa"/>
          </w:tcPr>
          <w:p w:rsidR="00AD1DAB" w:rsidRPr="00C20E2C" w:rsidRDefault="00AD1DAB" w:rsidP="000C4B67">
            <w:pPr>
              <w:pStyle w:val="affffff8"/>
              <w:ind w:firstLine="0"/>
              <w:jc w:val="center"/>
              <w:rPr>
                <w:sz w:val="24"/>
                <w:szCs w:val="24"/>
              </w:rPr>
            </w:pPr>
            <w:r w:rsidRPr="00C20E2C">
              <w:rPr>
                <w:sz w:val="24"/>
                <w:szCs w:val="24"/>
              </w:rPr>
              <w:t>12.1</w:t>
            </w:r>
          </w:p>
        </w:tc>
        <w:tc>
          <w:tcPr>
            <w:tcW w:w="2835" w:type="dxa"/>
          </w:tcPr>
          <w:p w:rsidR="00AD1DAB" w:rsidRPr="00C20E2C" w:rsidRDefault="00AD1DAB" w:rsidP="000C4B67">
            <w:pPr>
              <w:pStyle w:val="ConsPlusNormal"/>
              <w:ind w:firstLine="0"/>
              <w:jc w:val="both"/>
              <w:rPr>
                <w:rFonts w:ascii="Times New Roman" w:hAnsi="Times New Roman" w:cs="Times New Roman"/>
                <w:sz w:val="24"/>
                <w:szCs w:val="24"/>
              </w:rPr>
            </w:pPr>
            <w:r w:rsidRPr="00C20E2C">
              <w:rPr>
                <w:rFonts w:ascii="Times New Roman" w:hAnsi="Times New Roman" w:cs="Times New Roman"/>
                <w:sz w:val="24"/>
                <w:szCs w:val="24"/>
              </w:rPr>
              <w:t>Размещение кладбищ, крематориев и мест захоронения;</w:t>
            </w:r>
          </w:p>
          <w:p w:rsidR="00AD1DAB" w:rsidRPr="00C20E2C" w:rsidRDefault="00AD1DAB" w:rsidP="000C4B67">
            <w:pPr>
              <w:ind w:firstLine="0"/>
              <w:rPr>
                <w:sz w:val="24"/>
                <w:szCs w:val="24"/>
              </w:rPr>
            </w:pPr>
            <w:r w:rsidRPr="00C20E2C">
              <w:rPr>
                <w:sz w:val="24"/>
                <w:szCs w:val="24"/>
              </w:rPr>
              <w:t>размещение соответствующих культовых сооружений</w:t>
            </w:r>
          </w:p>
        </w:tc>
        <w:tc>
          <w:tcPr>
            <w:tcW w:w="11339" w:type="dxa"/>
          </w:tcPr>
          <w:p w:rsidR="00AD1DAB" w:rsidRPr="00C20E2C" w:rsidRDefault="00AD1DAB" w:rsidP="000C4B67">
            <w:pPr>
              <w:pStyle w:val="ab"/>
              <w:widowControl/>
              <w:numPr>
                <w:ilvl w:val="3"/>
                <w:numId w:val="164"/>
              </w:numPr>
              <w:suppressAutoHyphens w:val="0"/>
              <w:autoSpaceDE/>
              <w:ind w:left="0" w:firstLine="0"/>
              <w:rPr>
                <w:sz w:val="24"/>
                <w:szCs w:val="24"/>
              </w:rPr>
            </w:pPr>
            <w:r w:rsidRPr="00C20E2C">
              <w:rPr>
                <w:sz w:val="24"/>
                <w:szCs w:val="24"/>
              </w:rPr>
              <w:t xml:space="preserve">Максимальный размер земельного участка – </w:t>
            </w:r>
            <w:r w:rsidRPr="00C20E2C">
              <w:rPr>
                <w:b/>
                <w:sz w:val="24"/>
                <w:szCs w:val="24"/>
              </w:rPr>
              <w:t>40 га</w:t>
            </w:r>
            <w:r w:rsidRPr="00C20E2C">
              <w:rPr>
                <w:sz w:val="24"/>
                <w:szCs w:val="24"/>
              </w:rPr>
              <w:t>.</w:t>
            </w:r>
          </w:p>
          <w:p w:rsidR="00AD1DAB" w:rsidRPr="00C20E2C" w:rsidRDefault="00AD1DAB" w:rsidP="000C4B67">
            <w:pPr>
              <w:pStyle w:val="ab"/>
              <w:widowControl/>
              <w:numPr>
                <w:ilvl w:val="3"/>
                <w:numId w:val="164"/>
              </w:numPr>
              <w:suppressAutoHyphens w:val="0"/>
              <w:autoSpaceDE/>
              <w:ind w:left="0" w:firstLine="0"/>
              <w:rPr>
                <w:sz w:val="24"/>
                <w:szCs w:val="24"/>
              </w:rPr>
            </w:pPr>
            <w:r w:rsidRPr="00C20E2C">
              <w:rPr>
                <w:sz w:val="24"/>
                <w:szCs w:val="24"/>
              </w:rPr>
              <w:t>Минимальный размер земельного участка – не нормируется.</w:t>
            </w:r>
          </w:p>
          <w:p w:rsidR="00AD1DAB" w:rsidRPr="00C20E2C" w:rsidRDefault="00AD1DAB" w:rsidP="000C4B67">
            <w:pPr>
              <w:pStyle w:val="ab"/>
              <w:widowControl/>
              <w:numPr>
                <w:ilvl w:val="3"/>
                <w:numId w:val="164"/>
              </w:numPr>
              <w:tabs>
                <w:tab w:val="left" w:pos="997"/>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AD1DAB" w:rsidRPr="00C20E2C" w:rsidRDefault="00AD1DAB" w:rsidP="000C4B67">
            <w:pPr>
              <w:pStyle w:val="ab"/>
              <w:widowControl/>
              <w:numPr>
                <w:ilvl w:val="3"/>
                <w:numId w:val="164"/>
              </w:numPr>
              <w:tabs>
                <w:tab w:val="left" w:pos="997"/>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AD1DAB" w:rsidRPr="00C20E2C" w:rsidRDefault="00AD1DAB" w:rsidP="000C4B67">
            <w:pPr>
              <w:pStyle w:val="ab"/>
              <w:widowControl/>
              <w:numPr>
                <w:ilvl w:val="3"/>
                <w:numId w:val="164"/>
              </w:numPr>
              <w:tabs>
                <w:tab w:val="left" w:pos="997"/>
              </w:tabs>
              <w:suppressAutoHyphens w:val="0"/>
              <w:autoSpaceDE/>
              <w:ind w:left="0" w:firstLine="0"/>
              <w:rPr>
                <w:sz w:val="24"/>
                <w:szCs w:val="24"/>
              </w:rPr>
            </w:pPr>
            <w:r w:rsidRPr="00C20E2C">
              <w:rPr>
                <w:iCs/>
                <w:sz w:val="24"/>
                <w:szCs w:val="24"/>
              </w:rPr>
              <w:t>Максимальный процент застройки – не нормируется</w:t>
            </w:r>
            <w:r w:rsidRPr="00C20E2C">
              <w:rPr>
                <w:sz w:val="24"/>
                <w:szCs w:val="24"/>
              </w:rPr>
              <w:t>.</w:t>
            </w:r>
          </w:p>
        </w:tc>
      </w:tr>
      <w:tr w:rsidR="00AD1DAB" w:rsidRPr="00C20E2C" w:rsidTr="00AD1DAB">
        <w:trPr>
          <w:trHeight w:val="20"/>
        </w:trPr>
        <w:tc>
          <w:tcPr>
            <w:tcW w:w="2835" w:type="dxa"/>
          </w:tcPr>
          <w:p w:rsidR="00AD1DAB" w:rsidRPr="00C20E2C" w:rsidRDefault="00AD1DAB" w:rsidP="000C4B67">
            <w:pPr>
              <w:pStyle w:val="affffff8"/>
              <w:ind w:firstLine="0"/>
              <w:rPr>
                <w:sz w:val="24"/>
                <w:szCs w:val="24"/>
              </w:rPr>
            </w:pPr>
            <w:r w:rsidRPr="00C20E2C">
              <w:rPr>
                <w:sz w:val="24"/>
                <w:szCs w:val="24"/>
              </w:rPr>
              <w:t>Коммунальное обслуживание</w:t>
            </w:r>
          </w:p>
        </w:tc>
        <w:tc>
          <w:tcPr>
            <w:tcW w:w="3969" w:type="dxa"/>
          </w:tcPr>
          <w:p w:rsidR="00AD1DAB" w:rsidRPr="00C20E2C" w:rsidRDefault="00AD1DAB" w:rsidP="000C4B67">
            <w:pPr>
              <w:pStyle w:val="affffff8"/>
              <w:ind w:firstLine="0"/>
              <w:rPr>
                <w:sz w:val="24"/>
                <w:szCs w:val="24"/>
              </w:rPr>
            </w:pPr>
            <w:r w:rsidRPr="00C20E2C">
              <w:rPr>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C20E2C">
                <w:rPr>
                  <w:rStyle w:val="affffff3"/>
                  <w:sz w:val="24"/>
                  <w:szCs w:val="24"/>
                </w:rPr>
                <w:t>кодами 3.1.1-3.1.2</w:t>
              </w:r>
            </w:hyperlink>
          </w:p>
        </w:tc>
        <w:tc>
          <w:tcPr>
            <w:tcW w:w="1020" w:type="dxa"/>
          </w:tcPr>
          <w:p w:rsidR="00AD1DAB" w:rsidRPr="00C20E2C" w:rsidRDefault="00AD1DAB" w:rsidP="000C4B67">
            <w:pPr>
              <w:pStyle w:val="affffff8"/>
              <w:ind w:firstLine="0"/>
              <w:jc w:val="center"/>
              <w:rPr>
                <w:sz w:val="24"/>
                <w:szCs w:val="24"/>
              </w:rPr>
            </w:pPr>
            <w:r w:rsidRPr="00C20E2C">
              <w:rPr>
                <w:sz w:val="24"/>
                <w:szCs w:val="24"/>
              </w:rPr>
              <w:t>3.1</w:t>
            </w:r>
          </w:p>
        </w:tc>
        <w:tc>
          <w:tcPr>
            <w:tcW w:w="2835" w:type="dxa"/>
          </w:tcPr>
          <w:p w:rsidR="00AD1DAB" w:rsidRPr="00C20E2C" w:rsidRDefault="00AD1DAB" w:rsidP="000C4B67">
            <w:pPr>
              <w:ind w:firstLine="0"/>
              <w:rPr>
                <w:sz w:val="24"/>
                <w:szCs w:val="24"/>
              </w:rPr>
            </w:pPr>
            <w:r w:rsidRPr="00C20E2C">
              <w:rPr>
                <w:sz w:val="24"/>
                <w:szCs w:val="24"/>
              </w:rPr>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11339" w:type="dxa"/>
          </w:tcPr>
          <w:p w:rsidR="00AD1DAB" w:rsidRPr="00C20E2C" w:rsidRDefault="00AD1DAB" w:rsidP="000C4B67">
            <w:pPr>
              <w:widowControl/>
              <w:numPr>
                <w:ilvl w:val="0"/>
                <w:numId w:val="163"/>
              </w:numPr>
              <w:suppressAutoHyphens w:val="0"/>
              <w:autoSpaceDE/>
              <w:ind w:left="0" w:firstLine="0"/>
              <w:rPr>
                <w:sz w:val="24"/>
                <w:szCs w:val="24"/>
              </w:rPr>
            </w:pPr>
            <w:r w:rsidRPr="00C20E2C">
              <w:rPr>
                <w:sz w:val="24"/>
                <w:szCs w:val="24"/>
              </w:rPr>
              <w:t>Объекты капитального строительства в целях обеспечения населения и организаций коммунальными услугами:</w:t>
            </w:r>
          </w:p>
          <w:p w:rsidR="00AD1DAB" w:rsidRPr="00C20E2C" w:rsidRDefault="00AD1DAB" w:rsidP="000C4B67">
            <w:pPr>
              <w:ind w:firstLine="0"/>
              <w:rPr>
                <w:sz w:val="24"/>
                <w:szCs w:val="24"/>
              </w:rPr>
            </w:pPr>
            <w:r w:rsidRPr="00C20E2C">
              <w:rPr>
                <w:sz w:val="24"/>
                <w:szCs w:val="24"/>
              </w:rPr>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AD1DAB" w:rsidRPr="00C20E2C" w:rsidRDefault="00AD1DAB" w:rsidP="000C4B67">
            <w:pPr>
              <w:pStyle w:val="ab"/>
              <w:widowControl/>
              <w:numPr>
                <w:ilvl w:val="0"/>
                <w:numId w:val="163"/>
              </w:numPr>
              <w:tabs>
                <w:tab w:val="left" w:pos="429"/>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AD1DAB" w:rsidRPr="00C20E2C" w:rsidRDefault="00AD1DAB" w:rsidP="000C4B67">
            <w:pPr>
              <w:pStyle w:val="ab"/>
              <w:widowControl/>
              <w:numPr>
                <w:ilvl w:val="0"/>
                <w:numId w:val="163"/>
              </w:numPr>
              <w:tabs>
                <w:tab w:val="left" w:pos="429"/>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AD1DAB" w:rsidRPr="00C20E2C" w:rsidRDefault="00AD1DAB" w:rsidP="000C4B67">
            <w:pPr>
              <w:pStyle w:val="ab"/>
              <w:widowControl/>
              <w:numPr>
                <w:ilvl w:val="0"/>
                <w:numId w:val="163"/>
              </w:numPr>
              <w:tabs>
                <w:tab w:val="left" w:pos="429"/>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AD1DAB" w:rsidRPr="00C20E2C" w:rsidRDefault="00AD1DAB" w:rsidP="000C4B67">
            <w:pPr>
              <w:pStyle w:val="ab"/>
              <w:widowControl/>
              <w:numPr>
                <w:ilvl w:val="0"/>
                <w:numId w:val="163"/>
              </w:numPr>
              <w:tabs>
                <w:tab w:val="left" w:pos="429"/>
              </w:tabs>
              <w:suppressAutoHyphens w:val="0"/>
              <w:autoSpaceDE/>
              <w:ind w:left="0" w:firstLine="0"/>
              <w:rPr>
                <w:sz w:val="24"/>
                <w:szCs w:val="24"/>
              </w:rPr>
            </w:pPr>
            <w:r w:rsidRPr="00C20E2C">
              <w:rPr>
                <w:iCs/>
                <w:sz w:val="24"/>
                <w:szCs w:val="24"/>
              </w:rPr>
              <w:t>Максимальный процент застройки –</w:t>
            </w:r>
            <w:r w:rsidRPr="00C20E2C">
              <w:rPr>
                <w:sz w:val="24"/>
                <w:szCs w:val="24"/>
              </w:rPr>
              <w:t xml:space="preserve"> </w:t>
            </w:r>
            <w:r w:rsidRPr="00C20E2C">
              <w:rPr>
                <w:b/>
                <w:sz w:val="24"/>
                <w:szCs w:val="24"/>
              </w:rPr>
              <w:t>80%.</w:t>
            </w:r>
          </w:p>
        </w:tc>
      </w:tr>
      <w:tr w:rsidR="00AD1DAB" w:rsidRPr="00C20E2C" w:rsidTr="00AD1DAB">
        <w:trPr>
          <w:trHeight w:val="20"/>
        </w:trPr>
        <w:tc>
          <w:tcPr>
            <w:tcW w:w="2835" w:type="dxa"/>
          </w:tcPr>
          <w:p w:rsidR="00AD1DAB" w:rsidRPr="00C20E2C" w:rsidRDefault="00AD1DAB" w:rsidP="000C4B67">
            <w:pPr>
              <w:pStyle w:val="affffff8"/>
              <w:ind w:firstLine="0"/>
              <w:rPr>
                <w:sz w:val="24"/>
                <w:szCs w:val="24"/>
              </w:rPr>
            </w:pPr>
            <w:r w:rsidRPr="00C20E2C">
              <w:rPr>
                <w:sz w:val="24"/>
                <w:szCs w:val="24"/>
              </w:rPr>
              <w:t>Бытовое обслуживание</w:t>
            </w:r>
          </w:p>
        </w:tc>
        <w:tc>
          <w:tcPr>
            <w:tcW w:w="3969" w:type="dxa"/>
          </w:tcPr>
          <w:p w:rsidR="00AD1DAB" w:rsidRPr="00C20E2C" w:rsidRDefault="00AD1DAB" w:rsidP="000C4B67">
            <w:pPr>
              <w:pStyle w:val="affffff8"/>
              <w:ind w:firstLine="0"/>
              <w:rPr>
                <w:sz w:val="24"/>
                <w:szCs w:val="24"/>
              </w:rPr>
            </w:pPr>
            <w:r w:rsidRPr="00C20E2C">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020" w:type="dxa"/>
          </w:tcPr>
          <w:p w:rsidR="00AD1DAB" w:rsidRPr="00C20E2C" w:rsidRDefault="00AD1DAB" w:rsidP="000C4B67">
            <w:pPr>
              <w:pStyle w:val="affffff8"/>
              <w:ind w:firstLine="0"/>
              <w:jc w:val="center"/>
              <w:rPr>
                <w:sz w:val="24"/>
                <w:szCs w:val="24"/>
              </w:rPr>
            </w:pPr>
            <w:r w:rsidRPr="00C20E2C">
              <w:rPr>
                <w:sz w:val="24"/>
                <w:szCs w:val="24"/>
              </w:rPr>
              <w:t>3.3</w:t>
            </w:r>
          </w:p>
        </w:tc>
        <w:tc>
          <w:tcPr>
            <w:tcW w:w="2835" w:type="dxa"/>
          </w:tcPr>
          <w:p w:rsidR="00AD1DAB" w:rsidRPr="00C20E2C" w:rsidRDefault="00AD1DAB" w:rsidP="000C4B67">
            <w:pPr>
              <w:ind w:firstLine="0"/>
              <w:rPr>
                <w:sz w:val="24"/>
                <w:szCs w:val="24"/>
              </w:rPr>
            </w:pPr>
            <w:r w:rsidRPr="00C20E2C">
              <w:rPr>
                <w:sz w:val="24"/>
                <w:szCs w:val="24"/>
              </w:rPr>
              <w:t>Похоронное бюро</w:t>
            </w:r>
          </w:p>
        </w:tc>
        <w:tc>
          <w:tcPr>
            <w:tcW w:w="11339" w:type="dxa"/>
          </w:tcPr>
          <w:p w:rsidR="00AD1DAB" w:rsidRPr="00C20E2C" w:rsidRDefault="00AD1DAB" w:rsidP="000C4B67">
            <w:pPr>
              <w:pStyle w:val="ab"/>
              <w:widowControl/>
              <w:numPr>
                <w:ilvl w:val="3"/>
                <w:numId w:val="162"/>
              </w:numPr>
              <w:suppressAutoHyphens w:val="0"/>
              <w:autoSpaceDE/>
              <w:ind w:left="0" w:firstLine="0"/>
              <w:rPr>
                <w:sz w:val="24"/>
                <w:szCs w:val="24"/>
              </w:rPr>
            </w:pPr>
            <w:r w:rsidRPr="00C20E2C">
              <w:rPr>
                <w:sz w:val="24"/>
                <w:szCs w:val="24"/>
              </w:rPr>
              <w:t xml:space="preserve">Максимальный размер земельного участка – </w:t>
            </w:r>
            <w:r w:rsidRPr="00C20E2C">
              <w:rPr>
                <w:b/>
                <w:sz w:val="24"/>
                <w:szCs w:val="24"/>
              </w:rPr>
              <w:t>0,1 га</w:t>
            </w:r>
            <w:r w:rsidRPr="00C20E2C">
              <w:rPr>
                <w:sz w:val="24"/>
                <w:szCs w:val="24"/>
              </w:rPr>
              <w:t>.</w:t>
            </w:r>
          </w:p>
          <w:p w:rsidR="00AD1DAB" w:rsidRPr="00C20E2C" w:rsidRDefault="00AD1DAB" w:rsidP="000C4B67">
            <w:pPr>
              <w:pStyle w:val="ab"/>
              <w:widowControl/>
              <w:numPr>
                <w:ilvl w:val="3"/>
                <w:numId w:val="162"/>
              </w:numPr>
              <w:suppressAutoHyphens w:val="0"/>
              <w:autoSpaceDE/>
              <w:ind w:left="0" w:firstLine="0"/>
              <w:rPr>
                <w:sz w:val="24"/>
                <w:szCs w:val="24"/>
              </w:rPr>
            </w:pPr>
            <w:r w:rsidRPr="00C20E2C">
              <w:rPr>
                <w:sz w:val="24"/>
                <w:szCs w:val="24"/>
              </w:rPr>
              <w:t>Минимальный размер земельного участка – не нормируется.</w:t>
            </w:r>
          </w:p>
          <w:p w:rsidR="00AD1DAB" w:rsidRPr="00C20E2C" w:rsidRDefault="00AD1DAB" w:rsidP="000C4B67">
            <w:pPr>
              <w:pStyle w:val="ab"/>
              <w:widowControl/>
              <w:numPr>
                <w:ilvl w:val="3"/>
                <w:numId w:val="162"/>
              </w:numPr>
              <w:suppressAutoHyphens w:val="0"/>
              <w:autoSpaceDE/>
              <w:ind w:left="0" w:firstLine="0"/>
              <w:rPr>
                <w:sz w:val="24"/>
                <w:szCs w:val="24"/>
              </w:rPr>
            </w:pPr>
            <w:r w:rsidRPr="00C20E2C">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AD1DAB" w:rsidRPr="00C20E2C" w:rsidRDefault="00AD1DAB" w:rsidP="000C4B67">
            <w:pPr>
              <w:pStyle w:val="ab"/>
              <w:widowControl/>
              <w:numPr>
                <w:ilvl w:val="3"/>
                <w:numId w:val="162"/>
              </w:numPr>
              <w:suppressAutoHyphens w:val="0"/>
              <w:autoSpaceDE/>
              <w:ind w:left="0" w:firstLine="0"/>
              <w:rPr>
                <w:sz w:val="24"/>
                <w:szCs w:val="24"/>
              </w:rPr>
            </w:pPr>
            <w:r w:rsidRPr="00C20E2C">
              <w:rPr>
                <w:sz w:val="24"/>
                <w:szCs w:val="24"/>
              </w:rPr>
              <w:t>Предельная высота зданий, строений, сооружений – не нормируется.</w:t>
            </w:r>
          </w:p>
          <w:p w:rsidR="00AD1DAB" w:rsidRPr="00C20E2C" w:rsidRDefault="00AD1DAB" w:rsidP="000C4B67">
            <w:pPr>
              <w:pStyle w:val="ab"/>
              <w:widowControl/>
              <w:numPr>
                <w:ilvl w:val="3"/>
                <w:numId w:val="162"/>
              </w:numPr>
              <w:suppressAutoHyphens w:val="0"/>
              <w:autoSpaceDE/>
              <w:ind w:left="0" w:firstLine="0"/>
              <w:rPr>
                <w:sz w:val="24"/>
                <w:szCs w:val="24"/>
              </w:rPr>
            </w:pPr>
            <w:r w:rsidRPr="00C20E2C">
              <w:rPr>
                <w:sz w:val="24"/>
                <w:szCs w:val="24"/>
              </w:rPr>
              <w:t xml:space="preserve">Максимальное количество этажей – </w:t>
            </w:r>
            <w:r w:rsidRPr="00C20E2C">
              <w:rPr>
                <w:b/>
                <w:sz w:val="24"/>
                <w:szCs w:val="24"/>
              </w:rPr>
              <w:t>2</w:t>
            </w:r>
            <w:r w:rsidRPr="00C20E2C">
              <w:rPr>
                <w:sz w:val="24"/>
                <w:szCs w:val="24"/>
              </w:rPr>
              <w:t>.</w:t>
            </w:r>
          </w:p>
          <w:p w:rsidR="00AD1DAB" w:rsidRPr="00C20E2C" w:rsidRDefault="00AD1DAB" w:rsidP="000C4B67">
            <w:pPr>
              <w:pStyle w:val="ab"/>
              <w:widowControl/>
              <w:numPr>
                <w:ilvl w:val="3"/>
                <w:numId w:val="162"/>
              </w:numPr>
              <w:suppressAutoHyphens w:val="0"/>
              <w:autoSpaceDE/>
              <w:ind w:left="0" w:firstLine="0"/>
              <w:rPr>
                <w:sz w:val="24"/>
                <w:szCs w:val="24"/>
              </w:rPr>
            </w:pPr>
            <w:r w:rsidRPr="00C20E2C">
              <w:rPr>
                <w:sz w:val="24"/>
                <w:szCs w:val="24"/>
              </w:rPr>
              <w:t xml:space="preserve">Минимальное количество этажей – </w:t>
            </w:r>
            <w:r w:rsidRPr="00C20E2C">
              <w:rPr>
                <w:b/>
                <w:sz w:val="24"/>
                <w:szCs w:val="24"/>
              </w:rPr>
              <w:t>1.</w:t>
            </w:r>
          </w:p>
          <w:p w:rsidR="00AD1DAB" w:rsidRPr="00C20E2C" w:rsidRDefault="00AD1DAB" w:rsidP="000C4B67">
            <w:pPr>
              <w:pStyle w:val="ab"/>
              <w:widowControl/>
              <w:numPr>
                <w:ilvl w:val="3"/>
                <w:numId w:val="162"/>
              </w:numPr>
              <w:suppressAutoHyphens w:val="0"/>
              <w:autoSpaceDE/>
              <w:ind w:left="0" w:firstLine="0"/>
              <w:rPr>
                <w:sz w:val="24"/>
                <w:szCs w:val="24"/>
              </w:rPr>
            </w:pPr>
            <w:r w:rsidRPr="00C20E2C">
              <w:rPr>
                <w:sz w:val="24"/>
                <w:szCs w:val="24"/>
              </w:rPr>
              <w:t xml:space="preserve">Максимальный процент застройки земельных участков объектов розничной торговли – </w:t>
            </w:r>
            <w:r w:rsidRPr="00C20E2C">
              <w:rPr>
                <w:b/>
                <w:sz w:val="24"/>
                <w:szCs w:val="24"/>
              </w:rPr>
              <w:t>80%.</w:t>
            </w:r>
          </w:p>
        </w:tc>
      </w:tr>
      <w:tr w:rsidR="00AD1DAB" w:rsidRPr="00C20E2C" w:rsidTr="00AD1DAB">
        <w:trPr>
          <w:trHeight w:val="20"/>
        </w:trPr>
        <w:tc>
          <w:tcPr>
            <w:tcW w:w="2835" w:type="dxa"/>
          </w:tcPr>
          <w:p w:rsidR="00AD1DAB" w:rsidRPr="00C20E2C" w:rsidRDefault="00AD1DAB" w:rsidP="000C4B67">
            <w:pPr>
              <w:pStyle w:val="affffff8"/>
              <w:ind w:firstLine="0"/>
              <w:rPr>
                <w:sz w:val="24"/>
                <w:szCs w:val="24"/>
              </w:rPr>
            </w:pPr>
            <w:r w:rsidRPr="00C20E2C">
              <w:rPr>
                <w:sz w:val="24"/>
                <w:szCs w:val="24"/>
              </w:rPr>
              <w:t>Религиозное использование</w:t>
            </w:r>
          </w:p>
        </w:tc>
        <w:tc>
          <w:tcPr>
            <w:tcW w:w="3969" w:type="dxa"/>
          </w:tcPr>
          <w:p w:rsidR="00AD1DAB" w:rsidRPr="00C20E2C" w:rsidRDefault="00AD1DAB" w:rsidP="000C4B67">
            <w:pPr>
              <w:pStyle w:val="affffff8"/>
              <w:ind w:firstLine="0"/>
              <w:rPr>
                <w:sz w:val="24"/>
                <w:szCs w:val="24"/>
              </w:rPr>
            </w:pPr>
            <w:r w:rsidRPr="00C20E2C">
              <w:rPr>
                <w:sz w:val="24"/>
                <w:szCs w:val="24"/>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sub_1371" w:history="1">
              <w:r w:rsidRPr="00C20E2C">
                <w:rPr>
                  <w:rStyle w:val="affffff3"/>
                  <w:sz w:val="24"/>
                  <w:szCs w:val="24"/>
                </w:rPr>
                <w:t>кодами 3.7.1-3.7.2</w:t>
              </w:r>
            </w:hyperlink>
          </w:p>
        </w:tc>
        <w:tc>
          <w:tcPr>
            <w:tcW w:w="1020" w:type="dxa"/>
          </w:tcPr>
          <w:p w:rsidR="00AD1DAB" w:rsidRPr="00C20E2C" w:rsidRDefault="00AD1DAB" w:rsidP="000C4B67">
            <w:pPr>
              <w:pStyle w:val="affffff8"/>
              <w:ind w:firstLine="0"/>
              <w:jc w:val="center"/>
              <w:rPr>
                <w:sz w:val="24"/>
                <w:szCs w:val="24"/>
              </w:rPr>
            </w:pPr>
            <w:r w:rsidRPr="00C20E2C">
              <w:rPr>
                <w:sz w:val="24"/>
                <w:szCs w:val="24"/>
              </w:rPr>
              <w:t>3.7</w:t>
            </w:r>
          </w:p>
        </w:tc>
        <w:tc>
          <w:tcPr>
            <w:tcW w:w="2835" w:type="dxa"/>
          </w:tcPr>
          <w:p w:rsidR="00AD1DAB" w:rsidRPr="00C20E2C" w:rsidRDefault="00AD1DAB" w:rsidP="000C4B67">
            <w:pPr>
              <w:ind w:firstLine="0"/>
              <w:rPr>
                <w:sz w:val="24"/>
                <w:szCs w:val="24"/>
              </w:rPr>
            </w:pPr>
            <w:r w:rsidRPr="00C20E2C">
              <w:rPr>
                <w:sz w:val="24"/>
                <w:szCs w:val="24"/>
              </w:rPr>
              <w:t>Церковь, часовня, мечеть, молельный дом, приход, дома служителей религиозного учреждения.</w:t>
            </w:r>
          </w:p>
          <w:p w:rsidR="00AD1DAB" w:rsidRPr="00C20E2C" w:rsidRDefault="00AD1DAB" w:rsidP="000C4B67">
            <w:pPr>
              <w:ind w:firstLine="0"/>
              <w:rPr>
                <w:sz w:val="24"/>
                <w:szCs w:val="24"/>
              </w:rPr>
            </w:pPr>
            <w:r w:rsidRPr="00C20E2C">
              <w:rPr>
                <w:sz w:val="24"/>
                <w:szCs w:val="24"/>
              </w:rPr>
              <w:t>Объекты для постоянного местонахождения духовных лиц, паломников и послушников.</w:t>
            </w:r>
          </w:p>
          <w:p w:rsidR="00AD1DAB" w:rsidRPr="00C20E2C" w:rsidRDefault="00AD1DAB" w:rsidP="000C4B67">
            <w:pPr>
              <w:ind w:firstLine="0"/>
              <w:rPr>
                <w:sz w:val="24"/>
                <w:szCs w:val="24"/>
              </w:rPr>
            </w:pPr>
            <w:r w:rsidRPr="00C20E2C">
              <w:rPr>
                <w:sz w:val="24"/>
                <w:szCs w:val="24"/>
              </w:rPr>
              <w:t>Объекты для осуществления благотворительной и религиозной образовательной деятельности (монастырь, скит, воскресная школа, семинария, духовное училище)</w:t>
            </w:r>
          </w:p>
        </w:tc>
        <w:tc>
          <w:tcPr>
            <w:tcW w:w="11339" w:type="dxa"/>
          </w:tcPr>
          <w:p w:rsidR="00AD1DAB" w:rsidRPr="00C20E2C" w:rsidRDefault="00AD1DAB" w:rsidP="000C4B67">
            <w:pPr>
              <w:pStyle w:val="ab"/>
              <w:widowControl/>
              <w:numPr>
                <w:ilvl w:val="0"/>
                <w:numId w:val="156"/>
              </w:numPr>
              <w:tabs>
                <w:tab w:val="left" w:pos="429"/>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AD1DAB" w:rsidRPr="00C20E2C" w:rsidRDefault="00AD1DAB" w:rsidP="000C4B67">
            <w:pPr>
              <w:pStyle w:val="ab"/>
              <w:widowControl/>
              <w:numPr>
                <w:ilvl w:val="0"/>
                <w:numId w:val="156"/>
              </w:numPr>
              <w:tabs>
                <w:tab w:val="left" w:pos="429"/>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AD1DAB" w:rsidRPr="00C20E2C" w:rsidRDefault="00AD1DAB" w:rsidP="000C4B67">
            <w:pPr>
              <w:pStyle w:val="ab"/>
              <w:widowControl/>
              <w:numPr>
                <w:ilvl w:val="0"/>
                <w:numId w:val="156"/>
              </w:numPr>
              <w:tabs>
                <w:tab w:val="left" w:pos="429"/>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AD1DAB" w:rsidRPr="00C20E2C" w:rsidRDefault="00AD1DAB" w:rsidP="000C4B67">
            <w:pPr>
              <w:pStyle w:val="ab"/>
              <w:widowControl/>
              <w:numPr>
                <w:ilvl w:val="0"/>
                <w:numId w:val="156"/>
              </w:numPr>
              <w:suppressAutoHyphens w:val="0"/>
              <w:autoSpaceDE/>
              <w:ind w:left="0" w:firstLine="0"/>
              <w:rPr>
                <w:sz w:val="24"/>
                <w:szCs w:val="24"/>
              </w:rPr>
            </w:pPr>
            <w:r w:rsidRPr="00C20E2C">
              <w:rPr>
                <w:iCs/>
                <w:sz w:val="24"/>
                <w:szCs w:val="24"/>
              </w:rPr>
              <w:t xml:space="preserve">Максимальный процент застройки – </w:t>
            </w:r>
            <w:r w:rsidRPr="00C20E2C">
              <w:rPr>
                <w:b/>
                <w:sz w:val="24"/>
                <w:szCs w:val="24"/>
              </w:rPr>
              <w:t>80%.</w:t>
            </w:r>
          </w:p>
          <w:p w:rsidR="00AD1DAB" w:rsidRPr="00C20E2C" w:rsidRDefault="00AD1DAB" w:rsidP="000C4B67">
            <w:pPr>
              <w:pStyle w:val="ab"/>
              <w:widowControl/>
              <w:numPr>
                <w:ilvl w:val="0"/>
                <w:numId w:val="156"/>
              </w:numPr>
              <w:suppressAutoHyphens w:val="0"/>
              <w:autoSpaceDE/>
              <w:ind w:left="0" w:firstLine="0"/>
              <w:rPr>
                <w:sz w:val="24"/>
                <w:szCs w:val="24"/>
              </w:rPr>
            </w:pPr>
            <w:r w:rsidRPr="00C20E2C">
              <w:rPr>
                <w:sz w:val="24"/>
                <w:szCs w:val="24"/>
              </w:rPr>
              <w:t xml:space="preserve">Объекты религиозного назначения следует размещать с отступом от красных линий. </w:t>
            </w:r>
          </w:p>
          <w:p w:rsidR="00AD1DAB" w:rsidRPr="00C20E2C" w:rsidRDefault="00AD1DAB" w:rsidP="000C4B67">
            <w:pPr>
              <w:pStyle w:val="ab"/>
              <w:widowControl/>
              <w:numPr>
                <w:ilvl w:val="0"/>
                <w:numId w:val="156"/>
              </w:numPr>
              <w:suppressAutoHyphens w:val="0"/>
              <w:autoSpaceDE/>
              <w:ind w:left="0" w:firstLine="0"/>
              <w:rPr>
                <w:sz w:val="24"/>
                <w:szCs w:val="24"/>
              </w:rPr>
            </w:pPr>
            <w:r w:rsidRPr="00C20E2C">
              <w:rPr>
                <w:sz w:val="24"/>
                <w:szCs w:val="24"/>
              </w:rPr>
              <w:t>Приходские храмы рекомендуется проектировать одноэтажными, одноэтажными с цокольным этажом или двухэтажными.</w:t>
            </w:r>
          </w:p>
          <w:p w:rsidR="00AD1DAB" w:rsidRPr="00C20E2C" w:rsidRDefault="00AD1DAB" w:rsidP="000C4B67">
            <w:pPr>
              <w:pStyle w:val="ab"/>
              <w:widowControl/>
              <w:numPr>
                <w:ilvl w:val="0"/>
                <w:numId w:val="156"/>
              </w:numPr>
              <w:suppressAutoHyphens w:val="0"/>
              <w:autoSpaceDE/>
              <w:ind w:left="0" w:firstLine="0"/>
              <w:rPr>
                <w:sz w:val="24"/>
                <w:szCs w:val="24"/>
              </w:rPr>
            </w:pPr>
            <w:r w:rsidRPr="00C20E2C">
              <w:rPr>
                <w:sz w:val="24"/>
                <w:szCs w:val="24"/>
              </w:rPr>
              <w:t>Возможно строительство встроенных и встроенно-пристроенных храмов.</w:t>
            </w:r>
          </w:p>
          <w:p w:rsidR="00AD1DAB" w:rsidRPr="00C20E2C" w:rsidRDefault="00AD1DAB" w:rsidP="000C4B67">
            <w:pPr>
              <w:ind w:firstLine="0"/>
              <w:rPr>
                <w:sz w:val="24"/>
                <w:szCs w:val="24"/>
              </w:rPr>
            </w:pPr>
          </w:p>
        </w:tc>
      </w:tr>
      <w:tr w:rsidR="00AD1DAB" w:rsidRPr="00C20E2C" w:rsidTr="00AD1DAB">
        <w:trPr>
          <w:trHeight w:val="20"/>
        </w:trPr>
        <w:tc>
          <w:tcPr>
            <w:tcW w:w="2835" w:type="dxa"/>
          </w:tcPr>
          <w:p w:rsidR="00AD1DAB" w:rsidRPr="00C20E2C" w:rsidRDefault="00AD1DAB" w:rsidP="000C4B67">
            <w:pPr>
              <w:pStyle w:val="affffff8"/>
              <w:ind w:firstLine="0"/>
              <w:rPr>
                <w:sz w:val="24"/>
                <w:szCs w:val="24"/>
              </w:rPr>
            </w:pPr>
            <w:r w:rsidRPr="00C20E2C">
              <w:rPr>
                <w:sz w:val="24"/>
                <w:szCs w:val="24"/>
              </w:rPr>
              <w:t>Обеспечение внутреннего правопорядка</w:t>
            </w:r>
          </w:p>
        </w:tc>
        <w:tc>
          <w:tcPr>
            <w:tcW w:w="3969" w:type="dxa"/>
          </w:tcPr>
          <w:p w:rsidR="00AD1DAB" w:rsidRPr="00C20E2C" w:rsidRDefault="00AD1DAB" w:rsidP="000C4B67">
            <w:pPr>
              <w:pStyle w:val="affffff8"/>
              <w:ind w:firstLine="0"/>
              <w:rPr>
                <w:sz w:val="24"/>
                <w:szCs w:val="24"/>
              </w:rPr>
            </w:pPr>
            <w:r w:rsidRPr="00C20E2C">
              <w:rPr>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C20E2C">
              <w:rPr>
                <w:sz w:val="24"/>
                <w:szCs w:val="24"/>
              </w:rPr>
              <w:t>Росгвардии</w:t>
            </w:r>
            <w:proofErr w:type="spellEnd"/>
            <w:r w:rsidRPr="00C20E2C">
              <w:rPr>
                <w:sz w:val="24"/>
                <w:szCs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020" w:type="dxa"/>
          </w:tcPr>
          <w:p w:rsidR="00AD1DAB" w:rsidRPr="00C20E2C" w:rsidRDefault="00AD1DAB" w:rsidP="000C4B67">
            <w:pPr>
              <w:pStyle w:val="affffff8"/>
              <w:ind w:firstLine="0"/>
              <w:jc w:val="center"/>
              <w:rPr>
                <w:sz w:val="24"/>
                <w:szCs w:val="24"/>
              </w:rPr>
            </w:pPr>
            <w:r w:rsidRPr="00C20E2C">
              <w:rPr>
                <w:sz w:val="24"/>
                <w:szCs w:val="24"/>
              </w:rPr>
              <w:t>8.3</w:t>
            </w:r>
          </w:p>
        </w:tc>
        <w:tc>
          <w:tcPr>
            <w:tcW w:w="2835" w:type="dxa"/>
          </w:tcPr>
          <w:p w:rsidR="00AD1DAB" w:rsidRPr="00C20E2C" w:rsidRDefault="00AD1DAB" w:rsidP="000C4B67">
            <w:pPr>
              <w:ind w:firstLine="0"/>
              <w:rPr>
                <w:sz w:val="24"/>
                <w:szCs w:val="24"/>
              </w:rPr>
            </w:pPr>
            <w:r w:rsidRPr="00C20E2C">
              <w:rPr>
                <w:sz w:val="24"/>
                <w:szCs w:val="24"/>
              </w:rPr>
              <w:t>Здания для размещения подразделений органов внутренних дел</w:t>
            </w:r>
          </w:p>
        </w:tc>
        <w:tc>
          <w:tcPr>
            <w:tcW w:w="11339" w:type="dxa"/>
          </w:tcPr>
          <w:p w:rsidR="00AD1DAB" w:rsidRPr="00C20E2C" w:rsidRDefault="00AD1DAB" w:rsidP="000C4B67">
            <w:pPr>
              <w:pStyle w:val="ab"/>
              <w:widowControl/>
              <w:numPr>
                <w:ilvl w:val="0"/>
                <w:numId w:val="161"/>
              </w:numPr>
              <w:tabs>
                <w:tab w:val="left" w:pos="430"/>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AD1DAB" w:rsidRPr="00C20E2C" w:rsidRDefault="00AD1DAB" w:rsidP="000C4B67">
            <w:pPr>
              <w:pStyle w:val="ab"/>
              <w:widowControl/>
              <w:numPr>
                <w:ilvl w:val="0"/>
                <w:numId w:val="161"/>
              </w:numPr>
              <w:tabs>
                <w:tab w:val="left" w:pos="430"/>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AD1DAB" w:rsidRPr="00C20E2C" w:rsidRDefault="00AD1DAB" w:rsidP="000C4B67">
            <w:pPr>
              <w:pStyle w:val="ab"/>
              <w:widowControl/>
              <w:numPr>
                <w:ilvl w:val="0"/>
                <w:numId w:val="161"/>
              </w:numPr>
              <w:tabs>
                <w:tab w:val="left" w:pos="430"/>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AD1DAB" w:rsidRPr="00C20E2C" w:rsidRDefault="00AD1DAB" w:rsidP="000C4B67">
            <w:pPr>
              <w:pStyle w:val="ab"/>
              <w:widowControl/>
              <w:numPr>
                <w:ilvl w:val="0"/>
                <w:numId w:val="161"/>
              </w:numPr>
              <w:tabs>
                <w:tab w:val="left" w:pos="430"/>
              </w:tabs>
              <w:suppressAutoHyphens w:val="0"/>
              <w:autoSpaceDE/>
              <w:ind w:left="0" w:firstLine="0"/>
              <w:rPr>
                <w:sz w:val="24"/>
                <w:szCs w:val="24"/>
              </w:rPr>
            </w:pPr>
            <w:r w:rsidRPr="00C20E2C">
              <w:rPr>
                <w:iCs/>
                <w:sz w:val="24"/>
                <w:szCs w:val="24"/>
              </w:rPr>
              <w:t>Максимальный процент застройки</w:t>
            </w:r>
            <w:r w:rsidRPr="00C20E2C">
              <w:rPr>
                <w:sz w:val="24"/>
                <w:szCs w:val="24"/>
              </w:rPr>
              <w:t xml:space="preserve"> – </w:t>
            </w:r>
            <w:r w:rsidRPr="00C20E2C">
              <w:rPr>
                <w:b/>
                <w:sz w:val="24"/>
                <w:szCs w:val="24"/>
              </w:rPr>
              <w:t>80%</w:t>
            </w:r>
            <w:r w:rsidRPr="00C20E2C">
              <w:rPr>
                <w:sz w:val="24"/>
                <w:szCs w:val="24"/>
              </w:rPr>
              <w:t>.</w:t>
            </w:r>
          </w:p>
        </w:tc>
      </w:tr>
      <w:tr w:rsidR="00A65BF9" w:rsidRPr="00C20E2C" w:rsidTr="00AD1DAB">
        <w:trPr>
          <w:trHeight w:val="20"/>
        </w:trPr>
        <w:tc>
          <w:tcPr>
            <w:tcW w:w="2835" w:type="dxa"/>
          </w:tcPr>
          <w:p w:rsidR="00A65BF9" w:rsidRPr="00C20E2C" w:rsidRDefault="00A65BF9" w:rsidP="00A65BF9">
            <w:pPr>
              <w:pStyle w:val="affffff8"/>
              <w:ind w:firstLine="0"/>
              <w:rPr>
                <w:sz w:val="24"/>
                <w:szCs w:val="24"/>
              </w:rPr>
            </w:pPr>
            <w:r w:rsidRPr="00C20E2C">
              <w:rPr>
                <w:sz w:val="24"/>
                <w:szCs w:val="24"/>
                <w:lang w:eastAsia="en-US"/>
              </w:rPr>
              <w:t xml:space="preserve">Земельные участки (территории) общего пользования </w:t>
            </w:r>
          </w:p>
        </w:tc>
        <w:tc>
          <w:tcPr>
            <w:tcW w:w="3969" w:type="dxa"/>
          </w:tcPr>
          <w:p w:rsidR="00A65BF9" w:rsidRPr="00C20E2C" w:rsidRDefault="00A65BF9" w:rsidP="00A65BF9">
            <w:pPr>
              <w:pStyle w:val="affffff8"/>
              <w:ind w:firstLine="0"/>
              <w:rPr>
                <w:sz w:val="24"/>
                <w:szCs w:val="24"/>
              </w:rPr>
            </w:pPr>
            <w:r w:rsidRPr="00C20E2C">
              <w:rPr>
                <w:bCs/>
                <w:sz w:val="24"/>
                <w:szCs w:val="24"/>
                <w:lang w:eastAsia="en-US"/>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020" w:type="dxa"/>
          </w:tcPr>
          <w:p w:rsidR="00A65BF9" w:rsidRPr="00C20E2C" w:rsidRDefault="00A65BF9" w:rsidP="00A65BF9">
            <w:pPr>
              <w:pStyle w:val="affffff8"/>
              <w:ind w:firstLine="0"/>
              <w:jc w:val="center"/>
              <w:rPr>
                <w:sz w:val="24"/>
                <w:szCs w:val="24"/>
              </w:rPr>
            </w:pPr>
            <w:r w:rsidRPr="00C20E2C">
              <w:rPr>
                <w:sz w:val="24"/>
                <w:szCs w:val="24"/>
              </w:rPr>
              <w:t>12.0</w:t>
            </w:r>
          </w:p>
        </w:tc>
        <w:tc>
          <w:tcPr>
            <w:tcW w:w="2835" w:type="dxa"/>
          </w:tcPr>
          <w:p w:rsidR="00A65BF9" w:rsidRPr="00C20E2C" w:rsidRDefault="00A65BF9" w:rsidP="00A65BF9">
            <w:pPr>
              <w:ind w:firstLine="0"/>
              <w:rPr>
                <w:sz w:val="24"/>
                <w:szCs w:val="24"/>
              </w:rPr>
            </w:pPr>
          </w:p>
        </w:tc>
        <w:tc>
          <w:tcPr>
            <w:tcW w:w="11339" w:type="dxa"/>
          </w:tcPr>
          <w:p w:rsidR="00A65BF9" w:rsidRPr="00C20E2C" w:rsidRDefault="00A65BF9" w:rsidP="00A65BF9">
            <w:pPr>
              <w:widowControl/>
              <w:tabs>
                <w:tab w:val="left" w:pos="429"/>
              </w:tabs>
              <w:suppressAutoHyphens w:val="0"/>
              <w:autoSpaceDE/>
              <w:ind w:firstLine="0"/>
              <w:rPr>
                <w:iCs/>
                <w:sz w:val="24"/>
                <w:szCs w:val="24"/>
              </w:rPr>
            </w:pPr>
            <w:r w:rsidRPr="00C20E2C">
              <w:rPr>
                <w:iCs/>
                <w:sz w:val="24"/>
                <w:szCs w:val="24"/>
              </w:rPr>
              <w:t>1.</w:t>
            </w:r>
            <w:r w:rsidRPr="00C20E2C">
              <w:rPr>
                <w:iCs/>
                <w:sz w:val="24"/>
                <w:szCs w:val="24"/>
              </w:rPr>
              <w:tab/>
              <w:t>Предельные (минимальные и (или) максимальные) размеры земельных участков, в том числе их площадь – не нормируется.</w:t>
            </w:r>
          </w:p>
          <w:p w:rsidR="00A65BF9" w:rsidRPr="00C20E2C" w:rsidRDefault="00A65BF9" w:rsidP="00A65BF9">
            <w:pPr>
              <w:widowControl/>
              <w:tabs>
                <w:tab w:val="left" w:pos="429"/>
              </w:tabs>
              <w:suppressAutoHyphens w:val="0"/>
              <w:autoSpaceDE/>
              <w:ind w:firstLine="0"/>
              <w:rPr>
                <w:iCs/>
                <w:sz w:val="24"/>
                <w:szCs w:val="24"/>
              </w:rPr>
            </w:pPr>
            <w:r w:rsidRPr="00C20E2C">
              <w:rPr>
                <w:iCs/>
                <w:sz w:val="24"/>
                <w:szCs w:val="24"/>
              </w:rPr>
              <w:t>2.</w:t>
            </w:r>
            <w:r w:rsidRPr="00C20E2C">
              <w:rPr>
                <w:iCs/>
                <w:sz w:val="24"/>
                <w:szCs w:val="24"/>
              </w:rPr>
              <w:ta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A65BF9" w:rsidRPr="00C20E2C" w:rsidRDefault="00A65BF9" w:rsidP="00A65BF9">
            <w:pPr>
              <w:widowControl/>
              <w:tabs>
                <w:tab w:val="left" w:pos="429"/>
              </w:tabs>
              <w:suppressAutoHyphens w:val="0"/>
              <w:autoSpaceDE/>
              <w:ind w:firstLine="0"/>
              <w:rPr>
                <w:iCs/>
                <w:sz w:val="24"/>
                <w:szCs w:val="24"/>
              </w:rPr>
            </w:pPr>
            <w:r w:rsidRPr="00C20E2C">
              <w:rPr>
                <w:iCs/>
                <w:sz w:val="24"/>
                <w:szCs w:val="24"/>
              </w:rPr>
              <w:t>3.</w:t>
            </w:r>
            <w:r w:rsidRPr="00C20E2C">
              <w:rPr>
                <w:iCs/>
                <w:sz w:val="24"/>
                <w:szCs w:val="24"/>
              </w:rPr>
              <w:tab/>
              <w:t>Предельное количество этажей или предельная высота зданий, строений, сооружений – не нормируется.</w:t>
            </w:r>
          </w:p>
          <w:p w:rsidR="00A65BF9" w:rsidRPr="00C20E2C" w:rsidRDefault="00A65BF9" w:rsidP="00A65BF9">
            <w:pPr>
              <w:pStyle w:val="ab"/>
              <w:widowControl/>
              <w:tabs>
                <w:tab w:val="left" w:pos="430"/>
              </w:tabs>
              <w:suppressAutoHyphens w:val="0"/>
              <w:autoSpaceDE/>
              <w:ind w:left="0" w:firstLine="0"/>
              <w:rPr>
                <w:iCs/>
                <w:sz w:val="24"/>
                <w:szCs w:val="24"/>
              </w:rPr>
            </w:pPr>
            <w:r w:rsidRPr="00C20E2C">
              <w:rPr>
                <w:iCs/>
                <w:sz w:val="24"/>
                <w:szCs w:val="24"/>
              </w:rPr>
              <w:t>4.</w:t>
            </w:r>
            <w:r w:rsidRPr="00C20E2C">
              <w:rPr>
                <w:iCs/>
                <w:sz w:val="24"/>
                <w:szCs w:val="24"/>
              </w:rPr>
              <w:tab/>
              <w:t>Максимальный процент застройки – не нормируется.</w:t>
            </w:r>
          </w:p>
        </w:tc>
      </w:tr>
      <w:tr w:rsidR="00A65BF9" w:rsidRPr="00C20E2C" w:rsidTr="00AD1DAB">
        <w:trPr>
          <w:trHeight w:val="20"/>
        </w:trPr>
        <w:tc>
          <w:tcPr>
            <w:tcW w:w="2835" w:type="dxa"/>
          </w:tcPr>
          <w:p w:rsidR="00A65BF9" w:rsidRPr="00C20E2C" w:rsidRDefault="00A65BF9" w:rsidP="00A65BF9">
            <w:pPr>
              <w:pStyle w:val="affffffa"/>
              <w:ind w:firstLine="0"/>
              <w:rPr>
                <w:rFonts w:ascii="Times New Roman" w:hAnsi="Times New Roman" w:cs="Times New Roman"/>
                <w:sz w:val="24"/>
                <w:szCs w:val="24"/>
              </w:rPr>
            </w:pPr>
            <w:r w:rsidRPr="00C20E2C">
              <w:rPr>
                <w:rFonts w:ascii="Times New Roman" w:hAnsi="Times New Roman" w:cs="Times New Roman"/>
                <w:sz w:val="24"/>
                <w:szCs w:val="24"/>
              </w:rPr>
              <w:t>Улично-дорожная сеть</w:t>
            </w:r>
          </w:p>
        </w:tc>
        <w:tc>
          <w:tcPr>
            <w:tcW w:w="3969" w:type="dxa"/>
          </w:tcPr>
          <w:p w:rsidR="00A65BF9" w:rsidRPr="00C20E2C" w:rsidRDefault="00A65BF9" w:rsidP="00A65BF9">
            <w:pPr>
              <w:pStyle w:val="affffff8"/>
              <w:ind w:firstLine="0"/>
              <w:rPr>
                <w:sz w:val="24"/>
                <w:szCs w:val="24"/>
              </w:rPr>
            </w:pPr>
            <w:r w:rsidRPr="00C20E2C">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C20E2C">
              <w:rPr>
                <w:sz w:val="24"/>
                <w:szCs w:val="24"/>
              </w:rPr>
              <w:t>велотранспортной</w:t>
            </w:r>
            <w:proofErr w:type="spellEnd"/>
            <w:r w:rsidRPr="00C20E2C">
              <w:rPr>
                <w:sz w:val="24"/>
                <w:szCs w:val="24"/>
              </w:rPr>
              <w:t xml:space="preserve"> и инженерной инфраструктуры;</w:t>
            </w:r>
          </w:p>
          <w:p w:rsidR="00A65BF9" w:rsidRPr="00C20E2C" w:rsidRDefault="00A65BF9" w:rsidP="00A65BF9">
            <w:pPr>
              <w:pStyle w:val="affffff8"/>
              <w:ind w:firstLine="0"/>
              <w:rPr>
                <w:sz w:val="24"/>
                <w:szCs w:val="24"/>
              </w:rPr>
            </w:pPr>
            <w:r w:rsidRPr="00C20E2C">
              <w:rPr>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C20E2C">
                <w:rPr>
                  <w:rStyle w:val="affffff3"/>
                  <w:sz w:val="24"/>
                  <w:szCs w:val="24"/>
                </w:rPr>
                <w:t>кодами 2.7.1</w:t>
              </w:r>
            </w:hyperlink>
            <w:r w:rsidRPr="00C20E2C">
              <w:rPr>
                <w:sz w:val="24"/>
                <w:szCs w:val="24"/>
              </w:rPr>
              <w:t xml:space="preserve">, </w:t>
            </w:r>
            <w:hyperlink w:anchor="sub_1049" w:history="1">
              <w:r w:rsidRPr="00C20E2C">
                <w:rPr>
                  <w:rStyle w:val="affffff3"/>
                  <w:sz w:val="24"/>
                  <w:szCs w:val="24"/>
                </w:rPr>
                <w:t>4.9</w:t>
              </w:r>
            </w:hyperlink>
            <w:r w:rsidRPr="00C20E2C">
              <w:rPr>
                <w:sz w:val="24"/>
                <w:szCs w:val="24"/>
              </w:rPr>
              <w:t xml:space="preserve">, </w:t>
            </w:r>
            <w:hyperlink w:anchor="sub_1723" w:history="1">
              <w:r w:rsidRPr="00C20E2C">
                <w:rPr>
                  <w:rStyle w:val="affffff3"/>
                  <w:sz w:val="24"/>
                  <w:szCs w:val="24"/>
                </w:rPr>
                <w:t>7.2.3</w:t>
              </w:r>
            </w:hyperlink>
            <w:r w:rsidRPr="00C20E2C">
              <w:rPr>
                <w:sz w:val="24"/>
                <w:szCs w:val="24"/>
              </w:rPr>
              <w:t>, а также некапитальных сооружений, предназначенных для охраны транспортных средств</w:t>
            </w:r>
          </w:p>
        </w:tc>
        <w:tc>
          <w:tcPr>
            <w:tcW w:w="1020" w:type="dxa"/>
          </w:tcPr>
          <w:p w:rsidR="00A65BF9" w:rsidRPr="00C20E2C" w:rsidRDefault="00A65BF9" w:rsidP="00A65BF9">
            <w:pPr>
              <w:pStyle w:val="affffff8"/>
              <w:ind w:firstLine="0"/>
              <w:jc w:val="center"/>
              <w:rPr>
                <w:sz w:val="24"/>
                <w:szCs w:val="24"/>
              </w:rPr>
            </w:pPr>
            <w:r w:rsidRPr="00C20E2C">
              <w:rPr>
                <w:sz w:val="24"/>
                <w:szCs w:val="24"/>
              </w:rPr>
              <w:t>12.0.1</w:t>
            </w:r>
          </w:p>
        </w:tc>
        <w:tc>
          <w:tcPr>
            <w:tcW w:w="2835" w:type="dxa"/>
          </w:tcPr>
          <w:p w:rsidR="00A65BF9" w:rsidRPr="00C20E2C" w:rsidRDefault="00A65BF9" w:rsidP="00A65BF9">
            <w:pPr>
              <w:ind w:firstLine="0"/>
              <w:rPr>
                <w:sz w:val="24"/>
                <w:szCs w:val="24"/>
              </w:rPr>
            </w:pPr>
            <w:r w:rsidRPr="00C20E2C">
              <w:rPr>
                <w:sz w:val="24"/>
                <w:szCs w:val="24"/>
              </w:rPr>
              <w:t xml:space="preserve">Улично-дорожная сеть, автомобильные дороги, пешеходные тротуары, подъезды, проезды </w:t>
            </w:r>
          </w:p>
        </w:tc>
        <w:tc>
          <w:tcPr>
            <w:tcW w:w="11339" w:type="dxa"/>
          </w:tcPr>
          <w:p w:rsidR="00A65BF9" w:rsidRPr="00C20E2C" w:rsidRDefault="00A65BF9" w:rsidP="00A65BF9">
            <w:pPr>
              <w:pStyle w:val="ab"/>
              <w:widowControl/>
              <w:numPr>
                <w:ilvl w:val="0"/>
                <w:numId w:val="158"/>
              </w:numPr>
              <w:tabs>
                <w:tab w:val="left" w:pos="429"/>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A65BF9" w:rsidRPr="00C20E2C" w:rsidRDefault="00A65BF9" w:rsidP="00A65BF9">
            <w:pPr>
              <w:pStyle w:val="ab"/>
              <w:widowControl/>
              <w:numPr>
                <w:ilvl w:val="0"/>
                <w:numId w:val="158"/>
              </w:numPr>
              <w:tabs>
                <w:tab w:val="left" w:pos="429"/>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A65BF9" w:rsidRPr="00C20E2C" w:rsidRDefault="00A65BF9" w:rsidP="00A65BF9">
            <w:pPr>
              <w:pStyle w:val="ab"/>
              <w:widowControl/>
              <w:numPr>
                <w:ilvl w:val="0"/>
                <w:numId w:val="158"/>
              </w:numPr>
              <w:tabs>
                <w:tab w:val="left" w:pos="429"/>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A65BF9" w:rsidRPr="00C20E2C" w:rsidRDefault="00A65BF9" w:rsidP="00A65BF9">
            <w:pPr>
              <w:pStyle w:val="ab"/>
              <w:widowControl/>
              <w:numPr>
                <w:ilvl w:val="0"/>
                <w:numId w:val="158"/>
              </w:numPr>
              <w:tabs>
                <w:tab w:val="left" w:pos="429"/>
              </w:tabs>
              <w:suppressAutoHyphens w:val="0"/>
              <w:autoSpaceDE/>
              <w:ind w:left="0" w:firstLine="0"/>
              <w:rPr>
                <w:sz w:val="24"/>
                <w:szCs w:val="24"/>
              </w:rPr>
            </w:pPr>
            <w:r w:rsidRPr="00C20E2C">
              <w:rPr>
                <w:iCs/>
                <w:sz w:val="24"/>
                <w:szCs w:val="24"/>
              </w:rPr>
              <w:t>Максимальный процент застройки</w:t>
            </w:r>
            <w:r w:rsidRPr="00C20E2C">
              <w:rPr>
                <w:sz w:val="24"/>
                <w:szCs w:val="24"/>
              </w:rPr>
              <w:t xml:space="preserve"> – не нормируется.</w:t>
            </w:r>
          </w:p>
        </w:tc>
      </w:tr>
      <w:tr w:rsidR="00A65BF9" w:rsidRPr="00C20E2C" w:rsidTr="00143279">
        <w:trPr>
          <w:trHeight w:val="20"/>
        </w:trPr>
        <w:tc>
          <w:tcPr>
            <w:tcW w:w="21998" w:type="dxa"/>
            <w:gridSpan w:val="5"/>
          </w:tcPr>
          <w:p w:rsidR="00A65BF9" w:rsidRPr="00C20E2C" w:rsidRDefault="00A65BF9" w:rsidP="00A65BF9">
            <w:pPr>
              <w:pStyle w:val="affffffc"/>
              <w:rPr>
                <w:iCs/>
              </w:rPr>
            </w:pPr>
            <w:r w:rsidRPr="00C20E2C">
              <w:t>Вспомогательные виды разрешённого использования</w:t>
            </w:r>
          </w:p>
        </w:tc>
      </w:tr>
      <w:tr w:rsidR="00A65BF9" w:rsidRPr="00C20E2C" w:rsidTr="00AD1DAB">
        <w:trPr>
          <w:trHeight w:val="20"/>
        </w:trPr>
        <w:tc>
          <w:tcPr>
            <w:tcW w:w="2835" w:type="dxa"/>
          </w:tcPr>
          <w:p w:rsidR="00A65BF9" w:rsidRPr="00C20E2C" w:rsidRDefault="00A65BF9" w:rsidP="00A65BF9">
            <w:pPr>
              <w:pStyle w:val="affffff8"/>
              <w:ind w:firstLine="0"/>
              <w:rPr>
                <w:sz w:val="24"/>
                <w:szCs w:val="24"/>
              </w:rPr>
            </w:pPr>
            <w:r w:rsidRPr="00C20E2C">
              <w:rPr>
                <w:sz w:val="24"/>
                <w:szCs w:val="24"/>
              </w:rPr>
              <w:t>Коммунальное обслуживание</w:t>
            </w:r>
          </w:p>
        </w:tc>
        <w:tc>
          <w:tcPr>
            <w:tcW w:w="3969" w:type="dxa"/>
          </w:tcPr>
          <w:p w:rsidR="00A65BF9" w:rsidRPr="00C20E2C" w:rsidRDefault="00A65BF9" w:rsidP="00A65BF9">
            <w:pPr>
              <w:pStyle w:val="affffff8"/>
              <w:ind w:firstLine="0"/>
              <w:rPr>
                <w:sz w:val="24"/>
                <w:szCs w:val="24"/>
              </w:rPr>
            </w:pPr>
            <w:r w:rsidRPr="00C20E2C">
              <w:rPr>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C20E2C">
                <w:rPr>
                  <w:rStyle w:val="affffff3"/>
                  <w:sz w:val="24"/>
                  <w:szCs w:val="24"/>
                </w:rPr>
                <w:t>кодами 3.1.1-3.1.2</w:t>
              </w:r>
            </w:hyperlink>
          </w:p>
        </w:tc>
        <w:tc>
          <w:tcPr>
            <w:tcW w:w="1020" w:type="dxa"/>
          </w:tcPr>
          <w:p w:rsidR="00A65BF9" w:rsidRPr="00C20E2C" w:rsidRDefault="00A65BF9" w:rsidP="00A65BF9">
            <w:pPr>
              <w:pStyle w:val="affffff8"/>
              <w:ind w:firstLine="0"/>
              <w:jc w:val="center"/>
              <w:rPr>
                <w:sz w:val="24"/>
                <w:szCs w:val="24"/>
              </w:rPr>
            </w:pPr>
            <w:r w:rsidRPr="00C20E2C">
              <w:rPr>
                <w:sz w:val="24"/>
                <w:szCs w:val="24"/>
              </w:rPr>
              <w:t>3.1</w:t>
            </w:r>
          </w:p>
        </w:tc>
        <w:tc>
          <w:tcPr>
            <w:tcW w:w="2835" w:type="dxa"/>
          </w:tcPr>
          <w:p w:rsidR="00A65BF9" w:rsidRPr="00C20E2C" w:rsidRDefault="00A65BF9" w:rsidP="00A65BF9">
            <w:pPr>
              <w:ind w:firstLine="0"/>
              <w:rPr>
                <w:sz w:val="24"/>
                <w:szCs w:val="24"/>
              </w:rPr>
            </w:pPr>
            <w:r w:rsidRPr="00C20E2C">
              <w:rPr>
                <w:sz w:val="24"/>
                <w:szCs w:val="24"/>
              </w:rPr>
              <w:t xml:space="preserve">Площадка с контейнерами для отходов и крупногабаритного мусора </w:t>
            </w:r>
          </w:p>
        </w:tc>
        <w:tc>
          <w:tcPr>
            <w:tcW w:w="11339" w:type="dxa"/>
          </w:tcPr>
          <w:p w:rsidR="00A65BF9" w:rsidRPr="00C20E2C" w:rsidRDefault="00A65BF9" w:rsidP="00A65BF9">
            <w:pPr>
              <w:pStyle w:val="ab"/>
              <w:widowControl/>
              <w:numPr>
                <w:ilvl w:val="0"/>
                <w:numId w:val="157"/>
              </w:numPr>
              <w:tabs>
                <w:tab w:val="left" w:pos="429"/>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A65BF9" w:rsidRPr="00C20E2C" w:rsidRDefault="00A65BF9" w:rsidP="00A65BF9">
            <w:pPr>
              <w:pStyle w:val="ab"/>
              <w:widowControl/>
              <w:numPr>
                <w:ilvl w:val="0"/>
                <w:numId w:val="157"/>
              </w:numPr>
              <w:tabs>
                <w:tab w:val="left" w:pos="429"/>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A65BF9" w:rsidRPr="00C20E2C" w:rsidRDefault="00A65BF9" w:rsidP="00A65BF9">
            <w:pPr>
              <w:pStyle w:val="ab"/>
              <w:widowControl/>
              <w:numPr>
                <w:ilvl w:val="0"/>
                <w:numId w:val="157"/>
              </w:numPr>
              <w:tabs>
                <w:tab w:val="left" w:pos="429"/>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A65BF9" w:rsidRPr="00C20E2C" w:rsidRDefault="00A65BF9" w:rsidP="00A65BF9">
            <w:pPr>
              <w:pStyle w:val="ab"/>
              <w:widowControl/>
              <w:numPr>
                <w:ilvl w:val="0"/>
                <w:numId w:val="157"/>
              </w:numPr>
              <w:tabs>
                <w:tab w:val="left" w:pos="429"/>
              </w:tabs>
              <w:suppressAutoHyphens w:val="0"/>
              <w:autoSpaceDE/>
              <w:ind w:left="0" w:firstLine="0"/>
              <w:rPr>
                <w:sz w:val="24"/>
                <w:szCs w:val="24"/>
              </w:rPr>
            </w:pPr>
            <w:r w:rsidRPr="00C20E2C">
              <w:rPr>
                <w:iCs/>
                <w:sz w:val="24"/>
                <w:szCs w:val="24"/>
              </w:rPr>
              <w:t>Максимальный процент застройки</w:t>
            </w:r>
            <w:r w:rsidRPr="00C20E2C">
              <w:rPr>
                <w:sz w:val="24"/>
                <w:szCs w:val="24"/>
              </w:rPr>
              <w:t xml:space="preserve"> – </w:t>
            </w:r>
            <w:r w:rsidRPr="00C20E2C">
              <w:rPr>
                <w:b/>
                <w:sz w:val="24"/>
                <w:szCs w:val="24"/>
              </w:rPr>
              <w:t>0%.</w:t>
            </w:r>
          </w:p>
        </w:tc>
      </w:tr>
      <w:tr w:rsidR="00A65BF9" w:rsidRPr="00C20E2C" w:rsidTr="00AD1DAB">
        <w:trPr>
          <w:trHeight w:val="20"/>
        </w:trPr>
        <w:tc>
          <w:tcPr>
            <w:tcW w:w="2835" w:type="dxa"/>
          </w:tcPr>
          <w:p w:rsidR="00A65BF9" w:rsidRPr="00C20E2C" w:rsidRDefault="00A65BF9" w:rsidP="00A65BF9">
            <w:pPr>
              <w:pStyle w:val="affffffa"/>
              <w:ind w:firstLine="0"/>
              <w:rPr>
                <w:rFonts w:ascii="Times New Roman" w:hAnsi="Times New Roman" w:cs="Times New Roman"/>
                <w:sz w:val="24"/>
                <w:szCs w:val="24"/>
              </w:rPr>
            </w:pPr>
            <w:r w:rsidRPr="00C20E2C">
              <w:rPr>
                <w:rFonts w:ascii="Times New Roman" w:hAnsi="Times New Roman" w:cs="Times New Roman"/>
                <w:sz w:val="24"/>
                <w:szCs w:val="24"/>
              </w:rPr>
              <w:t>Благоустройство территории</w:t>
            </w:r>
          </w:p>
        </w:tc>
        <w:tc>
          <w:tcPr>
            <w:tcW w:w="3969" w:type="dxa"/>
          </w:tcPr>
          <w:p w:rsidR="00A65BF9" w:rsidRPr="00C20E2C" w:rsidRDefault="00A65BF9" w:rsidP="00A65BF9">
            <w:pPr>
              <w:pStyle w:val="affffff8"/>
              <w:ind w:firstLine="0"/>
              <w:rPr>
                <w:sz w:val="24"/>
                <w:szCs w:val="24"/>
              </w:rPr>
            </w:pPr>
            <w:r w:rsidRPr="00C20E2C">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020" w:type="dxa"/>
          </w:tcPr>
          <w:p w:rsidR="00A65BF9" w:rsidRPr="00C20E2C" w:rsidRDefault="00A65BF9" w:rsidP="00A65BF9">
            <w:pPr>
              <w:pStyle w:val="affffff8"/>
              <w:ind w:firstLine="0"/>
              <w:jc w:val="center"/>
              <w:rPr>
                <w:sz w:val="24"/>
                <w:szCs w:val="24"/>
              </w:rPr>
            </w:pPr>
            <w:r w:rsidRPr="00C20E2C">
              <w:rPr>
                <w:sz w:val="24"/>
                <w:szCs w:val="24"/>
              </w:rPr>
              <w:t>12.0.2</w:t>
            </w:r>
          </w:p>
        </w:tc>
        <w:tc>
          <w:tcPr>
            <w:tcW w:w="2835" w:type="dxa"/>
          </w:tcPr>
          <w:p w:rsidR="00A65BF9" w:rsidRPr="00C20E2C" w:rsidRDefault="00A65BF9" w:rsidP="00A65BF9">
            <w:pPr>
              <w:ind w:firstLine="0"/>
              <w:rPr>
                <w:sz w:val="24"/>
                <w:szCs w:val="24"/>
              </w:rPr>
            </w:pPr>
            <w:r w:rsidRPr="00C20E2C">
              <w:rPr>
                <w:sz w:val="24"/>
                <w:szCs w:val="24"/>
              </w:rPr>
              <w:t>Благоустройство и озеленение</w:t>
            </w:r>
          </w:p>
        </w:tc>
        <w:tc>
          <w:tcPr>
            <w:tcW w:w="11339" w:type="dxa"/>
          </w:tcPr>
          <w:p w:rsidR="00A65BF9" w:rsidRPr="00C20E2C" w:rsidRDefault="00A65BF9" w:rsidP="00A65BF9">
            <w:pPr>
              <w:pStyle w:val="ab"/>
              <w:widowControl/>
              <w:numPr>
                <w:ilvl w:val="0"/>
                <w:numId w:val="159"/>
              </w:numPr>
              <w:tabs>
                <w:tab w:val="left" w:pos="429"/>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A65BF9" w:rsidRPr="00C20E2C" w:rsidRDefault="00A65BF9" w:rsidP="00A65BF9">
            <w:pPr>
              <w:pStyle w:val="ab"/>
              <w:widowControl/>
              <w:numPr>
                <w:ilvl w:val="0"/>
                <w:numId w:val="159"/>
              </w:numPr>
              <w:tabs>
                <w:tab w:val="left" w:pos="429"/>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A65BF9" w:rsidRPr="00C20E2C" w:rsidRDefault="00A65BF9" w:rsidP="00A65BF9">
            <w:pPr>
              <w:pStyle w:val="ab"/>
              <w:widowControl/>
              <w:numPr>
                <w:ilvl w:val="0"/>
                <w:numId w:val="159"/>
              </w:numPr>
              <w:tabs>
                <w:tab w:val="left" w:pos="429"/>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A65BF9" w:rsidRPr="00C20E2C" w:rsidRDefault="00A65BF9" w:rsidP="00A65BF9">
            <w:pPr>
              <w:pStyle w:val="ab"/>
              <w:widowControl/>
              <w:numPr>
                <w:ilvl w:val="0"/>
                <w:numId w:val="159"/>
              </w:numPr>
              <w:tabs>
                <w:tab w:val="left" w:pos="429"/>
              </w:tabs>
              <w:suppressAutoHyphens w:val="0"/>
              <w:autoSpaceDE/>
              <w:ind w:left="0" w:firstLine="0"/>
              <w:rPr>
                <w:sz w:val="24"/>
                <w:szCs w:val="24"/>
              </w:rPr>
            </w:pPr>
            <w:r w:rsidRPr="00C20E2C">
              <w:rPr>
                <w:iCs/>
                <w:sz w:val="24"/>
                <w:szCs w:val="24"/>
              </w:rPr>
              <w:t xml:space="preserve">Максимальный процент застройки – </w:t>
            </w:r>
            <w:r w:rsidRPr="00C20E2C">
              <w:rPr>
                <w:b/>
                <w:sz w:val="24"/>
                <w:szCs w:val="24"/>
              </w:rPr>
              <w:t>0%.</w:t>
            </w:r>
          </w:p>
        </w:tc>
      </w:tr>
      <w:tr w:rsidR="00A65BF9" w:rsidRPr="00C20E2C" w:rsidTr="00143279">
        <w:trPr>
          <w:trHeight w:val="20"/>
        </w:trPr>
        <w:tc>
          <w:tcPr>
            <w:tcW w:w="21998" w:type="dxa"/>
            <w:gridSpan w:val="5"/>
          </w:tcPr>
          <w:p w:rsidR="00A65BF9" w:rsidRPr="00C20E2C" w:rsidRDefault="00A65BF9" w:rsidP="00A65BF9">
            <w:pPr>
              <w:pStyle w:val="affffffc"/>
            </w:pPr>
            <w:r w:rsidRPr="00C20E2C">
              <w:t>Условно разрешённые виды разрешённого использования - не устанавливаются</w:t>
            </w:r>
          </w:p>
        </w:tc>
      </w:tr>
    </w:tbl>
    <w:p w:rsidR="0019517F" w:rsidRDefault="0019517F" w:rsidP="00BD715D">
      <w:pPr>
        <w:rPr>
          <w:sz w:val="24"/>
          <w:szCs w:val="24"/>
        </w:rPr>
      </w:pPr>
    </w:p>
    <w:p w:rsidR="00890120" w:rsidRDefault="00890120" w:rsidP="00BD715D">
      <w:pPr>
        <w:rPr>
          <w:sz w:val="24"/>
          <w:szCs w:val="24"/>
        </w:rPr>
      </w:pPr>
    </w:p>
    <w:p w:rsidR="00890120" w:rsidRDefault="00890120" w:rsidP="00BD715D">
      <w:pPr>
        <w:rPr>
          <w:sz w:val="24"/>
          <w:szCs w:val="24"/>
        </w:rPr>
      </w:pPr>
    </w:p>
    <w:p w:rsidR="00890120" w:rsidRDefault="00890120" w:rsidP="00BD715D">
      <w:pPr>
        <w:rPr>
          <w:sz w:val="24"/>
          <w:szCs w:val="24"/>
        </w:rPr>
      </w:pPr>
    </w:p>
    <w:p w:rsidR="00890120" w:rsidRDefault="00890120" w:rsidP="00BD715D">
      <w:pPr>
        <w:rPr>
          <w:sz w:val="24"/>
          <w:szCs w:val="24"/>
        </w:rPr>
      </w:pPr>
    </w:p>
    <w:p w:rsidR="00890120" w:rsidRDefault="00890120" w:rsidP="00BD715D">
      <w:pPr>
        <w:rPr>
          <w:sz w:val="24"/>
          <w:szCs w:val="24"/>
        </w:rPr>
      </w:pPr>
    </w:p>
    <w:p w:rsidR="00890120" w:rsidRDefault="00890120" w:rsidP="00BD715D">
      <w:pPr>
        <w:rPr>
          <w:sz w:val="24"/>
          <w:szCs w:val="24"/>
        </w:rPr>
      </w:pPr>
    </w:p>
    <w:p w:rsidR="00890120" w:rsidRPr="00C20E2C" w:rsidRDefault="00890120" w:rsidP="00BD715D">
      <w:pPr>
        <w:rPr>
          <w:sz w:val="24"/>
          <w:szCs w:val="24"/>
        </w:rPr>
      </w:pPr>
    </w:p>
    <w:p w:rsidR="00596A97" w:rsidRPr="00C20E2C" w:rsidRDefault="00596A97" w:rsidP="001D7A2B">
      <w:pPr>
        <w:pStyle w:val="40"/>
        <w:numPr>
          <w:ilvl w:val="0"/>
          <w:numId w:val="5"/>
        </w:numPr>
      </w:pPr>
      <w:bookmarkStart w:id="137" w:name="_Toc4763310"/>
      <w:r w:rsidRPr="00C20E2C">
        <w:t>С</w:t>
      </w:r>
      <w:r w:rsidR="009D1854" w:rsidRPr="00C20E2C">
        <w:t>-</w:t>
      </w:r>
      <w:r w:rsidR="000D5131" w:rsidRPr="00C20E2C">
        <w:t>2</w:t>
      </w:r>
      <w:r w:rsidRPr="00C20E2C">
        <w:t>-</w:t>
      </w:r>
      <w:r w:rsidR="000D5131" w:rsidRPr="00C20E2C">
        <w:t xml:space="preserve"> </w:t>
      </w:r>
      <w:r w:rsidR="000C4B67" w:rsidRPr="00C20E2C">
        <w:t>Зона складирования и захоронения отходов, скотомогильников</w:t>
      </w:r>
    </w:p>
    <w:p w:rsidR="000D5131" w:rsidRPr="00C20E2C" w:rsidRDefault="000D5131" w:rsidP="000D5131">
      <w:pPr>
        <w:rPr>
          <w:sz w:val="24"/>
          <w:szCs w:val="24"/>
          <w:lang w:eastAsia="ru-RU"/>
        </w:rPr>
      </w:pPr>
    </w:p>
    <w:tbl>
      <w:tblPr>
        <w:tblW w:w="219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3969"/>
        <w:gridCol w:w="1020"/>
        <w:gridCol w:w="2835"/>
        <w:gridCol w:w="11339"/>
      </w:tblGrid>
      <w:tr w:rsidR="000C4B67" w:rsidRPr="00C20E2C" w:rsidTr="00AD1DAB">
        <w:trPr>
          <w:trHeight w:val="20"/>
          <w:tblHeader/>
        </w:trPr>
        <w:tc>
          <w:tcPr>
            <w:tcW w:w="2835" w:type="dxa"/>
            <w:vAlign w:val="center"/>
          </w:tcPr>
          <w:p w:rsidR="000C4B67" w:rsidRPr="00C20E2C" w:rsidRDefault="000C4B67" w:rsidP="000C4B67">
            <w:pPr>
              <w:ind w:firstLine="0"/>
              <w:jc w:val="center"/>
              <w:rPr>
                <w:b/>
                <w:sz w:val="24"/>
                <w:szCs w:val="24"/>
              </w:rPr>
            </w:pPr>
            <w:r w:rsidRPr="00C20E2C">
              <w:rPr>
                <w:b/>
                <w:sz w:val="24"/>
                <w:szCs w:val="24"/>
              </w:rPr>
              <w:t>Наименование вида разрешенного использования</w:t>
            </w:r>
          </w:p>
        </w:tc>
        <w:tc>
          <w:tcPr>
            <w:tcW w:w="3969" w:type="dxa"/>
            <w:vAlign w:val="center"/>
          </w:tcPr>
          <w:p w:rsidR="000C4B67" w:rsidRPr="00C20E2C" w:rsidRDefault="000C4B67" w:rsidP="000C4B67">
            <w:pPr>
              <w:ind w:firstLine="0"/>
              <w:jc w:val="center"/>
              <w:rPr>
                <w:b/>
                <w:sz w:val="24"/>
                <w:szCs w:val="24"/>
              </w:rPr>
            </w:pPr>
            <w:r w:rsidRPr="00C20E2C">
              <w:rPr>
                <w:b/>
                <w:sz w:val="24"/>
                <w:szCs w:val="24"/>
              </w:rPr>
              <w:t>Описание вида разрешенного использования</w:t>
            </w:r>
          </w:p>
        </w:tc>
        <w:tc>
          <w:tcPr>
            <w:tcW w:w="1020" w:type="dxa"/>
            <w:vAlign w:val="center"/>
          </w:tcPr>
          <w:p w:rsidR="000C4B67" w:rsidRPr="00C20E2C" w:rsidRDefault="000C4B67" w:rsidP="000C4B67">
            <w:pPr>
              <w:ind w:firstLine="0"/>
              <w:jc w:val="center"/>
              <w:rPr>
                <w:b/>
                <w:sz w:val="24"/>
                <w:szCs w:val="24"/>
              </w:rPr>
            </w:pPr>
            <w:r w:rsidRPr="00C20E2C">
              <w:rPr>
                <w:b/>
                <w:sz w:val="24"/>
                <w:szCs w:val="24"/>
              </w:rPr>
              <w:t>Код</w:t>
            </w:r>
          </w:p>
        </w:tc>
        <w:tc>
          <w:tcPr>
            <w:tcW w:w="2835" w:type="dxa"/>
            <w:vAlign w:val="center"/>
          </w:tcPr>
          <w:p w:rsidR="000C4B67" w:rsidRPr="00C20E2C" w:rsidRDefault="000C4B67" w:rsidP="000C4B67">
            <w:pPr>
              <w:ind w:firstLine="0"/>
              <w:jc w:val="center"/>
              <w:rPr>
                <w:b/>
                <w:sz w:val="24"/>
                <w:szCs w:val="24"/>
              </w:rPr>
            </w:pPr>
            <w:r w:rsidRPr="00C20E2C">
              <w:rPr>
                <w:b/>
                <w:sz w:val="24"/>
                <w:szCs w:val="24"/>
              </w:rPr>
              <w:t>Размещаемые объекты</w:t>
            </w:r>
          </w:p>
        </w:tc>
        <w:tc>
          <w:tcPr>
            <w:tcW w:w="11339" w:type="dxa"/>
            <w:vAlign w:val="center"/>
          </w:tcPr>
          <w:p w:rsidR="000C4B67" w:rsidRPr="00C20E2C" w:rsidRDefault="000C4B67" w:rsidP="000C4B67">
            <w:pPr>
              <w:ind w:firstLine="0"/>
              <w:jc w:val="center"/>
              <w:rPr>
                <w:b/>
                <w:sz w:val="24"/>
                <w:szCs w:val="24"/>
              </w:rPr>
            </w:pPr>
            <w:r w:rsidRPr="00C20E2C">
              <w:rPr>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B3082" w:rsidRPr="00C20E2C" w:rsidTr="00143279">
        <w:trPr>
          <w:trHeight w:val="20"/>
        </w:trPr>
        <w:tc>
          <w:tcPr>
            <w:tcW w:w="21998" w:type="dxa"/>
            <w:gridSpan w:val="5"/>
          </w:tcPr>
          <w:p w:rsidR="009B3082" w:rsidRPr="00C20E2C" w:rsidRDefault="009B3082" w:rsidP="00143279">
            <w:pPr>
              <w:pStyle w:val="affffffc"/>
              <w:rPr>
                <w:iCs/>
              </w:rPr>
            </w:pPr>
            <w:r w:rsidRPr="00C20E2C">
              <w:t>Основные виды разрешённого использования</w:t>
            </w:r>
          </w:p>
        </w:tc>
      </w:tr>
      <w:tr w:rsidR="009B3082" w:rsidRPr="00C20E2C" w:rsidTr="00AD1DAB">
        <w:trPr>
          <w:trHeight w:val="20"/>
        </w:trPr>
        <w:tc>
          <w:tcPr>
            <w:tcW w:w="2835" w:type="dxa"/>
          </w:tcPr>
          <w:p w:rsidR="009B3082" w:rsidRPr="00C20E2C" w:rsidRDefault="009B3082" w:rsidP="000C4B67">
            <w:pPr>
              <w:pStyle w:val="affffff8"/>
              <w:ind w:firstLine="0"/>
              <w:rPr>
                <w:sz w:val="24"/>
                <w:szCs w:val="24"/>
              </w:rPr>
            </w:pPr>
            <w:bookmarkStart w:id="138" w:name="sub_10122"/>
            <w:r w:rsidRPr="00C20E2C">
              <w:rPr>
                <w:sz w:val="24"/>
                <w:szCs w:val="24"/>
              </w:rPr>
              <w:t>Специальная деятельность</w:t>
            </w:r>
            <w:bookmarkEnd w:id="138"/>
          </w:p>
        </w:tc>
        <w:tc>
          <w:tcPr>
            <w:tcW w:w="3969" w:type="dxa"/>
          </w:tcPr>
          <w:p w:rsidR="009B3082" w:rsidRPr="00C20E2C" w:rsidRDefault="009B3082" w:rsidP="000C4B67">
            <w:pPr>
              <w:pStyle w:val="affffff8"/>
              <w:ind w:firstLine="0"/>
              <w:rPr>
                <w:sz w:val="24"/>
                <w:szCs w:val="24"/>
              </w:rPr>
            </w:pPr>
            <w:r w:rsidRPr="00C20E2C">
              <w:rPr>
                <w:sz w:val="24"/>
                <w:szCs w:val="24"/>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020" w:type="dxa"/>
          </w:tcPr>
          <w:p w:rsidR="009B3082" w:rsidRPr="00C20E2C" w:rsidRDefault="009B3082" w:rsidP="000C4B67">
            <w:pPr>
              <w:pStyle w:val="affffff8"/>
              <w:ind w:firstLine="0"/>
              <w:jc w:val="center"/>
              <w:rPr>
                <w:sz w:val="24"/>
                <w:szCs w:val="24"/>
              </w:rPr>
            </w:pPr>
            <w:r w:rsidRPr="00C20E2C">
              <w:rPr>
                <w:sz w:val="24"/>
                <w:szCs w:val="24"/>
              </w:rPr>
              <w:t>12.2</w:t>
            </w:r>
          </w:p>
        </w:tc>
        <w:tc>
          <w:tcPr>
            <w:tcW w:w="2835" w:type="dxa"/>
          </w:tcPr>
          <w:p w:rsidR="009B3082" w:rsidRPr="00C20E2C" w:rsidRDefault="009B3082" w:rsidP="000C4B67">
            <w:pPr>
              <w:ind w:firstLine="0"/>
              <w:rPr>
                <w:sz w:val="24"/>
                <w:szCs w:val="24"/>
              </w:rPr>
            </w:pPr>
            <w:r w:rsidRPr="00C20E2C">
              <w:rPr>
                <w:sz w:val="24"/>
                <w:szCs w:val="24"/>
              </w:rPr>
              <w:t>Полигоны ТБО</w:t>
            </w:r>
          </w:p>
          <w:p w:rsidR="009B3082" w:rsidRPr="00C20E2C" w:rsidRDefault="009B3082" w:rsidP="000C4B67">
            <w:pPr>
              <w:ind w:firstLine="0"/>
              <w:rPr>
                <w:sz w:val="24"/>
                <w:szCs w:val="24"/>
              </w:rPr>
            </w:pPr>
            <w:r w:rsidRPr="00C20E2C">
              <w:rPr>
                <w:sz w:val="24"/>
                <w:szCs w:val="24"/>
              </w:rPr>
              <w:t>Скотомогильники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1339" w:type="dxa"/>
          </w:tcPr>
          <w:p w:rsidR="009B3082" w:rsidRPr="00C20E2C" w:rsidRDefault="009B3082" w:rsidP="000C4B67">
            <w:pPr>
              <w:pStyle w:val="ab"/>
              <w:widowControl/>
              <w:numPr>
                <w:ilvl w:val="0"/>
                <w:numId w:val="166"/>
              </w:numPr>
              <w:tabs>
                <w:tab w:val="left" w:pos="429"/>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9B3082" w:rsidRPr="00C20E2C" w:rsidRDefault="009B3082" w:rsidP="000C4B67">
            <w:pPr>
              <w:pStyle w:val="ab"/>
              <w:widowControl/>
              <w:numPr>
                <w:ilvl w:val="0"/>
                <w:numId w:val="166"/>
              </w:numPr>
              <w:tabs>
                <w:tab w:val="left" w:pos="429"/>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9B3082" w:rsidRPr="00C20E2C" w:rsidRDefault="009B3082" w:rsidP="000C4B67">
            <w:pPr>
              <w:pStyle w:val="ab"/>
              <w:widowControl/>
              <w:numPr>
                <w:ilvl w:val="0"/>
                <w:numId w:val="166"/>
              </w:numPr>
              <w:tabs>
                <w:tab w:val="left" w:pos="429"/>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9B3082" w:rsidRPr="00C20E2C" w:rsidRDefault="009B3082" w:rsidP="000C4B67">
            <w:pPr>
              <w:pStyle w:val="ab"/>
              <w:widowControl/>
              <w:numPr>
                <w:ilvl w:val="0"/>
                <w:numId w:val="166"/>
              </w:numPr>
              <w:suppressAutoHyphens w:val="0"/>
              <w:autoSpaceDE/>
              <w:ind w:left="0" w:firstLine="0"/>
              <w:rPr>
                <w:sz w:val="24"/>
                <w:szCs w:val="24"/>
              </w:rPr>
            </w:pPr>
            <w:r w:rsidRPr="00C20E2C">
              <w:rPr>
                <w:iCs/>
                <w:sz w:val="24"/>
                <w:szCs w:val="24"/>
              </w:rPr>
              <w:t>Максимальный процент застройки – не нормируется</w:t>
            </w:r>
            <w:r w:rsidRPr="00C20E2C">
              <w:rPr>
                <w:sz w:val="24"/>
                <w:szCs w:val="24"/>
              </w:rPr>
              <w:t>.</w:t>
            </w:r>
          </w:p>
          <w:p w:rsidR="009B3082" w:rsidRPr="00C20E2C" w:rsidRDefault="009B3082" w:rsidP="000C4B67">
            <w:pPr>
              <w:pStyle w:val="ab"/>
              <w:ind w:left="0" w:firstLine="0"/>
              <w:rPr>
                <w:sz w:val="24"/>
                <w:szCs w:val="24"/>
              </w:rPr>
            </w:pPr>
          </w:p>
        </w:tc>
      </w:tr>
      <w:tr w:rsidR="009B3082" w:rsidRPr="00C20E2C" w:rsidTr="00AD1DAB">
        <w:trPr>
          <w:trHeight w:val="20"/>
        </w:trPr>
        <w:tc>
          <w:tcPr>
            <w:tcW w:w="2835" w:type="dxa"/>
          </w:tcPr>
          <w:p w:rsidR="009B3082" w:rsidRPr="00C20E2C" w:rsidRDefault="009B3082" w:rsidP="000C4B67">
            <w:pPr>
              <w:pStyle w:val="affffff8"/>
              <w:ind w:firstLine="0"/>
              <w:rPr>
                <w:sz w:val="24"/>
                <w:szCs w:val="24"/>
              </w:rPr>
            </w:pPr>
            <w:r w:rsidRPr="00C20E2C">
              <w:rPr>
                <w:sz w:val="24"/>
                <w:szCs w:val="24"/>
              </w:rPr>
              <w:t>Коммунальное обслуживание</w:t>
            </w:r>
          </w:p>
        </w:tc>
        <w:tc>
          <w:tcPr>
            <w:tcW w:w="3969" w:type="dxa"/>
          </w:tcPr>
          <w:p w:rsidR="009B3082" w:rsidRPr="00C20E2C" w:rsidRDefault="009B3082" w:rsidP="000C4B67">
            <w:pPr>
              <w:pStyle w:val="affffff8"/>
              <w:ind w:firstLine="0"/>
              <w:rPr>
                <w:sz w:val="24"/>
                <w:szCs w:val="24"/>
              </w:rPr>
            </w:pPr>
            <w:r w:rsidRPr="00C20E2C">
              <w:rPr>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C20E2C">
                <w:rPr>
                  <w:rStyle w:val="affffff3"/>
                  <w:sz w:val="24"/>
                  <w:szCs w:val="24"/>
                </w:rPr>
                <w:t>кодами 3.1.1-3.1.2</w:t>
              </w:r>
            </w:hyperlink>
          </w:p>
        </w:tc>
        <w:tc>
          <w:tcPr>
            <w:tcW w:w="1020" w:type="dxa"/>
          </w:tcPr>
          <w:p w:rsidR="009B3082" w:rsidRPr="00C20E2C" w:rsidRDefault="009B3082" w:rsidP="000C4B67">
            <w:pPr>
              <w:pStyle w:val="affffff8"/>
              <w:ind w:firstLine="0"/>
              <w:jc w:val="center"/>
              <w:rPr>
                <w:sz w:val="24"/>
                <w:szCs w:val="24"/>
              </w:rPr>
            </w:pPr>
            <w:r w:rsidRPr="00C20E2C">
              <w:rPr>
                <w:sz w:val="24"/>
                <w:szCs w:val="24"/>
              </w:rPr>
              <w:t>3.1</w:t>
            </w:r>
          </w:p>
        </w:tc>
        <w:tc>
          <w:tcPr>
            <w:tcW w:w="2835" w:type="dxa"/>
          </w:tcPr>
          <w:p w:rsidR="009B3082" w:rsidRPr="00C20E2C" w:rsidRDefault="009B3082" w:rsidP="000C4B67">
            <w:pPr>
              <w:ind w:firstLine="0"/>
              <w:rPr>
                <w:sz w:val="24"/>
                <w:szCs w:val="24"/>
              </w:rPr>
            </w:pPr>
            <w:r w:rsidRPr="00C20E2C">
              <w:rPr>
                <w:sz w:val="24"/>
                <w:szCs w:val="24"/>
              </w:rPr>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11339" w:type="dxa"/>
          </w:tcPr>
          <w:p w:rsidR="009B3082" w:rsidRPr="00C20E2C" w:rsidRDefault="009B3082" w:rsidP="000C4B67">
            <w:pPr>
              <w:widowControl/>
              <w:numPr>
                <w:ilvl w:val="0"/>
                <w:numId w:val="168"/>
              </w:numPr>
              <w:suppressAutoHyphens w:val="0"/>
              <w:autoSpaceDE/>
              <w:ind w:left="0" w:firstLine="0"/>
              <w:rPr>
                <w:sz w:val="24"/>
                <w:szCs w:val="24"/>
              </w:rPr>
            </w:pPr>
            <w:r w:rsidRPr="00C20E2C">
              <w:rPr>
                <w:sz w:val="24"/>
                <w:szCs w:val="24"/>
              </w:rPr>
              <w:t>Объекты капитального строительства в целях обеспечения населения и организаций коммунальными услугами:</w:t>
            </w:r>
          </w:p>
          <w:p w:rsidR="009B3082" w:rsidRPr="00C20E2C" w:rsidRDefault="009B3082" w:rsidP="000C4B67">
            <w:pPr>
              <w:ind w:firstLine="0"/>
              <w:rPr>
                <w:sz w:val="24"/>
                <w:szCs w:val="24"/>
              </w:rPr>
            </w:pPr>
            <w:r w:rsidRPr="00C20E2C">
              <w:rPr>
                <w:sz w:val="24"/>
                <w:szCs w:val="24"/>
              </w:rPr>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9B3082" w:rsidRPr="00C20E2C" w:rsidRDefault="009B3082" w:rsidP="000C4B67">
            <w:pPr>
              <w:pStyle w:val="ab"/>
              <w:widowControl/>
              <w:numPr>
                <w:ilvl w:val="0"/>
                <w:numId w:val="168"/>
              </w:numPr>
              <w:tabs>
                <w:tab w:val="left" w:pos="429"/>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9B3082" w:rsidRPr="00C20E2C" w:rsidRDefault="009B3082" w:rsidP="000C4B67">
            <w:pPr>
              <w:pStyle w:val="ab"/>
              <w:widowControl/>
              <w:numPr>
                <w:ilvl w:val="0"/>
                <w:numId w:val="168"/>
              </w:numPr>
              <w:tabs>
                <w:tab w:val="left" w:pos="429"/>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9B3082" w:rsidRPr="00C20E2C" w:rsidRDefault="009B3082" w:rsidP="000C4B67">
            <w:pPr>
              <w:pStyle w:val="ab"/>
              <w:widowControl/>
              <w:numPr>
                <w:ilvl w:val="0"/>
                <w:numId w:val="168"/>
              </w:numPr>
              <w:tabs>
                <w:tab w:val="left" w:pos="429"/>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9B3082" w:rsidRPr="00C20E2C" w:rsidRDefault="009B3082" w:rsidP="000C4B67">
            <w:pPr>
              <w:pStyle w:val="ab"/>
              <w:widowControl/>
              <w:numPr>
                <w:ilvl w:val="0"/>
                <w:numId w:val="168"/>
              </w:numPr>
              <w:tabs>
                <w:tab w:val="left" w:pos="429"/>
              </w:tabs>
              <w:suppressAutoHyphens w:val="0"/>
              <w:autoSpaceDE/>
              <w:ind w:left="0" w:firstLine="0"/>
              <w:rPr>
                <w:sz w:val="24"/>
                <w:szCs w:val="24"/>
              </w:rPr>
            </w:pPr>
            <w:r w:rsidRPr="00C20E2C">
              <w:rPr>
                <w:iCs/>
                <w:sz w:val="24"/>
                <w:szCs w:val="24"/>
              </w:rPr>
              <w:t>Максимальный процент застройки –</w:t>
            </w:r>
            <w:r w:rsidRPr="00C20E2C">
              <w:rPr>
                <w:sz w:val="24"/>
                <w:szCs w:val="24"/>
              </w:rPr>
              <w:t xml:space="preserve"> </w:t>
            </w:r>
            <w:r w:rsidRPr="00C20E2C">
              <w:rPr>
                <w:b/>
                <w:sz w:val="24"/>
                <w:szCs w:val="24"/>
              </w:rPr>
              <w:t>80%.</w:t>
            </w:r>
          </w:p>
        </w:tc>
      </w:tr>
      <w:tr w:rsidR="009B3082" w:rsidRPr="00C20E2C" w:rsidTr="00143279">
        <w:trPr>
          <w:trHeight w:val="20"/>
        </w:trPr>
        <w:tc>
          <w:tcPr>
            <w:tcW w:w="21998" w:type="dxa"/>
            <w:gridSpan w:val="5"/>
          </w:tcPr>
          <w:p w:rsidR="009B3082" w:rsidRPr="00C20E2C" w:rsidRDefault="009B3082" w:rsidP="00143279">
            <w:pPr>
              <w:pStyle w:val="affffffc"/>
            </w:pPr>
            <w:r w:rsidRPr="00C20E2C">
              <w:t>Вспомогательные виды разрешённого использования</w:t>
            </w:r>
          </w:p>
        </w:tc>
      </w:tr>
      <w:tr w:rsidR="009B3082" w:rsidRPr="00C20E2C" w:rsidTr="00143279">
        <w:trPr>
          <w:trHeight w:val="20"/>
        </w:trPr>
        <w:tc>
          <w:tcPr>
            <w:tcW w:w="21998" w:type="dxa"/>
            <w:gridSpan w:val="5"/>
            <w:vAlign w:val="center"/>
          </w:tcPr>
          <w:p w:rsidR="009B3082" w:rsidRPr="00C20E2C" w:rsidRDefault="009B3082" w:rsidP="00143279">
            <w:pPr>
              <w:pStyle w:val="affffffc"/>
            </w:pPr>
            <w:r w:rsidRPr="00C20E2C">
              <w:t>Условно разрешённые виды разрешённого использования</w:t>
            </w:r>
          </w:p>
        </w:tc>
      </w:tr>
      <w:tr w:rsidR="009B3082" w:rsidRPr="00C20E2C" w:rsidTr="00AD1DAB">
        <w:trPr>
          <w:trHeight w:val="20"/>
        </w:trPr>
        <w:tc>
          <w:tcPr>
            <w:tcW w:w="2835" w:type="dxa"/>
          </w:tcPr>
          <w:p w:rsidR="009B3082" w:rsidRPr="00C20E2C" w:rsidRDefault="009B3082" w:rsidP="000C4B67">
            <w:pPr>
              <w:pStyle w:val="affffff8"/>
              <w:ind w:firstLine="0"/>
              <w:rPr>
                <w:sz w:val="24"/>
                <w:szCs w:val="24"/>
              </w:rPr>
            </w:pPr>
            <w:r w:rsidRPr="00C20E2C">
              <w:rPr>
                <w:sz w:val="24"/>
                <w:szCs w:val="24"/>
              </w:rPr>
              <w:t>Специальная деятельность</w:t>
            </w:r>
          </w:p>
        </w:tc>
        <w:tc>
          <w:tcPr>
            <w:tcW w:w="3969" w:type="dxa"/>
          </w:tcPr>
          <w:p w:rsidR="009B3082" w:rsidRPr="00C20E2C" w:rsidRDefault="009B3082" w:rsidP="000C4B67">
            <w:pPr>
              <w:pStyle w:val="affffff8"/>
              <w:ind w:firstLine="0"/>
              <w:rPr>
                <w:sz w:val="24"/>
                <w:szCs w:val="24"/>
              </w:rPr>
            </w:pPr>
            <w:r w:rsidRPr="00C20E2C">
              <w:rPr>
                <w:sz w:val="24"/>
                <w:szCs w:val="24"/>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020" w:type="dxa"/>
          </w:tcPr>
          <w:p w:rsidR="009B3082" w:rsidRPr="00C20E2C" w:rsidRDefault="009B3082" w:rsidP="000C4B67">
            <w:pPr>
              <w:pStyle w:val="affffff8"/>
              <w:ind w:firstLine="0"/>
              <w:jc w:val="center"/>
              <w:rPr>
                <w:sz w:val="24"/>
                <w:szCs w:val="24"/>
              </w:rPr>
            </w:pPr>
            <w:r w:rsidRPr="00C20E2C">
              <w:rPr>
                <w:sz w:val="24"/>
                <w:szCs w:val="24"/>
              </w:rPr>
              <w:t>12.2</w:t>
            </w:r>
          </w:p>
        </w:tc>
        <w:tc>
          <w:tcPr>
            <w:tcW w:w="2835" w:type="dxa"/>
          </w:tcPr>
          <w:p w:rsidR="009B3082" w:rsidRPr="00C20E2C" w:rsidRDefault="009B3082" w:rsidP="000C4B67">
            <w:pPr>
              <w:ind w:firstLine="0"/>
              <w:rPr>
                <w:sz w:val="24"/>
                <w:szCs w:val="24"/>
              </w:rPr>
            </w:pPr>
            <w:r w:rsidRPr="00C20E2C">
              <w:rPr>
                <w:iCs/>
                <w:sz w:val="24"/>
                <w:szCs w:val="24"/>
              </w:rPr>
              <w:t>Мусороперерабатывающий завод</w:t>
            </w:r>
          </w:p>
        </w:tc>
        <w:tc>
          <w:tcPr>
            <w:tcW w:w="11339" w:type="dxa"/>
          </w:tcPr>
          <w:p w:rsidR="009B3082" w:rsidRPr="00C20E2C" w:rsidRDefault="009B3082" w:rsidP="000C4B67">
            <w:pPr>
              <w:pStyle w:val="ab"/>
              <w:widowControl/>
              <w:numPr>
                <w:ilvl w:val="0"/>
                <w:numId w:val="167"/>
              </w:numPr>
              <w:tabs>
                <w:tab w:val="left" w:pos="429"/>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9B3082" w:rsidRPr="00C20E2C" w:rsidRDefault="009B3082" w:rsidP="000C4B67">
            <w:pPr>
              <w:pStyle w:val="ab"/>
              <w:widowControl/>
              <w:numPr>
                <w:ilvl w:val="0"/>
                <w:numId w:val="167"/>
              </w:numPr>
              <w:tabs>
                <w:tab w:val="left" w:pos="429"/>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9B3082" w:rsidRPr="00C20E2C" w:rsidRDefault="009B3082" w:rsidP="000C4B67">
            <w:pPr>
              <w:pStyle w:val="ab"/>
              <w:widowControl/>
              <w:numPr>
                <w:ilvl w:val="0"/>
                <w:numId w:val="167"/>
              </w:numPr>
              <w:tabs>
                <w:tab w:val="left" w:pos="429"/>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9B3082" w:rsidRPr="00C20E2C" w:rsidRDefault="009B3082" w:rsidP="000C4B67">
            <w:pPr>
              <w:pStyle w:val="af7"/>
              <w:numPr>
                <w:ilvl w:val="0"/>
                <w:numId w:val="167"/>
              </w:numPr>
              <w:tabs>
                <w:tab w:val="left" w:pos="430"/>
              </w:tabs>
              <w:autoSpaceDE/>
              <w:spacing w:before="0" w:beforeAutospacing="0" w:after="0" w:afterAutospacing="0"/>
              <w:ind w:left="0" w:firstLine="0"/>
              <w:contextualSpacing w:val="0"/>
              <w:rPr>
                <w:sz w:val="24"/>
                <w:szCs w:val="24"/>
              </w:rPr>
            </w:pPr>
            <w:r w:rsidRPr="00C20E2C">
              <w:rPr>
                <w:iCs/>
                <w:sz w:val="24"/>
                <w:szCs w:val="24"/>
              </w:rPr>
              <w:t>Максимальный процент застройки – не нормируется</w:t>
            </w:r>
            <w:r w:rsidRPr="00C20E2C">
              <w:rPr>
                <w:sz w:val="24"/>
                <w:szCs w:val="24"/>
              </w:rPr>
              <w:t>.</w:t>
            </w:r>
          </w:p>
        </w:tc>
      </w:tr>
    </w:tbl>
    <w:p w:rsidR="000C4B67" w:rsidRPr="00C20E2C" w:rsidRDefault="000C4B67" w:rsidP="000D5131">
      <w:pPr>
        <w:rPr>
          <w:sz w:val="24"/>
          <w:szCs w:val="24"/>
          <w:lang w:eastAsia="ru-RU"/>
        </w:rPr>
      </w:pPr>
    </w:p>
    <w:p w:rsidR="009D1854" w:rsidRPr="00C20E2C" w:rsidRDefault="009D1854" w:rsidP="001D7A2B">
      <w:pPr>
        <w:pStyle w:val="40"/>
        <w:numPr>
          <w:ilvl w:val="0"/>
          <w:numId w:val="5"/>
        </w:numPr>
      </w:pPr>
      <w:r w:rsidRPr="00C20E2C">
        <w:t xml:space="preserve">С-3- </w:t>
      </w:r>
      <w:r w:rsidR="000C4B67" w:rsidRPr="00C20E2C">
        <w:t>Зона зеленых насаждений специального назначения</w:t>
      </w:r>
    </w:p>
    <w:tbl>
      <w:tblPr>
        <w:tblW w:w="21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3969"/>
        <w:gridCol w:w="1020"/>
        <w:gridCol w:w="2835"/>
        <w:gridCol w:w="11339"/>
      </w:tblGrid>
      <w:tr w:rsidR="000C4B67" w:rsidRPr="00C20E2C" w:rsidTr="009B3082">
        <w:trPr>
          <w:trHeight w:val="20"/>
          <w:tblHeader/>
        </w:trPr>
        <w:tc>
          <w:tcPr>
            <w:tcW w:w="2835" w:type="dxa"/>
            <w:vAlign w:val="center"/>
          </w:tcPr>
          <w:p w:rsidR="000C4B67" w:rsidRPr="00C20E2C" w:rsidRDefault="000C4B67" w:rsidP="000C4B67">
            <w:pPr>
              <w:ind w:firstLine="0"/>
              <w:jc w:val="center"/>
              <w:rPr>
                <w:b/>
                <w:sz w:val="24"/>
                <w:szCs w:val="24"/>
              </w:rPr>
            </w:pPr>
            <w:r w:rsidRPr="00C20E2C">
              <w:rPr>
                <w:b/>
                <w:sz w:val="24"/>
                <w:szCs w:val="24"/>
              </w:rPr>
              <w:t>Наименование вида разрешенного использования</w:t>
            </w:r>
          </w:p>
        </w:tc>
        <w:tc>
          <w:tcPr>
            <w:tcW w:w="3969" w:type="dxa"/>
            <w:vAlign w:val="center"/>
          </w:tcPr>
          <w:p w:rsidR="000C4B67" w:rsidRPr="00C20E2C" w:rsidRDefault="000C4B67" w:rsidP="000C4B67">
            <w:pPr>
              <w:ind w:firstLine="0"/>
              <w:jc w:val="center"/>
              <w:rPr>
                <w:b/>
                <w:sz w:val="24"/>
                <w:szCs w:val="24"/>
              </w:rPr>
            </w:pPr>
            <w:r w:rsidRPr="00C20E2C">
              <w:rPr>
                <w:b/>
                <w:sz w:val="24"/>
                <w:szCs w:val="24"/>
              </w:rPr>
              <w:t>Описание вида разрешенного использования</w:t>
            </w:r>
          </w:p>
        </w:tc>
        <w:tc>
          <w:tcPr>
            <w:tcW w:w="1020" w:type="dxa"/>
            <w:vAlign w:val="center"/>
          </w:tcPr>
          <w:p w:rsidR="000C4B67" w:rsidRPr="00C20E2C" w:rsidRDefault="000C4B67" w:rsidP="000C4B67">
            <w:pPr>
              <w:ind w:firstLine="0"/>
              <w:jc w:val="center"/>
              <w:rPr>
                <w:b/>
                <w:sz w:val="24"/>
                <w:szCs w:val="24"/>
              </w:rPr>
            </w:pPr>
            <w:r w:rsidRPr="00C20E2C">
              <w:rPr>
                <w:b/>
                <w:sz w:val="24"/>
                <w:szCs w:val="24"/>
              </w:rPr>
              <w:t>Код</w:t>
            </w:r>
          </w:p>
        </w:tc>
        <w:tc>
          <w:tcPr>
            <w:tcW w:w="2835" w:type="dxa"/>
            <w:vAlign w:val="center"/>
          </w:tcPr>
          <w:p w:rsidR="000C4B67" w:rsidRPr="00C20E2C" w:rsidRDefault="000C4B67" w:rsidP="000C4B67">
            <w:pPr>
              <w:ind w:firstLine="0"/>
              <w:jc w:val="center"/>
              <w:rPr>
                <w:b/>
                <w:sz w:val="24"/>
                <w:szCs w:val="24"/>
              </w:rPr>
            </w:pPr>
            <w:r w:rsidRPr="00C20E2C">
              <w:rPr>
                <w:b/>
                <w:sz w:val="24"/>
                <w:szCs w:val="24"/>
              </w:rPr>
              <w:t>Размещаемые объекты</w:t>
            </w:r>
          </w:p>
        </w:tc>
        <w:tc>
          <w:tcPr>
            <w:tcW w:w="11339" w:type="dxa"/>
            <w:vAlign w:val="center"/>
          </w:tcPr>
          <w:p w:rsidR="000C4B67" w:rsidRPr="00C20E2C" w:rsidRDefault="000C4B67" w:rsidP="000C4B67">
            <w:pPr>
              <w:ind w:firstLine="0"/>
              <w:jc w:val="center"/>
              <w:rPr>
                <w:b/>
                <w:sz w:val="24"/>
                <w:szCs w:val="24"/>
              </w:rPr>
            </w:pPr>
            <w:r w:rsidRPr="00C20E2C">
              <w:rPr>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B3082" w:rsidRPr="00C20E2C" w:rsidTr="00143279">
        <w:trPr>
          <w:trHeight w:val="20"/>
        </w:trPr>
        <w:tc>
          <w:tcPr>
            <w:tcW w:w="21998" w:type="dxa"/>
            <w:gridSpan w:val="5"/>
          </w:tcPr>
          <w:p w:rsidR="009B3082" w:rsidRPr="00C20E2C" w:rsidRDefault="009B3082" w:rsidP="00143279">
            <w:pPr>
              <w:pStyle w:val="affffffc"/>
            </w:pPr>
            <w:r w:rsidRPr="00C20E2C">
              <w:t>Основные виды разрешённого использования</w:t>
            </w:r>
          </w:p>
        </w:tc>
      </w:tr>
      <w:tr w:rsidR="009B3082" w:rsidRPr="00C20E2C" w:rsidTr="009B3082">
        <w:trPr>
          <w:trHeight w:val="20"/>
        </w:trPr>
        <w:tc>
          <w:tcPr>
            <w:tcW w:w="2835" w:type="dxa"/>
          </w:tcPr>
          <w:p w:rsidR="009B3082" w:rsidRPr="00C20E2C" w:rsidRDefault="009B3082" w:rsidP="000C4B67">
            <w:pPr>
              <w:pStyle w:val="affffff8"/>
              <w:ind w:firstLine="0"/>
              <w:rPr>
                <w:sz w:val="24"/>
                <w:szCs w:val="24"/>
              </w:rPr>
            </w:pPr>
            <w:r w:rsidRPr="00C20E2C">
              <w:rPr>
                <w:sz w:val="24"/>
                <w:szCs w:val="24"/>
              </w:rPr>
              <w:t>Специальная деятельность</w:t>
            </w:r>
          </w:p>
        </w:tc>
        <w:tc>
          <w:tcPr>
            <w:tcW w:w="3969" w:type="dxa"/>
          </w:tcPr>
          <w:p w:rsidR="009B3082" w:rsidRPr="00C20E2C" w:rsidRDefault="009B3082" w:rsidP="000C4B67">
            <w:pPr>
              <w:pStyle w:val="affffff8"/>
              <w:ind w:firstLine="0"/>
              <w:rPr>
                <w:sz w:val="24"/>
                <w:szCs w:val="24"/>
              </w:rPr>
            </w:pPr>
            <w:r w:rsidRPr="00C20E2C">
              <w:rPr>
                <w:sz w:val="24"/>
                <w:szCs w:val="24"/>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020" w:type="dxa"/>
          </w:tcPr>
          <w:p w:rsidR="009B3082" w:rsidRPr="00C20E2C" w:rsidRDefault="009B3082" w:rsidP="000C4B67">
            <w:pPr>
              <w:pStyle w:val="affffff8"/>
              <w:ind w:firstLine="0"/>
              <w:jc w:val="center"/>
              <w:rPr>
                <w:sz w:val="24"/>
                <w:szCs w:val="24"/>
              </w:rPr>
            </w:pPr>
            <w:r w:rsidRPr="00C20E2C">
              <w:rPr>
                <w:sz w:val="24"/>
                <w:szCs w:val="24"/>
              </w:rPr>
              <w:t>12.2</w:t>
            </w:r>
          </w:p>
        </w:tc>
        <w:tc>
          <w:tcPr>
            <w:tcW w:w="2835" w:type="dxa"/>
          </w:tcPr>
          <w:p w:rsidR="009B3082" w:rsidRPr="00C20E2C" w:rsidRDefault="009B3082" w:rsidP="000C4B67">
            <w:pPr>
              <w:ind w:firstLine="0"/>
              <w:rPr>
                <w:sz w:val="24"/>
                <w:szCs w:val="24"/>
              </w:rPr>
            </w:pPr>
            <w:r w:rsidRPr="00C20E2C">
              <w:rPr>
                <w:sz w:val="24"/>
                <w:szCs w:val="24"/>
              </w:rPr>
              <w:t>Озеленение специального назначения</w:t>
            </w:r>
          </w:p>
        </w:tc>
        <w:tc>
          <w:tcPr>
            <w:tcW w:w="11339" w:type="dxa"/>
          </w:tcPr>
          <w:p w:rsidR="009B3082" w:rsidRPr="00C20E2C" w:rsidRDefault="009B3082" w:rsidP="000C4B67">
            <w:pPr>
              <w:pStyle w:val="ab"/>
              <w:widowControl/>
              <w:numPr>
                <w:ilvl w:val="1"/>
                <w:numId w:val="170"/>
              </w:numPr>
              <w:suppressAutoHyphens w:val="0"/>
              <w:autoSpaceDE/>
              <w:ind w:left="0" w:firstLine="0"/>
              <w:rPr>
                <w:sz w:val="24"/>
                <w:szCs w:val="24"/>
              </w:rPr>
            </w:pPr>
            <w:r w:rsidRPr="00C20E2C">
              <w:rPr>
                <w:sz w:val="24"/>
                <w:szCs w:val="24"/>
              </w:rPr>
              <w:t>Озелененная территория специального назначения, отделяющая жилые микрорайоны от объектов размещения отходов, захоронения, хранения, размеры и организация которой зависят от характера и степени вредного влияния промышленности на окружающую среду.</w:t>
            </w:r>
          </w:p>
          <w:p w:rsidR="009B3082" w:rsidRPr="00C20E2C" w:rsidRDefault="009B3082" w:rsidP="000C4B67">
            <w:pPr>
              <w:pStyle w:val="ab"/>
              <w:widowControl/>
              <w:numPr>
                <w:ilvl w:val="1"/>
                <w:numId w:val="170"/>
              </w:numPr>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9B3082" w:rsidRPr="00C20E2C" w:rsidRDefault="009B3082" w:rsidP="000C4B67">
            <w:pPr>
              <w:pStyle w:val="ab"/>
              <w:widowControl/>
              <w:numPr>
                <w:ilvl w:val="1"/>
                <w:numId w:val="170"/>
              </w:numPr>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9B3082" w:rsidRPr="00C20E2C" w:rsidRDefault="009B3082" w:rsidP="000C4B67">
            <w:pPr>
              <w:pStyle w:val="ab"/>
              <w:widowControl/>
              <w:numPr>
                <w:ilvl w:val="1"/>
                <w:numId w:val="170"/>
              </w:numPr>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9B3082" w:rsidRPr="00C20E2C" w:rsidRDefault="009B3082" w:rsidP="000C4B67">
            <w:pPr>
              <w:pStyle w:val="ab"/>
              <w:widowControl/>
              <w:numPr>
                <w:ilvl w:val="1"/>
                <w:numId w:val="170"/>
              </w:numPr>
              <w:suppressAutoHyphens w:val="0"/>
              <w:autoSpaceDE/>
              <w:ind w:left="0" w:firstLine="0"/>
              <w:rPr>
                <w:b/>
                <w:sz w:val="24"/>
                <w:szCs w:val="24"/>
              </w:rPr>
            </w:pPr>
            <w:r w:rsidRPr="00C20E2C">
              <w:rPr>
                <w:iCs/>
                <w:sz w:val="24"/>
                <w:szCs w:val="24"/>
              </w:rPr>
              <w:t xml:space="preserve">Максимальный процент застройки – </w:t>
            </w:r>
            <w:r w:rsidRPr="00C20E2C">
              <w:rPr>
                <w:b/>
                <w:sz w:val="24"/>
                <w:szCs w:val="24"/>
              </w:rPr>
              <w:t>0%.</w:t>
            </w:r>
          </w:p>
          <w:p w:rsidR="009B3082" w:rsidRPr="00C20E2C" w:rsidRDefault="009B3082" w:rsidP="000C4B67">
            <w:pPr>
              <w:pStyle w:val="ab"/>
              <w:widowControl/>
              <w:numPr>
                <w:ilvl w:val="1"/>
                <w:numId w:val="170"/>
              </w:numPr>
              <w:suppressAutoHyphens w:val="0"/>
              <w:autoSpaceDE/>
              <w:ind w:left="0" w:firstLine="0"/>
              <w:rPr>
                <w:b/>
                <w:sz w:val="24"/>
                <w:szCs w:val="24"/>
              </w:rPr>
            </w:pPr>
            <w:r w:rsidRPr="00C20E2C">
              <w:rPr>
                <w:sz w:val="24"/>
                <w:szCs w:val="24"/>
              </w:rPr>
              <w:t>Минимальную площадь озеленения санитарно-защитных зон следует принимать в зависимости от ширины зоны, %:</w:t>
            </w:r>
          </w:p>
          <w:p w:rsidR="009B3082" w:rsidRPr="00C20E2C" w:rsidRDefault="009B3082" w:rsidP="000C4B67">
            <w:pPr>
              <w:pStyle w:val="ab"/>
              <w:ind w:left="0" w:firstLine="0"/>
              <w:rPr>
                <w:sz w:val="24"/>
                <w:szCs w:val="24"/>
              </w:rPr>
            </w:pPr>
            <w:r w:rsidRPr="00C20E2C">
              <w:rPr>
                <w:sz w:val="24"/>
                <w:szCs w:val="24"/>
              </w:rPr>
              <w:t xml:space="preserve">- </w:t>
            </w:r>
            <w:r w:rsidRPr="00C20E2C">
              <w:rPr>
                <w:b/>
                <w:sz w:val="24"/>
                <w:szCs w:val="24"/>
              </w:rPr>
              <w:t>100 м</w:t>
            </w:r>
            <w:r w:rsidRPr="00C20E2C">
              <w:rPr>
                <w:sz w:val="24"/>
                <w:szCs w:val="24"/>
              </w:rPr>
              <w:t xml:space="preserve"> - </w:t>
            </w:r>
            <w:r w:rsidRPr="00C20E2C">
              <w:rPr>
                <w:b/>
                <w:sz w:val="24"/>
                <w:szCs w:val="24"/>
              </w:rPr>
              <w:t>60%</w:t>
            </w:r>
            <w:r w:rsidRPr="00C20E2C">
              <w:rPr>
                <w:sz w:val="24"/>
                <w:szCs w:val="24"/>
              </w:rPr>
              <w:t xml:space="preserve"> ее территории с обязательной организацией полосы древесно-кустарниковых насаждений со стороны жилой застройки;</w:t>
            </w:r>
          </w:p>
          <w:p w:rsidR="009B3082" w:rsidRPr="00C20E2C" w:rsidRDefault="009B3082" w:rsidP="000C4B67">
            <w:pPr>
              <w:pStyle w:val="ab"/>
              <w:ind w:left="0" w:firstLine="0"/>
              <w:rPr>
                <w:sz w:val="24"/>
                <w:szCs w:val="24"/>
              </w:rPr>
            </w:pPr>
            <w:r w:rsidRPr="00C20E2C">
              <w:rPr>
                <w:sz w:val="24"/>
                <w:szCs w:val="24"/>
              </w:rPr>
              <w:t xml:space="preserve">- до </w:t>
            </w:r>
            <w:r w:rsidRPr="00C20E2C">
              <w:rPr>
                <w:b/>
                <w:sz w:val="24"/>
                <w:szCs w:val="24"/>
              </w:rPr>
              <w:t>300 м</w:t>
            </w:r>
            <w:r w:rsidRPr="00C20E2C">
              <w:rPr>
                <w:sz w:val="24"/>
                <w:szCs w:val="24"/>
              </w:rPr>
              <w:t xml:space="preserve"> - </w:t>
            </w:r>
            <w:r w:rsidRPr="00C20E2C">
              <w:rPr>
                <w:b/>
                <w:sz w:val="24"/>
                <w:szCs w:val="24"/>
              </w:rPr>
              <w:t>60%</w:t>
            </w:r>
          </w:p>
          <w:p w:rsidR="009B3082" w:rsidRPr="00C20E2C" w:rsidRDefault="009B3082" w:rsidP="000C4B67">
            <w:pPr>
              <w:pStyle w:val="ab"/>
              <w:ind w:left="0" w:firstLine="0"/>
              <w:rPr>
                <w:sz w:val="24"/>
                <w:szCs w:val="24"/>
              </w:rPr>
            </w:pPr>
            <w:r w:rsidRPr="00C20E2C">
              <w:rPr>
                <w:sz w:val="24"/>
                <w:szCs w:val="24"/>
              </w:rPr>
              <w:t xml:space="preserve">- св. </w:t>
            </w:r>
            <w:r w:rsidRPr="00C20E2C">
              <w:rPr>
                <w:b/>
                <w:sz w:val="24"/>
                <w:szCs w:val="24"/>
              </w:rPr>
              <w:t>300</w:t>
            </w:r>
            <w:r w:rsidRPr="00C20E2C">
              <w:rPr>
                <w:sz w:val="24"/>
                <w:szCs w:val="24"/>
              </w:rPr>
              <w:t xml:space="preserve"> до </w:t>
            </w:r>
            <w:r w:rsidRPr="00C20E2C">
              <w:rPr>
                <w:b/>
                <w:sz w:val="24"/>
                <w:szCs w:val="24"/>
              </w:rPr>
              <w:t>1000 м</w:t>
            </w:r>
            <w:r w:rsidRPr="00C20E2C">
              <w:rPr>
                <w:sz w:val="24"/>
                <w:szCs w:val="24"/>
              </w:rPr>
              <w:t xml:space="preserve"> - </w:t>
            </w:r>
            <w:r w:rsidRPr="00C20E2C">
              <w:rPr>
                <w:b/>
                <w:sz w:val="24"/>
                <w:szCs w:val="24"/>
              </w:rPr>
              <w:t>50%</w:t>
            </w:r>
            <w:r w:rsidRPr="00C20E2C">
              <w:rPr>
                <w:sz w:val="24"/>
                <w:szCs w:val="24"/>
              </w:rPr>
              <w:t>.</w:t>
            </w:r>
          </w:p>
        </w:tc>
      </w:tr>
      <w:tr w:rsidR="009B3082" w:rsidRPr="00C20E2C" w:rsidTr="009B3082">
        <w:trPr>
          <w:trHeight w:val="20"/>
        </w:trPr>
        <w:tc>
          <w:tcPr>
            <w:tcW w:w="2835" w:type="dxa"/>
          </w:tcPr>
          <w:p w:rsidR="009B3082" w:rsidRPr="00C20E2C" w:rsidRDefault="009B3082" w:rsidP="000C4B67">
            <w:pPr>
              <w:pStyle w:val="affffff8"/>
              <w:ind w:firstLine="0"/>
              <w:rPr>
                <w:sz w:val="24"/>
                <w:szCs w:val="24"/>
              </w:rPr>
            </w:pPr>
            <w:r w:rsidRPr="00C20E2C">
              <w:rPr>
                <w:sz w:val="24"/>
                <w:szCs w:val="24"/>
              </w:rPr>
              <w:t>Коммунальное обслуживание</w:t>
            </w:r>
          </w:p>
        </w:tc>
        <w:tc>
          <w:tcPr>
            <w:tcW w:w="3969" w:type="dxa"/>
          </w:tcPr>
          <w:p w:rsidR="009B3082" w:rsidRPr="00C20E2C" w:rsidRDefault="009B3082" w:rsidP="000C4B67">
            <w:pPr>
              <w:pStyle w:val="affffff8"/>
              <w:ind w:firstLine="0"/>
              <w:rPr>
                <w:sz w:val="24"/>
                <w:szCs w:val="24"/>
              </w:rPr>
            </w:pPr>
            <w:r w:rsidRPr="00C20E2C">
              <w:rPr>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C20E2C">
                <w:rPr>
                  <w:rStyle w:val="affffff3"/>
                  <w:sz w:val="24"/>
                  <w:szCs w:val="24"/>
                </w:rPr>
                <w:t>кодами 3.1.1-3.1.2</w:t>
              </w:r>
            </w:hyperlink>
          </w:p>
        </w:tc>
        <w:tc>
          <w:tcPr>
            <w:tcW w:w="1020" w:type="dxa"/>
          </w:tcPr>
          <w:p w:rsidR="009B3082" w:rsidRPr="00C20E2C" w:rsidRDefault="009B3082" w:rsidP="000C4B67">
            <w:pPr>
              <w:pStyle w:val="affffff8"/>
              <w:ind w:firstLine="0"/>
              <w:jc w:val="center"/>
              <w:rPr>
                <w:sz w:val="24"/>
                <w:szCs w:val="24"/>
              </w:rPr>
            </w:pPr>
            <w:r w:rsidRPr="00C20E2C">
              <w:rPr>
                <w:sz w:val="24"/>
                <w:szCs w:val="24"/>
              </w:rPr>
              <w:t>3.1</w:t>
            </w:r>
          </w:p>
        </w:tc>
        <w:tc>
          <w:tcPr>
            <w:tcW w:w="2835" w:type="dxa"/>
          </w:tcPr>
          <w:p w:rsidR="009B3082" w:rsidRPr="00C20E2C" w:rsidRDefault="009B3082" w:rsidP="000C4B67">
            <w:pPr>
              <w:ind w:firstLine="0"/>
              <w:rPr>
                <w:sz w:val="24"/>
                <w:szCs w:val="24"/>
              </w:rPr>
            </w:pPr>
            <w:r w:rsidRPr="00C20E2C">
              <w:rPr>
                <w:sz w:val="24"/>
                <w:szCs w:val="24"/>
              </w:rPr>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11339" w:type="dxa"/>
          </w:tcPr>
          <w:p w:rsidR="009B3082" w:rsidRPr="00C20E2C" w:rsidRDefault="009B3082" w:rsidP="000C4B67">
            <w:pPr>
              <w:widowControl/>
              <w:numPr>
                <w:ilvl w:val="0"/>
                <w:numId w:val="171"/>
              </w:numPr>
              <w:suppressAutoHyphens w:val="0"/>
              <w:autoSpaceDE/>
              <w:ind w:left="0" w:firstLine="0"/>
              <w:rPr>
                <w:sz w:val="24"/>
                <w:szCs w:val="24"/>
              </w:rPr>
            </w:pPr>
            <w:r w:rsidRPr="00C20E2C">
              <w:rPr>
                <w:sz w:val="24"/>
                <w:szCs w:val="24"/>
              </w:rPr>
              <w:t>Объекты капитального строительства в целях обеспечения населения и организаций коммунальными услугами:</w:t>
            </w:r>
          </w:p>
          <w:p w:rsidR="009B3082" w:rsidRPr="00C20E2C" w:rsidRDefault="009B3082" w:rsidP="000C4B67">
            <w:pPr>
              <w:ind w:firstLine="0"/>
              <w:rPr>
                <w:sz w:val="24"/>
                <w:szCs w:val="24"/>
              </w:rPr>
            </w:pPr>
            <w:r w:rsidRPr="00C20E2C">
              <w:rPr>
                <w:sz w:val="24"/>
                <w:szCs w:val="24"/>
              </w:rPr>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9B3082" w:rsidRPr="00C20E2C" w:rsidRDefault="009B3082" w:rsidP="000C4B67">
            <w:pPr>
              <w:pStyle w:val="ab"/>
              <w:widowControl/>
              <w:numPr>
                <w:ilvl w:val="0"/>
                <w:numId w:val="171"/>
              </w:numPr>
              <w:tabs>
                <w:tab w:val="left" w:pos="429"/>
              </w:tabs>
              <w:suppressAutoHyphens w:val="0"/>
              <w:autoSpaceDE/>
              <w:ind w:left="0" w:firstLine="0"/>
              <w:rPr>
                <w:sz w:val="24"/>
                <w:szCs w:val="24"/>
              </w:rPr>
            </w:pPr>
            <w:r w:rsidRPr="00C20E2C">
              <w:rPr>
                <w:iCs/>
                <w:sz w:val="24"/>
                <w:szCs w:val="24"/>
              </w:rPr>
              <w:t>Предельные (минимальные и (или) максимальные) размеры земельных участков, в том числе их площадь – не нормируется</w:t>
            </w:r>
            <w:r w:rsidRPr="00C20E2C">
              <w:rPr>
                <w:sz w:val="24"/>
                <w:szCs w:val="24"/>
              </w:rPr>
              <w:t>.</w:t>
            </w:r>
          </w:p>
          <w:p w:rsidR="009B3082" w:rsidRPr="00C20E2C" w:rsidRDefault="009B3082" w:rsidP="000C4B67">
            <w:pPr>
              <w:pStyle w:val="ab"/>
              <w:widowControl/>
              <w:numPr>
                <w:ilvl w:val="0"/>
                <w:numId w:val="171"/>
              </w:numPr>
              <w:tabs>
                <w:tab w:val="left" w:pos="429"/>
              </w:tabs>
              <w:suppressAutoHyphens w:val="0"/>
              <w:autoSpaceDE/>
              <w:ind w:left="0" w:firstLine="0"/>
              <w:rPr>
                <w:sz w:val="24"/>
                <w:szCs w:val="24"/>
              </w:rPr>
            </w:pPr>
            <w:r w:rsidRPr="00C20E2C">
              <w:rPr>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0E2C">
              <w:rPr>
                <w:sz w:val="24"/>
                <w:szCs w:val="24"/>
              </w:rPr>
              <w:t>.</w:t>
            </w:r>
          </w:p>
          <w:p w:rsidR="009B3082" w:rsidRPr="00C20E2C" w:rsidRDefault="009B3082" w:rsidP="000C4B67">
            <w:pPr>
              <w:pStyle w:val="ab"/>
              <w:widowControl/>
              <w:numPr>
                <w:ilvl w:val="0"/>
                <w:numId w:val="171"/>
              </w:numPr>
              <w:tabs>
                <w:tab w:val="left" w:pos="429"/>
              </w:tabs>
              <w:suppressAutoHyphens w:val="0"/>
              <w:autoSpaceDE/>
              <w:ind w:left="0" w:firstLine="0"/>
              <w:rPr>
                <w:sz w:val="24"/>
                <w:szCs w:val="24"/>
              </w:rPr>
            </w:pPr>
            <w:r w:rsidRPr="00C20E2C">
              <w:rPr>
                <w:iCs/>
                <w:sz w:val="24"/>
                <w:szCs w:val="24"/>
              </w:rPr>
              <w:t>Предельное количество этажей или предельная высота зданий, строений, сооружений – не нормируется</w:t>
            </w:r>
            <w:r w:rsidRPr="00C20E2C">
              <w:rPr>
                <w:sz w:val="24"/>
                <w:szCs w:val="24"/>
              </w:rPr>
              <w:t>.</w:t>
            </w:r>
          </w:p>
          <w:p w:rsidR="009B3082" w:rsidRPr="00C20E2C" w:rsidRDefault="009B3082" w:rsidP="000C4B67">
            <w:pPr>
              <w:pStyle w:val="ab"/>
              <w:widowControl/>
              <w:numPr>
                <w:ilvl w:val="0"/>
                <w:numId w:val="171"/>
              </w:numPr>
              <w:tabs>
                <w:tab w:val="left" w:pos="429"/>
              </w:tabs>
              <w:suppressAutoHyphens w:val="0"/>
              <w:autoSpaceDE/>
              <w:ind w:left="0" w:firstLine="0"/>
              <w:rPr>
                <w:sz w:val="24"/>
                <w:szCs w:val="24"/>
              </w:rPr>
            </w:pPr>
            <w:r w:rsidRPr="00C20E2C">
              <w:rPr>
                <w:iCs/>
                <w:sz w:val="24"/>
                <w:szCs w:val="24"/>
              </w:rPr>
              <w:t>Максимальный процент застройки –</w:t>
            </w:r>
            <w:r w:rsidRPr="00C20E2C">
              <w:rPr>
                <w:sz w:val="24"/>
                <w:szCs w:val="24"/>
              </w:rPr>
              <w:t xml:space="preserve"> </w:t>
            </w:r>
            <w:r w:rsidRPr="00C20E2C">
              <w:rPr>
                <w:b/>
                <w:sz w:val="24"/>
                <w:szCs w:val="24"/>
              </w:rPr>
              <w:t>80%.</w:t>
            </w:r>
          </w:p>
        </w:tc>
      </w:tr>
      <w:tr w:rsidR="009B3082" w:rsidRPr="00C20E2C" w:rsidTr="00143279">
        <w:trPr>
          <w:trHeight w:val="20"/>
        </w:trPr>
        <w:tc>
          <w:tcPr>
            <w:tcW w:w="21998" w:type="dxa"/>
            <w:gridSpan w:val="5"/>
          </w:tcPr>
          <w:p w:rsidR="009B3082" w:rsidRPr="00C20E2C" w:rsidRDefault="009B3082" w:rsidP="00143279">
            <w:pPr>
              <w:pStyle w:val="affffffc"/>
              <w:rPr>
                <w:iCs/>
              </w:rPr>
            </w:pPr>
            <w:r w:rsidRPr="00C20E2C">
              <w:t>Вспомогательные виды разрешённого использования - не устанавливаются</w:t>
            </w:r>
          </w:p>
        </w:tc>
      </w:tr>
      <w:tr w:rsidR="009B3082" w:rsidRPr="00C20E2C" w:rsidTr="00143279">
        <w:trPr>
          <w:trHeight w:val="20"/>
        </w:trPr>
        <w:tc>
          <w:tcPr>
            <w:tcW w:w="21998" w:type="dxa"/>
            <w:gridSpan w:val="5"/>
          </w:tcPr>
          <w:p w:rsidR="009B3082" w:rsidRPr="00C20E2C" w:rsidRDefault="009B3082" w:rsidP="00143279">
            <w:pPr>
              <w:pStyle w:val="affffffc"/>
              <w:rPr>
                <w:iCs/>
              </w:rPr>
            </w:pPr>
            <w:r w:rsidRPr="00C20E2C">
              <w:t>Условно разрешённые виды разрешённого использования - не устанавливаются</w:t>
            </w:r>
          </w:p>
        </w:tc>
      </w:tr>
    </w:tbl>
    <w:p w:rsidR="009D1854" w:rsidRDefault="009D1854" w:rsidP="009D1854">
      <w:pPr>
        <w:rPr>
          <w:sz w:val="24"/>
          <w:szCs w:val="24"/>
          <w:lang w:eastAsia="ru-RU"/>
        </w:rPr>
      </w:pPr>
    </w:p>
    <w:p w:rsidR="003F6B39" w:rsidRDefault="003F6B39" w:rsidP="00B210A6">
      <w:pPr>
        <w:pStyle w:val="39"/>
        <w:ind w:left="0" w:firstLine="0"/>
        <w:sectPr w:rsidR="003F6B39" w:rsidSect="0061220B">
          <w:pgSz w:w="23814" w:h="16840" w:orient="landscape" w:code="8"/>
          <w:pgMar w:top="1701" w:right="851" w:bottom="851" w:left="1134" w:header="567" w:footer="454" w:gutter="0"/>
          <w:cols w:space="720"/>
          <w:docGrid w:linePitch="360"/>
        </w:sectPr>
      </w:pPr>
      <w:bookmarkStart w:id="139" w:name="_Toc24032139"/>
    </w:p>
    <w:p w:rsidR="00E641B3" w:rsidRPr="0062473F" w:rsidRDefault="00E641B3" w:rsidP="008C42DB">
      <w:pPr>
        <w:pStyle w:val="39"/>
      </w:pPr>
      <w:bookmarkStart w:id="140" w:name="_Toc79071015"/>
      <w:r w:rsidRPr="0062473F">
        <w:t xml:space="preserve">Статья </w:t>
      </w:r>
      <w:r w:rsidR="001D7A2B">
        <w:t>38</w:t>
      </w:r>
      <w:r w:rsidRPr="0062473F">
        <w:t>. Градостроительные регламенты. Земли лесного фонда.</w:t>
      </w:r>
      <w:bookmarkEnd w:id="137"/>
      <w:bookmarkEnd w:id="139"/>
      <w:bookmarkEnd w:id="140"/>
    </w:p>
    <w:p w:rsidR="00E641B3" w:rsidRPr="0062473F" w:rsidRDefault="00E641B3" w:rsidP="00BD715D">
      <w:pPr>
        <w:pStyle w:val="1250"/>
        <w:rPr>
          <w:sz w:val="24"/>
          <w:szCs w:val="24"/>
        </w:rPr>
      </w:pPr>
      <w:r w:rsidRPr="0062473F">
        <w:rPr>
          <w:sz w:val="24"/>
          <w:szCs w:val="24"/>
        </w:rPr>
        <w:t>В соответствии с Градостроительным Кодексом Российской Федерации (статья 36, п.6) градостроительные регламенты для земель лесного фонда не устанавливаются.</w:t>
      </w:r>
    </w:p>
    <w:p w:rsidR="00E641B3" w:rsidRPr="0062473F" w:rsidRDefault="00E641B3" w:rsidP="00BD715D">
      <w:pPr>
        <w:pStyle w:val="1250"/>
        <w:rPr>
          <w:sz w:val="24"/>
          <w:szCs w:val="24"/>
        </w:rPr>
      </w:pPr>
      <w:r w:rsidRPr="0062473F">
        <w:rPr>
          <w:sz w:val="24"/>
          <w:szCs w:val="24"/>
        </w:rPr>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D23908" w:rsidRPr="0062473F" w:rsidRDefault="00D23908" w:rsidP="008C42DB">
      <w:pPr>
        <w:pStyle w:val="39"/>
      </w:pPr>
      <w:bookmarkStart w:id="141" w:name="_Toc4763311"/>
      <w:bookmarkStart w:id="142" w:name="_Toc24032140"/>
      <w:bookmarkStart w:id="143" w:name="_Toc79071016"/>
      <w:r w:rsidRPr="0062473F">
        <w:t xml:space="preserve">Статья </w:t>
      </w:r>
      <w:r w:rsidR="002813D2">
        <w:t>3</w:t>
      </w:r>
      <w:r w:rsidR="001D7A2B">
        <w:t>9</w:t>
      </w:r>
      <w:r w:rsidRPr="0062473F">
        <w:t xml:space="preserve">. Градостроительные регламенты. Земли </w:t>
      </w:r>
      <w:r w:rsidR="00B17EA2" w:rsidRPr="0062473F">
        <w:t>запаса</w:t>
      </w:r>
      <w:bookmarkEnd w:id="141"/>
      <w:bookmarkEnd w:id="142"/>
      <w:bookmarkEnd w:id="143"/>
    </w:p>
    <w:p w:rsidR="00D23908" w:rsidRPr="0062473F" w:rsidRDefault="00D23908" w:rsidP="00BD715D">
      <w:pPr>
        <w:pStyle w:val="1250"/>
        <w:rPr>
          <w:sz w:val="24"/>
          <w:szCs w:val="24"/>
        </w:rPr>
      </w:pPr>
      <w:r w:rsidRPr="0062473F">
        <w:rPr>
          <w:sz w:val="24"/>
          <w:szCs w:val="24"/>
        </w:rPr>
        <w:t>Земли, находящиеся в государственной или муниципальной собственности и не предоставленные гражданам или юридическим лицам, за исключением земель фонда перераспределения земель, формируемого в соответствии со</w:t>
      </w:r>
      <w:r w:rsidR="002D0763" w:rsidRPr="0062473F">
        <w:rPr>
          <w:sz w:val="24"/>
          <w:szCs w:val="24"/>
        </w:rPr>
        <w:t xml:space="preserve"> </w:t>
      </w:r>
      <w:hyperlink r:id="rId30" w:anchor="dst100637" w:history="1">
        <w:r w:rsidRPr="0062473F">
          <w:rPr>
            <w:sz w:val="24"/>
            <w:szCs w:val="24"/>
          </w:rPr>
          <w:t>статьей 80</w:t>
        </w:r>
      </w:hyperlink>
      <w:r w:rsidR="002D0763" w:rsidRPr="0062473F">
        <w:rPr>
          <w:sz w:val="24"/>
          <w:szCs w:val="24"/>
        </w:rPr>
        <w:t xml:space="preserve"> </w:t>
      </w:r>
      <w:hyperlink r:id="rId31" w:history="1">
        <w:r w:rsidRPr="0062473F">
          <w:rPr>
            <w:sz w:val="24"/>
            <w:szCs w:val="24"/>
          </w:rPr>
          <w:t>"Земельный кодекс Российской Федерации"</w:t>
        </w:r>
      </w:hyperlink>
    </w:p>
    <w:p w:rsidR="00E641B3" w:rsidRPr="0062473F" w:rsidRDefault="00E641B3" w:rsidP="00BD715D">
      <w:pPr>
        <w:rPr>
          <w:sz w:val="24"/>
          <w:szCs w:val="24"/>
        </w:rPr>
      </w:pPr>
      <w:bookmarkStart w:id="144" w:name="_Toc536627456"/>
      <w:bookmarkStart w:id="145" w:name="_Toc107645139"/>
      <w:bookmarkStart w:id="146" w:name="_Toc364069277"/>
      <w:bookmarkStart w:id="147" w:name="_Toc464038309"/>
      <w:r w:rsidRPr="0062473F">
        <w:rPr>
          <w:sz w:val="24"/>
          <w:szCs w:val="24"/>
        </w:rPr>
        <w:t>В соответствии с Градостроительным Кодексом Российской Федерации (статья 36, п.6) градостроительные регламенты для земель запаса не устанавливаются.</w:t>
      </w:r>
    </w:p>
    <w:p w:rsidR="00041AAB" w:rsidRPr="0062473F" w:rsidRDefault="00041AAB" w:rsidP="008C42DB">
      <w:pPr>
        <w:pStyle w:val="39"/>
      </w:pPr>
      <w:bookmarkStart w:id="148" w:name="_Toc4763312"/>
      <w:bookmarkStart w:id="149" w:name="_Toc24032141"/>
      <w:bookmarkStart w:id="150" w:name="_Toc79071017"/>
      <w:r w:rsidRPr="0062473F">
        <w:t xml:space="preserve">Статья </w:t>
      </w:r>
      <w:r w:rsidR="001D7A2B">
        <w:t>40</w:t>
      </w:r>
      <w:r w:rsidRPr="0062473F">
        <w:t>. Градостроительные регламенты. Зоны особо охраняемых природных территорий (ООПТ)</w:t>
      </w:r>
      <w:bookmarkEnd w:id="144"/>
      <w:bookmarkEnd w:id="148"/>
      <w:bookmarkEnd w:id="149"/>
      <w:bookmarkEnd w:id="150"/>
    </w:p>
    <w:p w:rsidR="00E641B3" w:rsidRPr="0062473F" w:rsidRDefault="00E641B3" w:rsidP="00BD715D">
      <w:pPr>
        <w:rPr>
          <w:sz w:val="24"/>
          <w:szCs w:val="24"/>
        </w:rPr>
      </w:pPr>
      <w:r w:rsidRPr="0062473F">
        <w:rPr>
          <w:sz w:val="24"/>
          <w:szCs w:val="24"/>
        </w:rPr>
        <w:t>В соответствии с Градостроительным Кодексом Российской Федерации (статья 36, п.6) градостроительные регламенты для земель особо охраняемых природных территорий (за исключением земель лечебно-оздоровительных местностей и курортов) не устанавливаются.</w:t>
      </w:r>
    </w:p>
    <w:p w:rsidR="00041AAB" w:rsidRPr="0062473F" w:rsidRDefault="00041AAB" w:rsidP="0062473F">
      <w:pPr>
        <w:pStyle w:val="40"/>
      </w:pPr>
      <w:r w:rsidRPr="0062473F">
        <w:t>Земли лесов, выполняющие защитные функции.</w:t>
      </w:r>
    </w:p>
    <w:p w:rsidR="00041AAB" w:rsidRPr="0062473F" w:rsidRDefault="00041AAB" w:rsidP="00BD715D">
      <w:pPr>
        <w:pStyle w:val="1250"/>
        <w:rPr>
          <w:sz w:val="24"/>
          <w:szCs w:val="24"/>
        </w:rPr>
      </w:pPr>
      <w:r w:rsidRPr="0062473F">
        <w:rPr>
          <w:sz w:val="24"/>
          <w:szCs w:val="24"/>
        </w:rPr>
        <w:t>Градостроительные регламенты установлению не подлежат.</w:t>
      </w:r>
    </w:p>
    <w:p w:rsidR="00041AAB" w:rsidRPr="0062473F" w:rsidRDefault="00041AAB" w:rsidP="00BD715D">
      <w:pPr>
        <w:pStyle w:val="1250"/>
        <w:rPr>
          <w:sz w:val="24"/>
          <w:szCs w:val="24"/>
        </w:rPr>
      </w:pPr>
      <w:r w:rsidRPr="0062473F">
        <w:rPr>
          <w:sz w:val="24"/>
          <w:szCs w:val="24"/>
        </w:rPr>
        <w:t>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установлению не подлежат.</w:t>
      </w:r>
    </w:p>
    <w:p w:rsidR="00041AAB" w:rsidRPr="0062473F" w:rsidRDefault="00041AAB" w:rsidP="0062473F">
      <w:pPr>
        <w:pStyle w:val="40"/>
      </w:pPr>
      <w:r w:rsidRPr="0062473F">
        <w:t>Земли историко-культурного назначения.</w:t>
      </w:r>
    </w:p>
    <w:p w:rsidR="00B75B2E" w:rsidRPr="0062473F" w:rsidRDefault="00B75B2E" w:rsidP="00BD715D">
      <w:pPr>
        <w:pStyle w:val="1250"/>
        <w:rPr>
          <w:sz w:val="24"/>
          <w:szCs w:val="24"/>
        </w:rPr>
      </w:pPr>
      <w:r w:rsidRPr="0062473F">
        <w:rPr>
          <w:sz w:val="24"/>
          <w:szCs w:val="24"/>
        </w:rPr>
        <w:t>К землям историко-культурного назначения относятся земли:</w:t>
      </w:r>
    </w:p>
    <w:p w:rsidR="00B75B2E" w:rsidRPr="0062473F" w:rsidRDefault="00B75B2E" w:rsidP="00BD715D">
      <w:pPr>
        <w:pStyle w:val="1250"/>
        <w:rPr>
          <w:sz w:val="24"/>
          <w:szCs w:val="24"/>
        </w:rPr>
      </w:pPr>
      <w:bookmarkStart w:id="151" w:name="dst100852"/>
      <w:bookmarkEnd w:id="151"/>
      <w:r w:rsidRPr="0062473F">
        <w:rPr>
          <w:sz w:val="24"/>
          <w:szCs w:val="24"/>
        </w:rPr>
        <w:t>1) объектов культурного наследия народов Российской Федерации (памятников истории и культуры), в том числе объектов археологического наследия;</w:t>
      </w:r>
    </w:p>
    <w:p w:rsidR="00B75B2E" w:rsidRPr="0062473F" w:rsidRDefault="00B75B2E" w:rsidP="00BD715D">
      <w:pPr>
        <w:pStyle w:val="1250"/>
        <w:rPr>
          <w:sz w:val="24"/>
          <w:szCs w:val="24"/>
        </w:rPr>
      </w:pPr>
      <w:bookmarkStart w:id="152" w:name="dst100853"/>
      <w:bookmarkEnd w:id="152"/>
      <w:r w:rsidRPr="0062473F">
        <w:rPr>
          <w:sz w:val="24"/>
          <w:szCs w:val="24"/>
        </w:rPr>
        <w:t>2) достопримечательных мест, в том числе мест бытования исторических промыслов, производств и ремесел;</w:t>
      </w:r>
    </w:p>
    <w:p w:rsidR="00B75B2E" w:rsidRPr="0062473F" w:rsidRDefault="00B75B2E" w:rsidP="00BD715D">
      <w:pPr>
        <w:pStyle w:val="1250"/>
        <w:rPr>
          <w:sz w:val="24"/>
          <w:szCs w:val="24"/>
        </w:rPr>
      </w:pPr>
      <w:bookmarkStart w:id="153" w:name="dst100854"/>
      <w:bookmarkEnd w:id="153"/>
      <w:r w:rsidRPr="0062473F">
        <w:rPr>
          <w:sz w:val="24"/>
          <w:szCs w:val="24"/>
        </w:rPr>
        <w:t>3) военных и гражданских захоронений.</w:t>
      </w:r>
    </w:p>
    <w:p w:rsidR="00B75B2E" w:rsidRPr="0062473F" w:rsidRDefault="00B75B2E" w:rsidP="00BD715D">
      <w:pPr>
        <w:pStyle w:val="1250"/>
        <w:rPr>
          <w:sz w:val="24"/>
          <w:szCs w:val="24"/>
        </w:rPr>
      </w:pPr>
      <w:bookmarkStart w:id="154" w:name="dst100855"/>
      <w:bookmarkEnd w:id="154"/>
      <w:r w:rsidRPr="0062473F">
        <w:rPr>
          <w:sz w:val="24"/>
          <w:szCs w:val="24"/>
        </w:rPr>
        <w:t>Земли историко-культурного назначения используются строго в соответствии с их целевым назначением.</w:t>
      </w:r>
    </w:p>
    <w:p w:rsidR="00B75B2E" w:rsidRPr="0062473F" w:rsidRDefault="00B75B2E" w:rsidP="00BD715D">
      <w:pPr>
        <w:pStyle w:val="1250"/>
        <w:rPr>
          <w:sz w:val="24"/>
          <w:szCs w:val="24"/>
        </w:rPr>
      </w:pPr>
      <w:bookmarkStart w:id="155" w:name="dst100900"/>
      <w:bookmarkEnd w:id="155"/>
      <w:r w:rsidRPr="0062473F">
        <w:rPr>
          <w:sz w:val="24"/>
          <w:szCs w:val="24"/>
        </w:rPr>
        <w:t>Изменение целевого назначения земель историко-культурного назначения и не соответствующая их целевому назначению деятельность </w:t>
      </w:r>
      <w:hyperlink r:id="rId32" w:anchor="dst2566" w:history="1">
        <w:r w:rsidRPr="0062473F">
          <w:rPr>
            <w:sz w:val="24"/>
            <w:szCs w:val="24"/>
          </w:rPr>
          <w:t>не допускаются</w:t>
        </w:r>
      </w:hyperlink>
      <w:r w:rsidRPr="0062473F">
        <w:rPr>
          <w:sz w:val="24"/>
          <w:szCs w:val="24"/>
        </w:rPr>
        <w:t>.</w:t>
      </w:r>
    </w:p>
    <w:p w:rsidR="00B75B2E" w:rsidRPr="0062473F" w:rsidRDefault="00B75B2E" w:rsidP="00BD715D">
      <w:pPr>
        <w:pStyle w:val="1250"/>
        <w:rPr>
          <w:sz w:val="24"/>
          <w:szCs w:val="24"/>
        </w:rPr>
      </w:pPr>
      <w:bookmarkStart w:id="156" w:name="dst100857"/>
      <w:bookmarkEnd w:id="156"/>
      <w:r w:rsidRPr="0062473F">
        <w:rPr>
          <w:sz w:val="24"/>
          <w:szCs w:val="24"/>
        </w:rPr>
        <w:t>Земельные участки, отнесенные к землям историко-культурного назначения, у собственников земельных участков, землепользователей, землевладельцев и арендаторов земельных участков не изымаются, за исключением случаев, установленных </w:t>
      </w:r>
      <w:hyperlink r:id="rId33" w:anchor="dst100324" w:history="1">
        <w:r w:rsidRPr="0062473F">
          <w:rPr>
            <w:sz w:val="24"/>
            <w:szCs w:val="24"/>
          </w:rPr>
          <w:t>законодательством</w:t>
        </w:r>
      </w:hyperlink>
      <w:r w:rsidRPr="0062473F">
        <w:rPr>
          <w:sz w:val="24"/>
          <w:szCs w:val="24"/>
        </w:rPr>
        <w:t>.</w:t>
      </w:r>
    </w:p>
    <w:p w:rsidR="00B75B2E" w:rsidRPr="0062473F" w:rsidRDefault="00B75B2E" w:rsidP="00BD715D">
      <w:pPr>
        <w:pStyle w:val="1250"/>
        <w:rPr>
          <w:sz w:val="24"/>
          <w:szCs w:val="24"/>
        </w:rPr>
      </w:pPr>
      <w:bookmarkStart w:id="157" w:name="dst100858"/>
      <w:bookmarkEnd w:id="157"/>
      <w:r w:rsidRPr="0062473F">
        <w:rPr>
          <w:sz w:val="24"/>
          <w:szCs w:val="24"/>
        </w:rPr>
        <w:t>На отдельных землях историко-культурного назначения, в том числе землях объектов культурного наследия, подлежащих исследованию и консервации, может быть запрещена любая хозяйственная деятельность.</w:t>
      </w:r>
    </w:p>
    <w:p w:rsidR="00B75B2E" w:rsidRPr="0062473F" w:rsidRDefault="00B75B2E" w:rsidP="00BD715D">
      <w:pPr>
        <w:pStyle w:val="1250"/>
        <w:rPr>
          <w:sz w:val="24"/>
          <w:szCs w:val="24"/>
        </w:rPr>
      </w:pPr>
      <w:bookmarkStart w:id="158" w:name="dst73"/>
      <w:bookmarkEnd w:id="158"/>
      <w:r w:rsidRPr="0062473F">
        <w:rPr>
          <w:sz w:val="24"/>
          <w:szCs w:val="24"/>
        </w:rPr>
        <w:t>В целях сохранения исторической, ландшафтной и градостроительной среды в соответствии с федеральными </w:t>
      </w:r>
      <w:hyperlink r:id="rId34" w:anchor="dst100223" w:history="1">
        <w:r w:rsidRPr="0062473F">
          <w:rPr>
            <w:sz w:val="24"/>
            <w:szCs w:val="24"/>
          </w:rPr>
          <w:t>законами</w:t>
        </w:r>
      </w:hyperlink>
      <w:r w:rsidRPr="0062473F">
        <w:rPr>
          <w:sz w:val="24"/>
          <w:szCs w:val="24"/>
        </w:rPr>
        <w:t>, законами субъектов Российской Федерации устанавливаются зоны охраны объектов культурного наследия. В пределах земель историко-культурного назначения за пределами земель населенных пунктов вводится особый правовой режим использования земель, запрещающий деятельность, несовместимую с основным назначением этих земель. Использование земельных участков, не отнесенных к землям историко-культурного назначения и расположенных в указанных зонах охраны, определяется правилами землепользования и застройки в соответствии с требованиями охраны памятников истории и культуры.</w:t>
      </w:r>
    </w:p>
    <w:p w:rsidR="00B75B2E" w:rsidRPr="0062473F" w:rsidRDefault="00B75B2E" w:rsidP="00BD715D">
      <w:pPr>
        <w:pStyle w:val="1250"/>
        <w:rPr>
          <w:sz w:val="24"/>
          <w:szCs w:val="24"/>
        </w:rPr>
      </w:pPr>
    </w:p>
    <w:p w:rsidR="00041AAB" w:rsidRPr="0062473F" w:rsidRDefault="00041AAB" w:rsidP="00BD715D">
      <w:pPr>
        <w:pStyle w:val="1250"/>
        <w:rPr>
          <w:sz w:val="24"/>
          <w:szCs w:val="24"/>
        </w:rPr>
      </w:pPr>
      <w:r w:rsidRPr="0062473F">
        <w:rPr>
          <w:sz w:val="24"/>
          <w:szCs w:val="24"/>
        </w:rPr>
        <w:t>Градостроительные регламенты установлению не подлежат.</w:t>
      </w:r>
    </w:p>
    <w:p w:rsidR="00041AAB" w:rsidRPr="0062473F" w:rsidRDefault="00041AAB" w:rsidP="00BD715D">
      <w:pPr>
        <w:pStyle w:val="1250"/>
        <w:rPr>
          <w:sz w:val="24"/>
          <w:szCs w:val="24"/>
        </w:rPr>
      </w:pPr>
      <w:r w:rsidRPr="0062473F">
        <w:rPr>
          <w:sz w:val="24"/>
          <w:szCs w:val="24"/>
        </w:rPr>
        <w:t>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установлению не подлежат</w:t>
      </w:r>
    </w:p>
    <w:p w:rsidR="00041AAB" w:rsidRPr="0062473F" w:rsidRDefault="00041AAB" w:rsidP="0062473F">
      <w:pPr>
        <w:pStyle w:val="40"/>
      </w:pPr>
      <w:r w:rsidRPr="0062473F">
        <w:t>Земли памятников природы.</w:t>
      </w:r>
    </w:p>
    <w:p w:rsidR="00041AAB" w:rsidRPr="0062473F" w:rsidRDefault="00041AAB" w:rsidP="00BD715D">
      <w:pPr>
        <w:pStyle w:val="1250"/>
        <w:rPr>
          <w:sz w:val="24"/>
          <w:szCs w:val="24"/>
        </w:rPr>
      </w:pPr>
      <w:r w:rsidRPr="0062473F">
        <w:rPr>
          <w:sz w:val="24"/>
          <w:szCs w:val="24"/>
        </w:rPr>
        <w:t>Градостроительные регламенты не подлежат установлению.</w:t>
      </w:r>
    </w:p>
    <w:p w:rsidR="00041AAB" w:rsidRPr="0062473F" w:rsidRDefault="00041AAB" w:rsidP="00BD715D">
      <w:pPr>
        <w:pStyle w:val="1250"/>
        <w:rPr>
          <w:sz w:val="24"/>
          <w:szCs w:val="24"/>
        </w:rPr>
      </w:pPr>
      <w:r w:rsidRPr="0062473F">
        <w:rPr>
          <w:sz w:val="24"/>
          <w:szCs w:val="24"/>
        </w:rPr>
        <w:t>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не подлежат установлению.</w:t>
      </w:r>
    </w:p>
    <w:p w:rsidR="00041AAB" w:rsidRPr="0062473F" w:rsidRDefault="00041AAB" w:rsidP="008C42DB">
      <w:pPr>
        <w:pStyle w:val="39"/>
      </w:pPr>
      <w:bookmarkStart w:id="159" w:name="_Toc536627457"/>
      <w:bookmarkStart w:id="160" w:name="_Toc4763313"/>
      <w:bookmarkStart w:id="161" w:name="_Toc24032142"/>
      <w:bookmarkStart w:id="162" w:name="_Toc79071018"/>
      <w:r w:rsidRPr="0062473F">
        <w:t xml:space="preserve">Статья </w:t>
      </w:r>
      <w:r w:rsidR="001D7A2B">
        <w:t>41</w:t>
      </w:r>
      <w:r w:rsidRPr="0062473F">
        <w:t>. Градостроительные регламенты. Зоны резервных территорий</w:t>
      </w:r>
      <w:bookmarkEnd w:id="159"/>
      <w:r w:rsidR="00E641B3" w:rsidRPr="0062473F">
        <w:t>.</w:t>
      </w:r>
      <w:bookmarkEnd w:id="160"/>
      <w:bookmarkEnd w:id="161"/>
      <w:bookmarkEnd w:id="162"/>
    </w:p>
    <w:bookmarkEnd w:id="145"/>
    <w:bookmarkEnd w:id="146"/>
    <w:bookmarkEnd w:id="147"/>
    <w:p w:rsidR="00041AAB" w:rsidRPr="0062473F" w:rsidRDefault="00041AAB" w:rsidP="00BD715D">
      <w:pPr>
        <w:pStyle w:val="1250"/>
        <w:rPr>
          <w:sz w:val="24"/>
          <w:szCs w:val="24"/>
        </w:rPr>
      </w:pPr>
      <w:r w:rsidRPr="0062473F">
        <w:rPr>
          <w:b/>
          <w:sz w:val="24"/>
          <w:szCs w:val="24"/>
        </w:rPr>
        <w:t>Зоны резервных территорий</w:t>
      </w:r>
      <w:r w:rsidRPr="0062473F">
        <w:rPr>
          <w:sz w:val="24"/>
          <w:szCs w:val="24"/>
        </w:rPr>
        <w:t xml:space="preserve"> — это территории, зарезервированные под будущее строительство объектов государственного, муниципального и иного значения.</w:t>
      </w:r>
    </w:p>
    <w:p w:rsidR="00041AAB" w:rsidRPr="0062473F" w:rsidRDefault="00041AAB" w:rsidP="00BD715D">
      <w:pPr>
        <w:pStyle w:val="1250"/>
        <w:rPr>
          <w:sz w:val="24"/>
          <w:szCs w:val="24"/>
        </w:rPr>
      </w:pPr>
      <w:r w:rsidRPr="0062473F">
        <w:rPr>
          <w:sz w:val="24"/>
          <w:szCs w:val="24"/>
        </w:rPr>
        <w:t>Эти территории могут быть использованы после принятия решения об их освоении и перевода в соответствующий вид территориальной зоны.</w:t>
      </w:r>
    </w:p>
    <w:p w:rsidR="00041AAB" w:rsidRPr="0062473F" w:rsidRDefault="00041AAB" w:rsidP="00BD715D">
      <w:pPr>
        <w:pStyle w:val="1250"/>
        <w:rPr>
          <w:sz w:val="24"/>
          <w:szCs w:val="24"/>
        </w:rPr>
      </w:pPr>
      <w:r w:rsidRPr="0062473F">
        <w:rPr>
          <w:sz w:val="24"/>
          <w:szCs w:val="24"/>
        </w:rPr>
        <w:t>Режим градостроительной деятельности на резервных территориях устанавливается с целью не нанесения ущерба для перспективного целевого развития данных территорий.</w:t>
      </w:r>
    </w:p>
    <w:p w:rsidR="00041AAB" w:rsidRPr="0062473F" w:rsidRDefault="00041AAB" w:rsidP="00BD715D">
      <w:pPr>
        <w:pStyle w:val="1250"/>
        <w:rPr>
          <w:sz w:val="24"/>
          <w:szCs w:val="24"/>
        </w:rPr>
      </w:pPr>
      <w:r w:rsidRPr="0062473F">
        <w:rPr>
          <w:sz w:val="24"/>
          <w:szCs w:val="24"/>
        </w:rPr>
        <w:t xml:space="preserve"> 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не подлежат установлению.</w:t>
      </w:r>
    </w:p>
    <w:p w:rsidR="00041AAB" w:rsidRPr="0062473F" w:rsidRDefault="00041AAB" w:rsidP="00BD715D">
      <w:pPr>
        <w:pStyle w:val="1250"/>
        <w:rPr>
          <w:sz w:val="24"/>
          <w:szCs w:val="24"/>
        </w:rPr>
      </w:pPr>
      <w:r w:rsidRPr="0062473F">
        <w:rPr>
          <w:sz w:val="24"/>
          <w:szCs w:val="24"/>
        </w:rPr>
        <w:t xml:space="preserve"> Градостроительные регламенты не подлежат установлению.</w:t>
      </w:r>
    </w:p>
    <w:p w:rsidR="00041AAB" w:rsidRPr="0062473F" w:rsidRDefault="00041AAB" w:rsidP="008C42DB">
      <w:pPr>
        <w:pStyle w:val="39"/>
      </w:pPr>
      <w:bookmarkStart w:id="163" w:name="_Toc536627460"/>
      <w:bookmarkStart w:id="164" w:name="_Toc4763314"/>
      <w:bookmarkStart w:id="165" w:name="_Toc24032143"/>
      <w:bookmarkStart w:id="166" w:name="_Toc79071019"/>
      <w:bookmarkStart w:id="167" w:name="_Toc364069276"/>
      <w:bookmarkStart w:id="168" w:name="_Toc464038308"/>
      <w:bookmarkStart w:id="169" w:name="_Toc468262255"/>
      <w:r w:rsidRPr="0062473F">
        <w:t xml:space="preserve">Статья </w:t>
      </w:r>
      <w:r w:rsidR="001D7A2B">
        <w:t>42</w:t>
      </w:r>
      <w:r w:rsidRPr="0062473F">
        <w:t>. Общие требования в части видов разрешенного использования земельных участков и объектов капитального строительства.</w:t>
      </w:r>
      <w:bookmarkEnd w:id="163"/>
      <w:bookmarkEnd w:id="164"/>
      <w:bookmarkEnd w:id="165"/>
      <w:bookmarkEnd w:id="166"/>
    </w:p>
    <w:p w:rsidR="00041AAB" w:rsidRPr="0062473F" w:rsidRDefault="00041AAB" w:rsidP="00BD715D">
      <w:pPr>
        <w:rPr>
          <w:sz w:val="24"/>
          <w:szCs w:val="24"/>
        </w:rPr>
      </w:pPr>
      <w:r w:rsidRPr="0062473F">
        <w:rPr>
          <w:sz w:val="24"/>
          <w:szCs w:val="24"/>
        </w:rPr>
        <w:t>1. Градостроительные регламенты в части видов разрешенного использования земельных участков и объектов капитального строительства включают:</w:t>
      </w:r>
    </w:p>
    <w:p w:rsidR="00041AAB" w:rsidRPr="0062473F" w:rsidRDefault="00041AAB" w:rsidP="00BD715D">
      <w:pPr>
        <w:rPr>
          <w:sz w:val="24"/>
          <w:szCs w:val="24"/>
        </w:rPr>
      </w:pPr>
      <w:r w:rsidRPr="0062473F">
        <w:rPr>
          <w:sz w:val="24"/>
          <w:szCs w:val="24"/>
        </w:rPr>
        <w:t>- основные виды разрешенного использования;</w:t>
      </w:r>
    </w:p>
    <w:p w:rsidR="00041AAB" w:rsidRPr="0062473F" w:rsidRDefault="00041AAB" w:rsidP="00BD715D">
      <w:pPr>
        <w:rPr>
          <w:sz w:val="24"/>
          <w:szCs w:val="24"/>
        </w:rPr>
      </w:pPr>
      <w:r w:rsidRPr="0062473F">
        <w:rPr>
          <w:sz w:val="24"/>
          <w:szCs w:val="24"/>
        </w:rPr>
        <w:t>- условно разрешенные виды использования;</w:t>
      </w:r>
    </w:p>
    <w:p w:rsidR="00041AAB" w:rsidRPr="0062473F" w:rsidRDefault="00041AAB" w:rsidP="00BD715D">
      <w:pPr>
        <w:rPr>
          <w:sz w:val="24"/>
          <w:szCs w:val="24"/>
        </w:rPr>
      </w:pPr>
      <w:r w:rsidRPr="0062473F">
        <w:rPr>
          <w:sz w:val="24"/>
          <w:szCs w:val="24"/>
        </w:rPr>
        <w:t>- вспомогательные виды разрешенного использования.</w:t>
      </w:r>
    </w:p>
    <w:p w:rsidR="00041AAB" w:rsidRPr="0062473F" w:rsidRDefault="00041AAB" w:rsidP="00BD715D">
      <w:pPr>
        <w:rPr>
          <w:sz w:val="24"/>
          <w:szCs w:val="24"/>
        </w:rPr>
      </w:pPr>
      <w:r w:rsidRPr="0062473F">
        <w:rPr>
          <w:sz w:val="24"/>
          <w:szCs w:val="24"/>
        </w:rPr>
        <w:t>2. Градостроительные регламенты в части видов разрешенного использования земельных участков и объектов капитального строительства разделены по степени разрешения относительно главной функции:</w:t>
      </w:r>
    </w:p>
    <w:p w:rsidR="00041AAB" w:rsidRPr="0062473F" w:rsidRDefault="00041AAB" w:rsidP="00BD715D">
      <w:pPr>
        <w:rPr>
          <w:sz w:val="24"/>
          <w:szCs w:val="24"/>
        </w:rPr>
      </w:pPr>
      <w:r w:rsidRPr="0062473F">
        <w:rPr>
          <w:sz w:val="24"/>
          <w:szCs w:val="24"/>
        </w:rPr>
        <w:t>- основные виды разрешенного использования - виды, предназначенные для реализации главной функции;</w:t>
      </w:r>
    </w:p>
    <w:p w:rsidR="00041AAB" w:rsidRPr="0062473F" w:rsidRDefault="00041AAB" w:rsidP="00BD715D">
      <w:pPr>
        <w:rPr>
          <w:sz w:val="24"/>
          <w:szCs w:val="24"/>
        </w:rPr>
      </w:pPr>
      <w:r w:rsidRPr="0062473F">
        <w:rPr>
          <w:sz w:val="24"/>
          <w:szCs w:val="24"/>
        </w:rPr>
        <w:t>- условно разрешенные виды использования - виды, предназначенные для реализации главной функции, при этом требующие рассмотрения на публичных слушаниях и получения разрешения;</w:t>
      </w:r>
    </w:p>
    <w:p w:rsidR="00041AAB" w:rsidRPr="0062473F" w:rsidRDefault="00041AAB" w:rsidP="00BD715D">
      <w:pPr>
        <w:rPr>
          <w:sz w:val="24"/>
          <w:szCs w:val="24"/>
        </w:rPr>
      </w:pPr>
      <w:r w:rsidRPr="0062473F">
        <w:rPr>
          <w:sz w:val="24"/>
          <w:szCs w:val="24"/>
        </w:rPr>
        <w:t>- вспомогательные виды разрешенного использования - виды, допустимые только в качестве дополнительных видов по отношению к основным видам разрешенного использования и условно разрешенным видам использования и осуществляемые совместно с ними. В случае если основной или условно разрешенный вид использования не установлены, вспомогательный вид использования не считается разрешенным.</w:t>
      </w:r>
    </w:p>
    <w:p w:rsidR="00041AAB" w:rsidRPr="0062473F" w:rsidRDefault="00041AAB" w:rsidP="00BD715D">
      <w:pPr>
        <w:rPr>
          <w:sz w:val="24"/>
          <w:szCs w:val="24"/>
        </w:rPr>
      </w:pPr>
      <w:r w:rsidRPr="0062473F">
        <w:rPr>
          <w:sz w:val="24"/>
          <w:szCs w:val="24"/>
        </w:rPr>
        <w:t>3. В части основных видов разрешенного использования и условно разрешенных видов использования земельных участков и объектов капитального строительства градостроительными регламентами установлены общие требования к их применению, относящиеся ко всем установленным территориальным зонам в целом, и требования, относящиеся к каждой из установленных территориальных зон в отдельности.</w:t>
      </w:r>
    </w:p>
    <w:p w:rsidR="00041AAB" w:rsidRPr="0062473F" w:rsidRDefault="00041AAB" w:rsidP="00BD715D">
      <w:pPr>
        <w:rPr>
          <w:sz w:val="24"/>
          <w:szCs w:val="24"/>
        </w:rPr>
      </w:pPr>
      <w:r w:rsidRPr="0062473F">
        <w:rPr>
          <w:sz w:val="24"/>
          <w:szCs w:val="24"/>
        </w:rPr>
        <w:t>4. В части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общие требования к их применению, относящиеся ко всем установленным территориальным зонам в целом и указанные в настоящей статье.</w:t>
      </w:r>
    </w:p>
    <w:p w:rsidR="00041AAB" w:rsidRPr="0062473F" w:rsidRDefault="00041AAB" w:rsidP="00BD715D">
      <w:pPr>
        <w:rPr>
          <w:sz w:val="24"/>
          <w:szCs w:val="24"/>
        </w:rPr>
      </w:pPr>
      <w:r w:rsidRPr="0062473F">
        <w:rPr>
          <w:sz w:val="24"/>
          <w:szCs w:val="24"/>
        </w:rPr>
        <w:t>5. Устанавливаются следующие общие требования к применению основных видов разрешенного использования и условно разрешенных видов использования земельных участков и объектов капитального строительства:</w:t>
      </w:r>
    </w:p>
    <w:p w:rsidR="00041AAB" w:rsidRPr="0062473F" w:rsidRDefault="00041AAB" w:rsidP="00BD715D">
      <w:pPr>
        <w:rPr>
          <w:sz w:val="24"/>
          <w:szCs w:val="24"/>
        </w:rPr>
      </w:pPr>
      <w:r w:rsidRPr="0062473F">
        <w:rPr>
          <w:sz w:val="24"/>
          <w:szCs w:val="24"/>
        </w:rPr>
        <w:t>1) строительство объектов основных и условно разрешенных видов использования осуществляется при наличии утвержденной документации по планировке территории, если строительство планируется в пределах жилых, общественно-деловых, природно-рекреационных зон, за исключением строительства индивидуальных жилых домов;</w:t>
      </w:r>
    </w:p>
    <w:p w:rsidR="00041AAB" w:rsidRPr="0062473F" w:rsidRDefault="00041AAB" w:rsidP="00BD715D">
      <w:pPr>
        <w:rPr>
          <w:sz w:val="24"/>
          <w:szCs w:val="24"/>
        </w:rPr>
      </w:pPr>
      <w:r w:rsidRPr="0062473F">
        <w:rPr>
          <w:sz w:val="24"/>
          <w:szCs w:val="24"/>
        </w:rPr>
        <w:t>2) формирование и предоставление земельных участков для строительства объектов основных и условно разрешенных видов использования осуществляется при наличии утвержденной документации по планировке территории, если земельный участок планируется формировать и предоставлять в пределах жилых, общественно-деловых, природно-рекреационных зон, за исключением земельных участков для строительства линейных и инженерно-технических объектов;</w:t>
      </w:r>
    </w:p>
    <w:p w:rsidR="00041AAB" w:rsidRPr="0062473F" w:rsidRDefault="00041AAB" w:rsidP="00BD715D">
      <w:pPr>
        <w:rPr>
          <w:sz w:val="24"/>
          <w:szCs w:val="24"/>
        </w:rPr>
      </w:pPr>
      <w:r w:rsidRPr="0062473F">
        <w:rPr>
          <w:sz w:val="24"/>
          <w:szCs w:val="24"/>
        </w:rPr>
        <w:t>3) при соблюдении требований технических регламентов и действующих нормативов градостроительного проектирования допускается применение двух и более основных и условно разрешенных видов использования в пределах одного земельного участка одновременно, в том числе в пределах одного здания;</w:t>
      </w:r>
    </w:p>
    <w:p w:rsidR="00041AAB" w:rsidRPr="0062473F" w:rsidRDefault="00041AAB" w:rsidP="00BD715D">
      <w:pPr>
        <w:rPr>
          <w:sz w:val="24"/>
          <w:szCs w:val="24"/>
        </w:rPr>
      </w:pPr>
      <w:r w:rsidRPr="0062473F">
        <w:rPr>
          <w:sz w:val="24"/>
          <w:szCs w:val="24"/>
        </w:rPr>
        <w:t>4) размещение объектов основных и условно разрешенных видов использования во встроенных и встроенно-пристроенных в жилые дома помещениях осуществляется в соответствии с градостроительными регламентами, при условии соблюдения требований технических регламентов и иных требований в соответствии с действующим законодательством;</w:t>
      </w:r>
    </w:p>
    <w:p w:rsidR="00041AAB" w:rsidRPr="0062473F" w:rsidRDefault="00041AAB" w:rsidP="00BD715D">
      <w:pPr>
        <w:rPr>
          <w:sz w:val="24"/>
          <w:szCs w:val="24"/>
        </w:rPr>
      </w:pPr>
      <w:r w:rsidRPr="0062473F">
        <w:rPr>
          <w:sz w:val="24"/>
          <w:szCs w:val="24"/>
        </w:rPr>
        <w:t xml:space="preserve">5) объекты, предназначенные для обеспечения функционирования и эксплуатации объектов недвижимости (линейные и инженерно-технические объекты, в том числе канализационные насосные станции, распределительные подстанции, трансформаторные подстанции, газораспределительные подстанции, котельные тепловой мощностью до 200 Гкал/час, </w:t>
      </w:r>
      <w:proofErr w:type="spellStart"/>
      <w:r w:rsidRPr="0062473F">
        <w:rPr>
          <w:sz w:val="24"/>
          <w:szCs w:val="24"/>
        </w:rPr>
        <w:t>повысительные</w:t>
      </w:r>
      <w:proofErr w:type="spellEnd"/>
      <w:r w:rsidRPr="0062473F">
        <w:rPr>
          <w:sz w:val="24"/>
          <w:szCs w:val="24"/>
        </w:rPr>
        <w:t xml:space="preserve"> водопроводные насосные станции, водонапорные башни, водомерные узлы, водозаборные скважины, локальные очистные сооружения, очистные сооружения поверхностного стока, объекты телефонизации, связи и т.д.), а также общественные туалеты, элементы благоустройства, объекты гражданской обороны и предотвращения чрезвычайных ситуаций, если для их размещения требуются отдельные земельные участки, относятся к разрешенным видам использования на территории всех зон при соблюдении требований технических регламентов и действующих нормативов градостроительного проектирования и при отсутствии норм законодательства, запрещающих их применение;</w:t>
      </w:r>
    </w:p>
    <w:p w:rsidR="00041AAB" w:rsidRPr="0062473F" w:rsidRDefault="00041AAB" w:rsidP="00BD715D">
      <w:pPr>
        <w:rPr>
          <w:sz w:val="24"/>
          <w:szCs w:val="24"/>
        </w:rPr>
      </w:pPr>
      <w:r w:rsidRPr="0062473F">
        <w:rPr>
          <w:sz w:val="24"/>
          <w:szCs w:val="24"/>
        </w:rPr>
        <w:t>6) временное размещение некапитальных объектов должно осуществляться в соответствии с видами разрешенного использования земельных участков и объектов капитального строительства, установленными настоящими Правилами в пределах рассматриваемой территориальной зоны;</w:t>
      </w:r>
    </w:p>
    <w:p w:rsidR="00041AAB" w:rsidRPr="0062473F" w:rsidRDefault="00041AAB" w:rsidP="00BD715D">
      <w:pPr>
        <w:rPr>
          <w:sz w:val="24"/>
          <w:szCs w:val="24"/>
        </w:rPr>
      </w:pPr>
      <w:r w:rsidRPr="0062473F">
        <w:rPr>
          <w:sz w:val="24"/>
          <w:szCs w:val="24"/>
        </w:rPr>
        <w:t>7) гаражи для инвалидов (временно размещаемые) относятся к разрешенным видам использования на территории всех зон при соблюдении требований технических регламентов и действующих нормативов градостроительного проектирования, за исключением зон специального назначения, природно-рекреационных зон, зон военных объектов и иных режимных территорий;</w:t>
      </w:r>
    </w:p>
    <w:p w:rsidR="00041AAB" w:rsidRPr="0062473F" w:rsidRDefault="00041AAB" w:rsidP="00BD715D">
      <w:pPr>
        <w:rPr>
          <w:sz w:val="24"/>
          <w:szCs w:val="24"/>
        </w:rPr>
      </w:pPr>
      <w:r w:rsidRPr="0062473F">
        <w:rPr>
          <w:sz w:val="24"/>
          <w:szCs w:val="24"/>
        </w:rPr>
        <w:t>8) размещение нестационарных торговых объектов осуществляется в соответствии с утвержденной постановлением администрации схемой размещения нестационарных торговых объектов на территории сельского поселения;</w:t>
      </w:r>
    </w:p>
    <w:p w:rsidR="00041AAB" w:rsidRPr="0062473F" w:rsidRDefault="00041AAB" w:rsidP="00BD715D">
      <w:pPr>
        <w:rPr>
          <w:sz w:val="24"/>
          <w:szCs w:val="24"/>
        </w:rPr>
      </w:pPr>
      <w:r w:rsidRPr="0062473F">
        <w:rPr>
          <w:sz w:val="24"/>
          <w:szCs w:val="24"/>
        </w:rPr>
        <w:t>9) до разработки документации по планировке территории при соблюдении требований технических регламентов допускается реконструкция и восстановление существующих объектов индивидуального жилищного строительства на территории зон, в которых указанные объекты не являются разрешенными объектами капитального строительства. Общая площадь здания после реконструкции (восстановления) не должна превышать общую площадь реконструируемого здания. В рассматриваемом случае предельные параметры разрешенного строительства, реконструкции объектов индивидуального жилищного строительства применяются установленные для зоны застройки индивидуальными жилыми домами.</w:t>
      </w:r>
    </w:p>
    <w:p w:rsidR="00041AAB" w:rsidRPr="0062473F" w:rsidRDefault="00041AAB" w:rsidP="00BD715D">
      <w:pPr>
        <w:rPr>
          <w:sz w:val="24"/>
          <w:szCs w:val="24"/>
        </w:rPr>
      </w:pPr>
      <w:r w:rsidRPr="0062473F">
        <w:rPr>
          <w:sz w:val="24"/>
          <w:szCs w:val="24"/>
        </w:rPr>
        <w:t>6. Виды использования недвижимости, отсутствующие в настоящих Правилах, являются условно разрешенными для соответствующей территориальной зоны и могут быть разрешены, в порядке, предусмотренном статьей 16 Правил.</w:t>
      </w:r>
    </w:p>
    <w:p w:rsidR="00041AAB" w:rsidRPr="0062473F" w:rsidRDefault="00041AAB" w:rsidP="00BD715D">
      <w:pPr>
        <w:rPr>
          <w:sz w:val="24"/>
          <w:szCs w:val="24"/>
        </w:rPr>
      </w:pPr>
      <w:r w:rsidRPr="0062473F">
        <w:rPr>
          <w:sz w:val="24"/>
          <w:szCs w:val="24"/>
        </w:rPr>
        <w:t>7. В числе общих требований к размещению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следующие:</w:t>
      </w:r>
    </w:p>
    <w:p w:rsidR="00041AAB" w:rsidRPr="0062473F" w:rsidRDefault="00041AAB" w:rsidP="00BD715D">
      <w:pPr>
        <w:rPr>
          <w:sz w:val="24"/>
          <w:szCs w:val="24"/>
        </w:rPr>
      </w:pPr>
      <w:r w:rsidRPr="0062473F">
        <w:rPr>
          <w:sz w:val="24"/>
          <w:szCs w:val="24"/>
        </w:rPr>
        <w:t>1) при соблюдении требований технических регламентов, действующих нормативов градостроительного проектирования, иных требований в соответствии с действующим законодательством допускаются в качестве вспомогательных видов разрешенного использования виды, технологически связанные с объектами основных и условно разрешенных видов использования или необходимые для их обслуживания, функционирования, благоустройства, инженерного обеспечения, безопасности.</w:t>
      </w:r>
    </w:p>
    <w:p w:rsidR="00041AAB" w:rsidRPr="0062473F" w:rsidRDefault="00041AAB" w:rsidP="00BD715D">
      <w:pPr>
        <w:rPr>
          <w:sz w:val="24"/>
          <w:szCs w:val="24"/>
        </w:rPr>
      </w:pPr>
      <w:r w:rsidRPr="0062473F">
        <w:rPr>
          <w:sz w:val="24"/>
          <w:szCs w:val="24"/>
        </w:rPr>
        <w:t>8.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041AAB" w:rsidRPr="0062473F" w:rsidRDefault="00041AAB" w:rsidP="00BD715D">
      <w:pPr>
        <w:rPr>
          <w:sz w:val="24"/>
          <w:szCs w:val="24"/>
        </w:rPr>
      </w:pPr>
      <w:r w:rsidRPr="0062473F">
        <w:rPr>
          <w:sz w:val="24"/>
          <w:szCs w:val="24"/>
        </w:rPr>
        <w:t>9.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Реконструкция указанных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w:t>
      </w:r>
    </w:p>
    <w:p w:rsidR="00041AAB" w:rsidRPr="0062473F" w:rsidRDefault="00041AAB" w:rsidP="00BD715D">
      <w:pPr>
        <w:rPr>
          <w:sz w:val="24"/>
          <w:szCs w:val="24"/>
        </w:rPr>
      </w:pPr>
      <w:r w:rsidRPr="0062473F">
        <w:rPr>
          <w:sz w:val="24"/>
          <w:szCs w:val="24"/>
        </w:rPr>
        <w:t>В случае, если использование указанных в части 18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041AAB" w:rsidRPr="0062473F" w:rsidRDefault="00041AAB" w:rsidP="00BD715D">
      <w:pPr>
        <w:rPr>
          <w:b/>
          <w:sz w:val="24"/>
          <w:szCs w:val="24"/>
          <w:lang w:eastAsia="en-US"/>
        </w:rPr>
      </w:pPr>
      <w:r w:rsidRPr="0062473F">
        <w:rPr>
          <w:sz w:val="24"/>
          <w:szCs w:val="24"/>
          <w:lang w:eastAsia="en-US"/>
        </w:rPr>
        <w:t>10.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62473F">
        <w:rPr>
          <w:b/>
          <w:sz w:val="24"/>
          <w:szCs w:val="24"/>
          <w:lang w:eastAsia="en-US"/>
        </w:rPr>
        <w:t xml:space="preserve"> обязательны для каждой зоны, за исключением зон, для которых градостроительные регламенты не устанавливаются или на которые градостроительные регламенты не распространяются.</w:t>
      </w:r>
    </w:p>
    <w:p w:rsidR="00041AAB" w:rsidRPr="0062473F" w:rsidRDefault="00041AAB" w:rsidP="00BD715D">
      <w:pPr>
        <w:pStyle w:val="afffffd"/>
        <w:rPr>
          <w:sz w:val="24"/>
          <w:szCs w:val="24"/>
          <w:lang w:eastAsia="en-US"/>
        </w:rPr>
      </w:pPr>
      <w:r w:rsidRPr="0062473F">
        <w:rPr>
          <w:sz w:val="24"/>
          <w:szCs w:val="24"/>
        </w:rPr>
        <w:t xml:space="preserve">11. </w:t>
      </w:r>
      <w:r w:rsidRPr="0062473F">
        <w:rPr>
          <w:sz w:val="24"/>
          <w:szCs w:val="24"/>
          <w:lang w:eastAsia="en-US"/>
        </w:rPr>
        <w:t>Виды разрешенного использования земельных участков и объектов капитального строительства:</w:t>
      </w:r>
    </w:p>
    <w:p w:rsidR="00041AAB" w:rsidRPr="0062473F" w:rsidRDefault="00041AAB" w:rsidP="00BD715D">
      <w:pPr>
        <w:pStyle w:val="afffffd"/>
        <w:rPr>
          <w:sz w:val="24"/>
          <w:szCs w:val="24"/>
          <w:lang w:eastAsia="en-US"/>
        </w:rPr>
      </w:pPr>
      <w:r w:rsidRPr="0062473F">
        <w:rPr>
          <w:sz w:val="24"/>
          <w:szCs w:val="24"/>
          <w:lang w:eastAsia="en-US"/>
        </w:rPr>
        <w:t>- основные виды разрешенного использования;</w:t>
      </w:r>
    </w:p>
    <w:p w:rsidR="00041AAB" w:rsidRPr="0062473F" w:rsidRDefault="00041AAB" w:rsidP="00BD715D">
      <w:pPr>
        <w:pStyle w:val="afffffd"/>
        <w:rPr>
          <w:sz w:val="24"/>
          <w:szCs w:val="24"/>
          <w:lang w:eastAsia="en-US"/>
        </w:rPr>
      </w:pPr>
      <w:r w:rsidRPr="0062473F">
        <w:rPr>
          <w:sz w:val="24"/>
          <w:szCs w:val="24"/>
          <w:lang w:eastAsia="en-US"/>
        </w:rPr>
        <w:t>- условно разрешенные виды использования;</w:t>
      </w:r>
    </w:p>
    <w:p w:rsidR="00041AAB" w:rsidRPr="0062473F" w:rsidRDefault="00041AAB" w:rsidP="00BD715D">
      <w:pPr>
        <w:pStyle w:val="afffffd"/>
        <w:rPr>
          <w:sz w:val="24"/>
          <w:szCs w:val="24"/>
          <w:lang w:eastAsia="en-US"/>
        </w:rPr>
      </w:pPr>
      <w:r w:rsidRPr="0062473F">
        <w:rPr>
          <w:sz w:val="24"/>
          <w:szCs w:val="24"/>
          <w:lang w:eastAsia="en-US"/>
        </w:rPr>
        <w:t>- вспомогательные виды разрешенного использования</w:t>
      </w:r>
    </w:p>
    <w:p w:rsidR="00041AAB" w:rsidRPr="0062473F" w:rsidRDefault="00041AAB" w:rsidP="00BD715D">
      <w:pPr>
        <w:rPr>
          <w:sz w:val="24"/>
          <w:szCs w:val="24"/>
          <w:lang w:eastAsia="en-US"/>
        </w:rPr>
      </w:pPr>
      <w:r w:rsidRPr="0062473F">
        <w:rPr>
          <w:sz w:val="24"/>
          <w:szCs w:val="24"/>
          <w:lang w:eastAsia="en-US"/>
        </w:rPr>
        <w:t xml:space="preserve"> обязательны для каждой зоны, за исключением зон, для которых градостроительные регламенты не устанавливаются или на которые градостроительные регламенты не распространяются.</w:t>
      </w:r>
    </w:p>
    <w:p w:rsidR="00041AAB" w:rsidRPr="0062473F" w:rsidRDefault="00041AAB" w:rsidP="00BD715D">
      <w:pPr>
        <w:pStyle w:val="afffffd"/>
        <w:rPr>
          <w:sz w:val="24"/>
          <w:szCs w:val="24"/>
          <w:u w:val="single"/>
          <w:lang w:eastAsia="en-US"/>
        </w:rPr>
      </w:pPr>
      <w:r w:rsidRPr="0062473F">
        <w:rPr>
          <w:sz w:val="24"/>
          <w:szCs w:val="24"/>
          <w:lang w:eastAsia="en-US"/>
        </w:rPr>
        <w:t xml:space="preserve">В случае если в территориальной зоне отсутствуют какие-то виды разрешенного использования </w:t>
      </w:r>
      <w:r w:rsidRPr="0062473F">
        <w:rPr>
          <w:sz w:val="24"/>
          <w:szCs w:val="24"/>
          <w:u w:val="single"/>
          <w:lang w:eastAsia="en-US"/>
        </w:rPr>
        <w:t>необходимо указывать «не устанавливаются».</w:t>
      </w:r>
    </w:p>
    <w:p w:rsidR="00041AAB" w:rsidRPr="0062473F" w:rsidRDefault="00041AAB" w:rsidP="008C42DB">
      <w:pPr>
        <w:pStyle w:val="39"/>
      </w:pPr>
      <w:bookmarkStart w:id="170" w:name="_Toc536627461"/>
      <w:bookmarkStart w:id="171" w:name="_Toc4763315"/>
      <w:bookmarkStart w:id="172" w:name="_Toc24032144"/>
      <w:bookmarkStart w:id="173" w:name="_Toc79071020"/>
      <w:r w:rsidRPr="0062473F">
        <w:t xml:space="preserve">Статья </w:t>
      </w:r>
      <w:r w:rsidR="001D7A2B">
        <w:t>43</w:t>
      </w:r>
      <w:r w:rsidRPr="0062473F">
        <w:t>. Общие требования в части ограничений использования земельных участков и объектов капитального строительства.</w:t>
      </w:r>
      <w:bookmarkEnd w:id="170"/>
      <w:bookmarkEnd w:id="171"/>
      <w:bookmarkEnd w:id="172"/>
      <w:bookmarkEnd w:id="173"/>
    </w:p>
    <w:p w:rsidR="00041AAB" w:rsidRPr="0062473F" w:rsidRDefault="00041AAB" w:rsidP="00BD715D">
      <w:pPr>
        <w:rPr>
          <w:sz w:val="24"/>
          <w:szCs w:val="24"/>
        </w:rPr>
      </w:pPr>
      <w:r w:rsidRPr="0062473F">
        <w:rPr>
          <w:sz w:val="24"/>
          <w:szCs w:val="24"/>
        </w:rPr>
        <w:t>1. Использование земельных участков и объектов капитального строительства, расположенных в пределах зон с особыми условиями использования территорий, осуществляется в соответствии с градостроительными регламентами, определенными настоящими Правилами, с учетом ограничений, установленных законами, иными нормативными правовыми актами применительно к зонам с особым использованием территорий.</w:t>
      </w:r>
    </w:p>
    <w:p w:rsidR="00041AAB" w:rsidRPr="0062473F" w:rsidRDefault="00041AAB" w:rsidP="00BD715D">
      <w:pPr>
        <w:rPr>
          <w:sz w:val="24"/>
          <w:szCs w:val="24"/>
        </w:rPr>
      </w:pPr>
      <w:r w:rsidRPr="0062473F">
        <w:rPr>
          <w:sz w:val="24"/>
          <w:szCs w:val="24"/>
        </w:rPr>
        <w:t>2. 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настоящими градостроительными регламентами и законодательством Российской Федерации. При этом более жесткие ограничения являются приоритетными.</w:t>
      </w:r>
    </w:p>
    <w:p w:rsidR="00041AAB" w:rsidRPr="0062473F" w:rsidRDefault="00041AAB" w:rsidP="00BD715D">
      <w:pPr>
        <w:rPr>
          <w:sz w:val="24"/>
          <w:szCs w:val="24"/>
        </w:rPr>
      </w:pPr>
      <w:r w:rsidRPr="0062473F">
        <w:rPr>
          <w:sz w:val="24"/>
          <w:szCs w:val="24"/>
        </w:rPr>
        <w:t>3. 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 устанавливаются с целью защиты населения и территорий, в том числе при возникновении чрезвычайных ситуаций.</w:t>
      </w:r>
    </w:p>
    <w:p w:rsidR="00041AAB" w:rsidRPr="0062473F" w:rsidRDefault="00041AAB" w:rsidP="00BD715D">
      <w:pPr>
        <w:rPr>
          <w:sz w:val="24"/>
          <w:szCs w:val="24"/>
        </w:rPr>
      </w:pPr>
      <w:r w:rsidRPr="0062473F">
        <w:rPr>
          <w:sz w:val="24"/>
          <w:szCs w:val="24"/>
        </w:rPr>
        <w:t>Указанные ограничения определяются режимом использования земельных участков и объектов капитального строительства, устанавливаемым в соответствии с законодательством Российской Федерации в области защиты населения и территориях от чрезвычайных ситуаций природного и техногенного характера.</w:t>
      </w:r>
    </w:p>
    <w:p w:rsidR="00041AAB" w:rsidRPr="0062473F" w:rsidRDefault="00041AAB" w:rsidP="00BD715D">
      <w:pPr>
        <w:rPr>
          <w:sz w:val="24"/>
          <w:szCs w:val="24"/>
        </w:rPr>
      </w:pPr>
      <w:r w:rsidRPr="0062473F">
        <w:rPr>
          <w:sz w:val="24"/>
          <w:szCs w:val="24"/>
        </w:rPr>
        <w:t>Принципиальное содержание указанного режима применительно к территориям, подверженным риску возникновения чрезвычайных ситуаций природного и техногенного характера и воздействия их последствий, границы которых отображены на карте градостроительного зонирования в части отображения границ зон с особыми условиями использования территории, в части границ территорий, подверженных риску возникновения чрезвычайных ситуаций природного и техногенного характера и воздействия их последствий, определяется в составе разделов "Инженерно-технические мероприятия гражданской обороны, мероприятия по предупреждению чрезвычайных ситуаций", разрабатываемых в установленном порядке в составе документации по планировке территории.</w:t>
      </w:r>
    </w:p>
    <w:p w:rsidR="00041AAB" w:rsidRPr="0062473F" w:rsidRDefault="00041AAB" w:rsidP="008C42DB">
      <w:pPr>
        <w:pStyle w:val="39"/>
      </w:pPr>
      <w:bookmarkStart w:id="174" w:name="_Toc532370138"/>
      <w:bookmarkStart w:id="175" w:name="_Toc536627462"/>
      <w:bookmarkStart w:id="176" w:name="_Toc4763316"/>
      <w:bookmarkStart w:id="177" w:name="_Toc24032145"/>
      <w:bookmarkStart w:id="178" w:name="_Toc79071021"/>
      <w:bookmarkEnd w:id="167"/>
      <w:bookmarkEnd w:id="168"/>
      <w:bookmarkEnd w:id="169"/>
      <w:r w:rsidRPr="0062473F">
        <w:t xml:space="preserve">Статья </w:t>
      </w:r>
      <w:r w:rsidR="001D7A2B">
        <w:t>44</w:t>
      </w:r>
      <w:r w:rsidRPr="0062473F">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174"/>
      <w:bookmarkEnd w:id="175"/>
      <w:bookmarkEnd w:id="176"/>
      <w:bookmarkEnd w:id="177"/>
      <w:bookmarkEnd w:id="178"/>
    </w:p>
    <w:p w:rsidR="00041AAB" w:rsidRPr="0062473F" w:rsidRDefault="00041AAB" w:rsidP="00BD715D">
      <w:pPr>
        <w:rPr>
          <w:sz w:val="24"/>
          <w:szCs w:val="24"/>
        </w:rPr>
      </w:pPr>
      <w:r w:rsidRPr="0062473F">
        <w:rPr>
          <w:sz w:val="24"/>
          <w:szCs w:val="24"/>
        </w:rPr>
        <w:t>Градостроительные регламенты, установленные настоящими правилами, применяются исключительно с учетом приведенных ниже ограничений, действующих в зонах с особыми условиями использования территорий.</w:t>
      </w:r>
    </w:p>
    <w:p w:rsidR="00041AAB" w:rsidRPr="0062473F" w:rsidRDefault="00041AAB" w:rsidP="0062473F">
      <w:pPr>
        <w:pStyle w:val="40"/>
      </w:pPr>
      <w:r w:rsidRPr="0062473F">
        <w:t>Охранные зоны инженерных коммуникаций и сооружений</w:t>
      </w:r>
    </w:p>
    <w:p w:rsidR="00041AAB" w:rsidRPr="0062473F" w:rsidRDefault="00041AAB" w:rsidP="00800445">
      <w:pPr>
        <w:pStyle w:val="ab"/>
        <w:ind w:left="0"/>
        <w:jc w:val="left"/>
        <w:rPr>
          <w:i/>
          <w:sz w:val="24"/>
          <w:szCs w:val="24"/>
          <w:u w:val="single"/>
        </w:rPr>
      </w:pPr>
      <w:r w:rsidRPr="0062473F">
        <w:rPr>
          <w:i/>
          <w:sz w:val="24"/>
          <w:szCs w:val="24"/>
          <w:u w:val="single"/>
        </w:rPr>
        <w:t>Охранные зоны объектов электросетевого хозяйства</w:t>
      </w:r>
    </w:p>
    <w:p w:rsidR="00041AAB" w:rsidRPr="0062473F" w:rsidRDefault="00041AAB" w:rsidP="00BD715D">
      <w:pPr>
        <w:rPr>
          <w:sz w:val="24"/>
          <w:szCs w:val="24"/>
        </w:rPr>
      </w:pPr>
      <w:r w:rsidRPr="0062473F">
        <w:rPr>
          <w:sz w:val="24"/>
          <w:szCs w:val="24"/>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62473F" w:rsidRDefault="00041AAB" w:rsidP="00BD715D">
      <w:pPr>
        <w:rPr>
          <w:sz w:val="24"/>
          <w:szCs w:val="24"/>
        </w:rPr>
      </w:pPr>
      <w:r w:rsidRPr="0062473F">
        <w:rPr>
          <w:sz w:val="24"/>
          <w:szCs w:val="24"/>
        </w:rPr>
        <w:t>- Правила устройства электроустановок;</w:t>
      </w:r>
    </w:p>
    <w:p w:rsidR="00041AAB" w:rsidRPr="0062473F" w:rsidRDefault="00041AAB" w:rsidP="00BD715D">
      <w:pPr>
        <w:rPr>
          <w:sz w:val="24"/>
          <w:szCs w:val="24"/>
        </w:rPr>
      </w:pPr>
      <w:r w:rsidRPr="0062473F">
        <w:rPr>
          <w:sz w:val="24"/>
          <w:szCs w:val="24"/>
        </w:rPr>
        <w:t>-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утвержденные постановлением Правительства РФ от 24.02.2009 № 160.</w:t>
      </w:r>
    </w:p>
    <w:p w:rsidR="00041AAB" w:rsidRPr="0062473F" w:rsidRDefault="00041AAB" w:rsidP="00BD715D">
      <w:pPr>
        <w:rPr>
          <w:sz w:val="24"/>
          <w:szCs w:val="24"/>
        </w:rPr>
      </w:pPr>
      <w:r w:rsidRPr="0062473F">
        <w:rPr>
          <w:sz w:val="24"/>
          <w:szCs w:val="24"/>
        </w:rPr>
        <w:t>2. Ширина охранных зон инженерных сетей составляет:</w:t>
      </w:r>
    </w:p>
    <w:p w:rsidR="00041AAB" w:rsidRPr="0062473F" w:rsidRDefault="00041AAB" w:rsidP="00BD715D">
      <w:pPr>
        <w:rPr>
          <w:sz w:val="24"/>
          <w:szCs w:val="24"/>
        </w:rPr>
      </w:pPr>
      <w:r w:rsidRPr="0062473F">
        <w:rPr>
          <w:sz w:val="24"/>
          <w:szCs w:val="24"/>
        </w:rPr>
        <w:t>ЛЭП 500 кВ</w:t>
      </w:r>
      <w:r w:rsidRPr="0062473F">
        <w:rPr>
          <w:sz w:val="24"/>
          <w:szCs w:val="24"/>
        </w:rPr>
        <w:tab/>
        <w:t>-</w:t>
      </w:r>
      <w:r w:rsidRPr="0062473F">
        <w:rPr>
          <w:sz w:val="24"/>
          <w:szCs w:val="24"/>
        </w:rPr>
        <w:tab/>
        <w:t>30 м;</w:t>
      </w:r>
    </w:p>
    <w:p w:rsidR="00041AAB" w:rsidRPr="0062473F" w:rsidRDefault="00041AAB" w:rsidP="00BD715D">
      <w:pPr>
        <w:rPr>
          <w:sz w:val="24"/>
          <w:szCs w:val="24"/>
        </w:rPr>
      </w:pPr>
      <w:r w:rsidRPr="0062473F">
        <w:rPr>
          <w:sz w:val="24"/>
          <w:szCs w:val="24"/>
        </w:rPr>
        <w:t>ЛЭП 110 кВ</w:t>
      </w:r>
      <w:r w:rsidRPr="0062473F">
        <w:rPr>
          <w:sz w:val="24"/>
          <w:szCs w:val="24"/>
        </w:rPr>
        <w:tab/>
        <w:t>-</w:t>
      </w:r>
      <w:r w:rsidRPr="0062473F">
        <w:rPr>
          <w:sz w:val="24"/>
          <w:szCs w:val="24"/>
        </w:rPr>
        <w:tab/>
        <w:t>20 м;</w:t>
      </w:r>
    </w:p>
    <w:p w:rsidR="00041AAB" w:rsidRPr="0062473F" w:rsidRDefault="00041AAB" w:rsidP="00BD715D">
      <w:pPr>
        <w:rPr>
          <w:sz w:val="24"/>
          <w:szCs w:val="24"/>
        </w:rPr>
      </w:pPr>
      <w:r w:rsidRPr="0062473F">
        <w:rPr>
          <w:sz w:val="24"/>
          <w:szCs w:val="24"/>
        </w:rPr>
        <w:t>ЛЭП 35 кВ</w:t>
      </w:r>
      <w:r w:rsidRPr="0062473F">
        <w:rPr>
          <w:sz w:val="24"/>
          <w:szCs w:val="24"/>
        </w:rPr>
        <w:tab/>
        <w:t>-</w:t>
      </w:r>
      <w:r w:rsidRPr="0062473F">
        <w:rPr>
          <w:sz w:val="24"/>
          <w:szCs w:val="24"/>
        </w:rPr>
        <w:tab/>
        <w:t>15 м;</w:t>
      </w:r>
    </w:p>
    <w:p w:rsidR="00041AAB" w:rsidRPr="0062473F" w:rsidRDefault="00041AAB" w:rsidP="00BD715D">
      <w:pPr>
        <w:rPr>
          <w:sz w:val="24"/>
          <w:szCs w:val="24"/>
        </w:rPr>
      </w:pPr>
      <w:r w:rsidRPr="0062473F">
        <w:rPr>
          <w:sz w:val="24"/>
          <w:szCs w:val="24"/>
        </w:rPr>
        <w:t>ЛЭП 6-10кВ</w:t>
      </w:r>
      <w:r w:rsidRPr="0062473F">
        <w:rPr>
          <w:sz w:val="24"/>
          <w:szCs w:val="24"/>
        </w:rPr>
        <w:tab/>
        <w:t>-</w:t>
      </w:r>
      <w:r w:rsidRPr="0062473F">
        <w:rPr>
          <w:sz w:val="24"/>
          <w:szCs w:val="24"/>
        </w:rPr>
        <w:tab/>
        <w:t>10 м;</w:t>
      </w:r>
    </w:p>
    <w:p w:rsidR="00041AAB" w:rsidRPr="0062473F" w:rsidRDefault="00041AAB" w:rsidP="00BD715D">
      <w:pPr>
        <w:rPr>
          <w:sz w:val="24"/>
          <w:szCs w:val="24"/>
        </w:rPr>
      </w:pPr>
      <w:r w:rsidRPr="0062473F">
        <w:rPr>
          <w:sz w:val="24"/>
          <w:szCs w:val="24"/>
        </w:rPr>
        <w:t>ЛЭП до 1 кВ -</w:t>
      </w:r>
      <w:r w:rsidR="002D0763" w:rsidRPr="0062473F">
        <w:rPr>
          <w:sz w:val="24"/>
          <w:szCs w:val="24"/>
        </w:rPr>
        <w:t xml:space="preserve"> </w:t>
      </w:r>
      <w:r w:rsidRPr="0062473F">
        <w:rPr>
          <w:sz w:val="24"/>
          <w:szCs w:val="24"/>
        </w:rPr>
        <w:t>2 м.</w:t>
      </w:r>
    </w:p>
    <w:p w:rsidR="00041AAB" w:rsidRPr="0062473F" w:rsidRDefault="00041AAB" w:rsidP="00BD715D">
      <w:pPr>
        <w:rPr>
          <w:sz w:val="24"/>
          <w:szCs w:val="24"/>
        </w:rPr>
      </w:pPr>
      <w:r w:rsidRPr="0062473F">
        <w:rPr>
          <w:sz w:val="24"/>
          <w:szCs w:val="24"/>
        </w:rPr>
        <w:t>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041AAB" w:rsidRPr="0062473F" w:rsidRDefault="00041AAB" w:rsidP="00BD715D">
      <w:pPr>
        <w:rPr>
          <w:sz w:val="24"/>
          <w:szCs w:val="24"/>
        </w:rPr>
      </w:pPr>
      <w:r w:rsidRPr="0062473F">
        <w:rPr>
          <w:sz w:val="24"/>
          <w:szCs w:val="24"/>
        </w:rPr>
        <w:t>Межпоселковые газораспределительные сети высокого давления – 7 м;</w:t>
      </w:r>
    </w:p>
    <w:p w:rsidR="00041AAB" w:rsidRPr="0062473F" w:rsidRDefault="00041AAB" w:rsidP="00BD715D">
      <w:pPr>
        <w:rPr>
          <w:sz w:val="24"/>
          <w:szCs w:val="24"/>
        </w:rPr>
      </w:pPr>
      <w:r w:rsidRPr="0062473F">
        <w:rPr>
          <w:sz w:val="24"/>
          <w:szCs w:val="24"/>
        </w:rPr>
        <w:t>Газопроводы низкого давления – 2 м;</w:t>
      </w:r>
    </w:p>
    <w:p w:rsidR="00041AAB" w:rsidRPr="0062473F" w:rsidRDefault="00041AAB" w:rsidP="00BD715D">
      <w:pPr>
        <w:rPr>
          <w:sz w:val="24"/>
          <w:szCs w:val="24"/>
        </w:rPr>
      </w:pPr>
      <w:r w:rsidRPr="0062473F">
        <w:rPr>
          <w:sz w:val="24"/>
          <w:szCs w:val="24"/>
        </w:rPr>
        <w:t>Подземные источники водоснабжения – 50 м.</w:t>
      </w:r>
    </w:p>
    <w:p w:rsidR="00041AAB" w:rsidRPr="0062473F" w:rsidRDefault="00041AAB" w:rsidP="00BD715D">
      <w:pPr>
        <w:rPr>
          <w:sz w:val="24"/>
          <w:szCs w:val="24"/>
        </w:rPr>
      </w:pPr>
      <w:r w:rsidRPr="0062473F">
        <w:rPr>
          <w:sz w:val="24"/>
          <w:szCs w:val="24"/>
        </w:rPr>
        <w:t>Охранные зоны устанавливаются вдоль воздушных линий электропередач в виде части поверхности участка земли и воздушного пространства ограниченной параллельными вертикальными плоскостями, отстоящими на вышеуказанных расстояниях по обе стороны от крайних проводов.</w:t>
      </w:r>
    </w:p>
    <w:p w:rsidR="00041AAB" w:rsidRPr="0062473F" w:rsidRDefault="00041AAB" w:rsidP="00BD715D">
      <w:pPr>
        <w:rPr>
          <w:sz w:val="24"/>
          <w:szCs w:val="24"/>
        </w:rPr>
      </w:pPr>
      <w:r w:rsidRPr="0062473F">
        <w:rPr>
          <w:sz w:val="24"/>
          <w:szCs w:val="24"/>
        </w:rPr>
        <w:t>В охранных зонах запрещается:</w:t>
      </w:r>
    </w:p>
    <w:p w:rsidR="00041AAB" w:rsidRPr="0062473F" w:rsidRDefault="00041AAB" w:rsidP="00BD715D">
      <w:pPr>
        <w:rPr>
          <w:sz w:val="24"/>
          <w:szCs w:val="24"/>
        </w:rPr>
      </w:pPr>
      <w:r w:rsidRPr="0062473F">
        <w:rPr>
          <w:sz w:val="24"/>
          <w:szCs w:val="24"/>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w:t>
      </w:r>
    </w:p>
    <w:p w:rsidR="00041AAB" w:rsidRPr="0062473F" w:rsidRDefault="00041AAB" w:rsidP="00BD715D">
      <w:pPr>
        <w:rPr>
          <w:sz w:val="24"/>
          <w:szCs w:val="24"/>
        </w:rPr>
      </w:pPr>
      <w:r w:rsidRPr="0062473F">
        <w:rPr>
          <w:sz w:val="24"/>
          <w:szCs w:val="24"/>
        </w:rPr>
        <w:t>б) размещать любые объекты и предметы (материалы) в пределах указанных зон;</w:t>
      </w:r>
    </w:p>
    <w:p w:rsidR="00041AAB" w:rsidRPr="0062473F" w:rsidRDefault="00041AAB" w:rsidP="00BD715D">
      <w:pPr>
        <w:rPr>
          <w:sz w:val="24"/>
          <w:szCs w:val="24"/>
        </w:rPr>
      </w:pPr>
      <w:r w:rsidRPr="0062473F">
        <w:rPr>
          <w:sz w:val="24"/>
          <w:szCs w:val="24"/>
        </w:rPr>
        <w:t>в) разводить огонь в пределах охранных зон вводных и распределительных устройств, подстанций, воздушных линий электропередач;</w:t>
      </w:r>
    </w:p>
    <w:p w:rsidR="00041AAB" w:rsidRPr="0062473F" w:rsidRDefault="00041AAB" w:rsidP="00BD715D">
      <w:pPr>
        <w:rPr>
          <w:sz w:val="24"/>
          <w:szCs w:val="24"/>
        </w:rPr>
      </w:pPr>
      <w:r w:rsidRPr="0062473F">
        <w:rPr>
          <w:sz w:val="24"/>
          <w:szCs w:val="24"/>
        </w:rPr>
        <w:t>г) размещать свалки;</w:t>
      </w:r>
    </w:p>
    <w:p w:rsidR="00041AAB" w:rsidRPr="0062473F" w:rsidRDefault="00041AAB" w:rsidP="00BD715D">
      <w:pPr>
        <w:rPr>
          <w:sz w:val="24"/>
          <w:szCs w:val="24"/>
        </w:rPr>
      </w:pPr>
    </w:p>
    <w:p w:rsidR="00041AAB" w:rsidRPr="0062473F" w:rsidRDefault="00041AAB" w:rsidP="00BD715D">
      <w:pPr>
        <w:rPr>
          <w:sz w:val="24"/>
          <w:szCs w:val="24"/>
        </w:rPr>
      </w:pPr>
      <w:r w:rsidRPr="0062473F">
        <w:rPr>
          <w:sz w:val="24"/>
          <w:szCs w:val="24"/>
        </w:rPr>
        <w:t>В соответствии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Постановлением Правительства РФ № 160 от 24 февраля 2009 года, в охранных зонах линий электропередачи напряжением свыше 1000 вольт, запрещается:</w:t>
      </w:r>
    </w:p>
    <w:p w:rsidR="00041AAB" w:rsidRPr="0062473F" w:rsidRDefault="00041AAB" w:rsidP="00BD715D">
      <w:pPr>
        <w:rPr>
          <w:sz w:val="24"/>
          <w:szCs w:val="24"/>
        </w:rPr>
      </w:pPr>
      <w:r w:rsidRPr="0062473F">
        <w:rPr>
          <w:sz w:val="24"/>
          <w:szCs w:val="24"/>
        </w:rPr>
        <w:t>- складировать или размещать хранилища любых, в том числе горюче-смазочных, материалов;</w:t>
      </w:r>
    </w:p>
    <w:p w:rsidR="00041AAB" w:rsidRPr="0062473F" w:rsidRDefault="00041AAB" w:rsidP="00BD715D">
      <w:pPr>
        <w:rPr>
          <w:sz w:val="24"/>
          <w:szCs w:val="24"/>
        </w:rPr>
      </w:pPr>
      <w:r w:rsidRPr="0062473F">
        <w:rPr>
          <w:sz w:val="24"/>
          <w:szCs w:val="24"/>
        </w:rPr>
        <w:t>-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041AAB" w:rsidRPr="0062473F" w:rsidRDefault="00041AAB" w:rsidP="00BD715D">
      <w:pPr>
        <w:rPr>
          <w:sz w:val="24"/>
          <w:szCs w:val="24"/>
        </w:rPr>
      </w:pPr>
      <w:r w:rsidRPr="0062473F">
        <w:rPr>
          <w:sz w:val="24"/>
          <w:szCs w:val="24"/>
        </w:rPr>
        <w:t>-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041AAB" w:rsidRPr="0062473F" w:rsidRDefault="00041AAB" w:rsidP="00BD715D">
      <w:pPr>
        <w:rPr>
          <w:sz w:val="24"/>
          <w:szCs w:val="24"/>
        </w:rPr>
      </w:pPr>
      <w:r w:rsidRPr="0062473F">
        <w:rPr>
          <w:sz w:val="24"/>
          <w:szCs w:val="24"/>
        </w:rPr>
        <w:t>-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041AAB" w:rsidRPr="0062473F" w:rsidRDefault="00041AAB" w:rsidP="00BD715D">
      <w:pPr>
        <w:rPr>
          <w:sz w:val="24"/>
          <w:szCs w:val="24"/>
        </w:rPr>
      </w:pPr>
      <w:r w:rsidRPr="0062473F">
        <w:rPr>
          <w:sz w:val="24"/>
          <w:szCs w:val="24"/>
        </w:rPr>
        <w:t>- осуществлять проход судов с поднятыми стрелами кранов и других механизмов (в охранных зонах воздушных линий электропередачи).</w:t>
      </w:r>
    </w:p>
    <w:p w:rsidR="00041AAB" w:rsidRPr="0062473F" w:rsidRDefault="00041AAB" w:rsidP="00BD715D">
      <w:pPr>
        <w:rPr>
          <w:sz w:val="24"/>
          <w:szCs w:val="24"/>
        </w:rPr>
      </w:pPr>
    </w:p>
    <w:p w:rsidR="00041AAB" w:rsidRPr="0062473F" w:rsidRDefault="00041AAB" w:rsidP="00BD715D">
      <w:pPr>
        <w:rPr>
          <w:sz w:val="24"/>
          <w:szCs w:val="24"/>
        </w:rPr>
      </w:pPr>
      <w:r w:rsidRPr="0062473F">
        <w:rPr>
          <w:sz w:val="24"/>
          <w:szCs w:val="24"/>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041AAB" w:rsidRPr="0062473F" w:rsidRDefault="00041AAB" w:rsidP="00BD715D">
      <w:pPr>
        <w:rPr>
          <w:sz w:val="24"/>
          <w:szCs w:val="24"/>
        </w:rPr>
      </w:pPr>
      <w:r w:rsidRPr="0062473F">
        <w:rPr>
          <w:sz w:val="24"/>
          <w:szCs w:val="24"/>
        </w:rPr>
        <w:t xml:space="preserve"> В пределах охранных зон без письменного решения о согласовании сетевых организаций юридическим и физическим лицам запрещаются:</w:t>
      </w:r>
    </w:p>
    <w:p w:rsidR="00041AAB" w:rsidRPr="0062473F" w:rsidRDefault="00041AAB" w:rsidP="00BD715D">
      <w:pPr>
        <w:rPr>
          <w:sz w:val="24"/>
          <w:szCs w:val="24"/>
        </w:rPr>
      </w:pPr>
      <w:r w:rsidRPr="0062473F">
        <w:rPr>
          <w:sz w:val="24"/>
          <w:szCs w:val="24"/>
        </w:rPr>
        <w:t>- строительство, капитальный ремонт, реконструкция или снос зданий и сооружений;</w:t>
      </w:r>
    </w:p>
    <w:p w:rsidR="00041AAB" w:rsidRPr="0062473F" w:rsidRDefault="00041AAB" w:rsidP="00BD715D">
      <w:pPr>
        <w:rPr>
          <w:sz w:val="24"/>
          <w:szCs w:val="24"/>
        </w:rPr>
      </w:pPr>
      <w:r w:rsidRPr="0062473F">
        <w:rPr>
          <w:sz w:val="24"/>
          <w:szCs w:val="24"/>
        </w:rPr>
        <w:t>- горные, взрывные, мелиоративные работы, в том числе связанные с временным затоплением земель;</w:t>
      </w:r>
    </w:p>
    <w:p w:rsidR="00041AAB" w:rsidRPr="0062473F" w:rsidRDefault="00041AAB" w:rsidP="00BD715D">
      <w:pPr>
        <w:rPr>
          <w:sz w:val="24"/>
          <w:szCs w:val="24"/>
        </w:rPr>
      </w:pPr>
      <w:r w:rsidRPr="0062473F">
        <w:rPr>
          <w:sz w:val="24"/>
          <w:szCs w:val="24"/>
        </w:rPr>
        <w:t>- посадка и вырубка деревьев и кустарников;</w:t>
      </w:r>
    </w:p>
    <w:p w:rsidR="00041AAB" w:rsidRPr="0062473F" w:rsidRDefault="00041AAB" w:rsidP="00BD715D">
      <w:pPr>
        <w:rPr>
          <w:sz w:val="24"/>
          <w:szCs w:val="24"/>
        </w:rPr>
      </w:pPr>
      <w:r w:rsidRPr="0062473F">
        <w:rPr>
          <w:sz w:val="24"/>
          <w:szCs w:val="24"/>
        </w:rPr>
        <w:t>-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041AAB" w:rsidRPr="0062473F" w:rsidRDefault="00041AAB" w:rsidP="00BD715D">
      <w:pPr>
        <w:rPr>
          <w:sz w:val="24"/>
          <w:szCs w:val="24"/>
        </w:rPr>
      </w:pPr>
      <w:r w:rsidRPr="0062473F">
        <w:rPr>
          <w:sz w:val="24"/>
          <w:szCs w:val="24"/>
        </w:rPr>
        <w:t>-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041AAB" w:rsidRPr="0062473F" w:rsidRDefault="00041AAB" w:rsidP="00BD715D">
      <w:pPr>
        <w:rPr>
          <w:sz w:val="24"/>
          <w:szCs w:val="24"/>
        </w:rPr>
      </w:pPr>
      <w:r w:rsidRPr="0062473F">
        <w:rPr>
          <w:sz w:val="24"/>
          <w:szCs w:val="24"/>
        </w:rPr>
        <w:t>-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041AAB" w:rsidRPr="0062473F" w:rsidRDefault="00041AAB" w:rsidP="00BD715D">
      <w:pPr>
        <w:rPr>
          <w:sz w:val="24"/>
          <w:szCs w:val="24"/>
        </w:rPr>
      </w:pPr>
      <w:r w:rsidRPr="0062473F">
        <w:rPr>
          <w:sz w:val="24"/>
          <w:szCs w:val="24"/>
        </w:rPr>
        <w:t>-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041AAB" w:rsidRPr="0062473F" w:rsidRDefault="00041AAB" w:rsidP="00BD715D">
      <w:pPr>
        <w:rPr>
          <w:sz w:val="24"/>
          <w:szCs w:val="24"/>
        </w:rPr>
      </w:pPr>
      <w:r w:rsidRPr="0062473F">
        <w:rPr>
          <w:sz w:val="24"/>
          <w:szCs w:val="24"/>
        </w:rPr>
        <w:t>-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041AAB" w:rsidRPr="0062473F" w:rsidRDefault="00041AAB" w:rsidP="00BD715D">
      <w:pPr>
        <w:rPr>
          <w:sz w:val="24"/>
          <w:szCs w:val="24"/>
        </w:rPr>
      </w:pPr>
      <w:r w:rsidRPr="0062473F">
        <w:rPr>
          <w:sz w:val="24"/>
          <w:szCs w:val="24"/>
        </w:rPr>
        <w:t>-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041AAB" w:rsidRPr="0062473F" w:rsidRDefault="00041AAB" w:rsidP="00BD715D">
      <w:pPr>
        <w:rPr>
          <w:sz w:val="24"/>
          <w:szCs w:val="24"/>
        </w:rPr>
      </w:pPr>
      <w:r w:rsidRPr="0062473F">
        <w:rPr>
          <w:sz w:val="24"/>
          <w:szCs w:val="24"/>
        </w:rPr>
        <w:t>Для вновь проектируемых ВЛ,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ВЛ, для линий напряжением:</w:t>
      </w:r>
    </w:p>
    <w:p w:rsidR="00041AAB" w:rsidRPr="0062473F" w:rsidRDefault="00041AAB" w:rsidP="00BD715D">
      <w:pPr>
        <w:rPr>
          <w:sz w:val="24"/>
          <w:szCs w:val="24"/>
        </w:rPr>
      </w:pPr>
      <w:r w:rsidRPr="0062473F">
        <w:rPr>
          <w:sz w:val="24"/>
          <w:szCs w:val="24"/>
        </w:rPr>
        <w:t>- 110 кВ – 20 метров;</w:t>
      </w:r>
    </w:p>
    <w:p w:rsidR="00041AAB" w:rsidRPr="0062473F" w:rsidRDefault="00041AAB" w:rsidP="00BD715D">
      <w:pPr>
        <w:rPr>
          <w:sz w:val="24"/>
          <w:szCs w:val="24"/>
        </w:rPr>
      </w:pPr>
      <w:r w:rsidRPr="0062473F">
        <w:rPr>
          <w:sz w:val="24"/>
          <w:szCs w:val="24"/>
        </w:rPr>
        <w:t>- 150-220 кВ – 25 метров;</w:t>
      </w:r>
    </w:p>
    <w:p w:rsidR="00041AAB" w:rsidRPr="0062473F" w:rsidRDefault="00041AAB" w:rsidP="00BD715D">
      <w:pPr>
        <w:rPr>
          <w:sz w:val="24"/>
          <w:szCs w:val="24"/>
        </w:rPr>
      </w:pPr>
      <w:r w:rsidRPr="0062473F">
        <w:rPr>
          <w:sz w:val="24"/>
          <w:szCs w:val="24"/>
        </w:rPr>
        <w:t>Примечание:</w:t>
      </w:r>
    </w:p>
    <w:p w:rsidR="00041AAB" w:rsidRPr="0062473F" w:rsidRDefault="00041AAB" w:rsidP="00BD715D">
      <w:pPr>
        <w:rPr>
          <w:sz w:val="24"/>
          <w:szCs w:val="24"/>
        </w:rPr>
      </w:pPr>
      <w:r w:rsidRPr="0062473F">
        <w:rPr>
          <w:sz w:val="24"/>
          <w:szCs w:val="24"/>
        </w:rPr>
        <w:t>Постановление Правительства РФ</w:t>
      </w:r>
      <w:r w:rsidR="002D0763" w:rsidRPr="0062473F">
        <w:rPr>
          <w:sz w:val="24"/>
          <w:szCs w:val="24"/>
        </w:rPr>
        <w:t xml:space="preserve"> </w:t>
      </w:r>
      <w:hyperlink r:id="rId35" w:history="1">
        <w:r w:rsidRPr="0062473F">
          <w:rPr>
            <w:sz w:val="24"/>
            <w:szCs w:val="24"/>
          </w:rPr>
          <w:t>от 24.02.2009г. №160</w:t>
        </w:r>
      </w:hyperlink>
      <w:r w:rsidR="002D0763" w:rsidRPr="0062473F">
        <w:rPr>
          <w:sz w:val="24"/>
          <w:szCs w:val="24"/>
        </w:rPr>
        <w:t xml:space="preserve"> </w:t>
      </w:r>
      <w:r w:rsidRPr="0062473F">
        <w:rPr>
          <w:sz w:val="24"/>
          <w:szCs w:val="24"/>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041AAB" w:rsidRPr="0062473F" w:rsidRDefault="00041AAB" w:rsidP="00BD715D">
      <w:pPr>
        <w:rPr>
          <w:sz w:val="24"/>
          <w:szCs w:val="24"/>
        </w:rPr>
      </w:pPr>
    </w:p>
    <w:p w:rsidR="00041AAB" w:rsidRPr="0062473F" w:rsidRDefault="00041AAB" w:rsidP="00800445">
      <w:pPr>
        <w:pStyle w:val="ab"/>
        <w:ind w:left="0"/>
        <w:jc w:val="left"/>
        <w:rPr>
          <w:i/>
          <w:sz w:val="24"/>
          <w:szCs w:val="24"/>
          <w:u w:val="single"/>
        </w:rPr>
      </w:pPr>
      <w:r w:rsidRPr="0062473F">
        <w:rPr>
          <w:i/>
          <w:sz w:val="24"/>
          <w:szCs w:val="24"/>
          <w:u w:val="single"/>
        </w:rPr>
        <w:t>Охранные зоны магистральных трубопроводов</w:t>
      </w:r>
    </w:p>
    <w:p w:rsidR="00041AAB" w:rsidRPr="0062473F" w:rsidRDefault="00041AAB" w:rsidP="00BD715D">
      <w:pPr>
        <w:rPr>
          <w:sz w:val="24"/>
          <w:szCs w:val="24"/>
        </w:rPr>
      </w:pPr>
      <w:r w:rsidRPr="0062473F">
        <w:rPr>
          <w:sz w:val="24"/>
          <w:szCs w:val="24"/>
        </w:rPr>
        <w:t>В соответствии с Постановлением Правительства РФ от 20.11.2000 N 878 "Об утверждении Правил охраны газораспределительных сетей":</w:t>
      </w:r>
    </w:p>
    <w:p w:rsidR="00041AAB" w:rsidRPr="0062473F" w:rsidRDefault="00041AAB" w:rsidP="00BD715D">
      <w:pPr>
        <w:rPr>
          <w:sz w:val="24"/>
          <w:szCs w:val="24"/>
        </w:rPr>
      </w:pPr>
      <w:r w:rsidRPr="0062473F">
        <w:rPr>
          <w:sz w:val="24"/>
          <w:szCs w:val="24"/>
        </w:rPr>
        <w:t>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041AAB" w:rsidRPr="0062473F" w:rsidRDefault="00041AAB" w:rsidP="00BD715D">
      <w:pPr>
        <w:rPr>
          <w:sz w:val="24"/>
          <w:szCs w:val="24"/>
        </w:rPr>
      </w:pPr>
      <w:r w:rsidRPr="0062473F">
        <w:rPr>
          <w:sz w:val="24"/>
          <w:szCs w:val="24"/>
        </w:rPr>
        <w:t>а) строить объекты жилищно-гражданского и производственного назначения;</w:t>
      </w:r>
    </w:p>
    <w:p w:rsidR="00041AAB" w:rsidRPr="0062473F" w:rsidRDefault="00041AAB" w:rsidP="00BD715D">
      <w:pPr>
        <w:rPr>
          <w:sz w:val="24"/>
          <w:szCs w:val="24"/>
        </w:rPr>
      </w:pPr>
      <w:r w:rsidRPr="0062473F">
        <w:rPr>
          <w:sz w:val="24"/>
          <w:szCs w:val="24"/>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041AAB" w:rsidRPr="0062473F" w:rsidRDefault="00041AAB" w:rsidP="00BD715D">
      <w:pPr>
        <w:rPr>
          <w:sz w:val="24"/>
          <w:szCs w:val="24"/>
        </w:rPr>
      </w:pPr>
      <w:r w:rsidRPr="0062473F">
        <w:rPr>
          <w:sz w:val="24"/>
          <w:szCs w:val="24"/>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041AAB" w:rsidRPr="0062473F" w:rsidRDefault="00041AAB" w:rsidP="00BD715D">
      <w:pPr>
        <w:rPr>
          <w:sz w:val="24"/>
          <w:szCs w:val="24"/>
        </w:rPr>
      </w:pPr>
      <w:r w:rsidRPr="0062473F">
        <w:rPr>
          <w:sz w:val="24"/>
          <w:szCs w:val="24"/>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041AAB" w:rsidRPr="0062473F" w:rsidRDefault="00041AAB" w:rsidP="00BD715D">
      <w:pPr>
        <w:rPr>
          <w:sz w:val="24"/>
          <w:szCs w:val="24"/>
        </w:rPr>
      </w:pPr>
      <w:r w:rsidRPr="0062473F">
        <w:rPr>
          <w:sz w:val="24"/>
          <w:szCs w:val="24"/>
        </w:rPr>
        <w:t>д) устраивать свалки и склады, разливать растворы кислот, солей, щелочей и других химически активных веществ;</w:t>
      </w:r>
    </w:p>
    <w:p w:rsidR="00041AAB" w:rsidRPr="0062473F" w:rsidRDefault="00041AAB" w:rsidP="00BD715D">
      <w:pPr>
        <w:rPr>
          <w:sz w:val="24"/>
          <w:szCs w:val="24"/>
        </w:rPr>
      </w:pPr>
      <w:r w:rsidRPr="0062473F">
        <w:rPr>
          <w:sz w:val="24"/>
          <w:szCs w:val="24"/>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041AAB" w:rsidRPr="0062473F" w:rsidRDefault="00041AAB" w:rsidP="00BD715D">
      <w:pPr>
        <w:rPr>
          <w:sz w:val="24"/>
          <w:szCs w:val="24"/>
        </w:rPr>
      </w:pPr>
      <w:r w:rsidRPr="0062473F">
        <w:rPr>
          <w:sz w:val="24"/>
          <w:szCs w:val="24"/>
        </w:rPr>
        <w:t>ж) разводить огонь и размещать источники огня;</w:t>
      </w:r>
    </w:p>
    <w:p w:rsidR="00041AAB" w:rsidRPr="0062473F" w:rsidRDefault="00041AAB" w:rsidP="00BD715D">
      <w:pPr>
        <w:rPr>
          <w:sz w:val="24"/>
          <w:szCs w:val="24"/>
        </w:rPr>
      </w:pPr>
      <w:r w:rsidRPr="0062473F">
        <w:rPr>
          <w:sz w:val="24"/>
          <w:szCs w:val="24"/>
        </w:rPr>
        <w:t>з) рыть погреба, копать и обрабатывать почву сельскохозяйственными и мелиоративными орудиями и механизмами на глубину более 0,3 метра;</w:t>
      </w:r>
    </w:p>
    <w:p w:rsidR="00041AAB" w:rsidRPr="0062473F" w:rsidRDefault="00041AAB" w:rsidP="00BD715D">
      <w:pPr>
        <w:rPr>
          <w:sz w:val="24"/>
          <w:szCs w:val="24"/>
        </w:rPr>
      </w:pPr>
      <w:r w:rsidRPr="0062473F">
        <w:rPr>
          <w:sz w:val="24"/>
          <w:szCs w:val="24"/>
        </w:rPr>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041AAB" w:rsidRPr="0062473F" w:rsidRDefault="00041AAB" w:rsidP="00BD715D">
      <w:pPr>
        <w:rPr>
          <w:sz w:val="24"/>
          <w:szCs w:val="24"/>
        </w:rPr>
      </w:pPr>
      <w:r w:rsidRPr="0062473F">
        <w:rPr>
          <w:sz w:val="24"/>
          <w:szCs w:val="24"/>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041AAB" w:rsidRPr="0062473F" w:rsidRDefault="00041AAB" w:rsidP="00BD715D">
      <w:pPr>
        <w:rPr>
          <w:sz w:val="24"/>
          <w:szCs w:val="24"/>
        </w:rPr>
      </w:pPr>
      <w:r w:rsidRPr="0062473F">
        <w:rPr>
          <w:sz w:val="24"/>
          <w:szCs w:val="24"/>
        </w:rPr>
        <w:t>л) самовольно подключаться к газораспределительным сетям.</w:t>
      </w:r>
    </w:p>
    <w:p w:rsidR="00041AAB" w:rsidRPr="0062473F" w:rsidRDefault="00041AAB" w:rsidP="00BD715D">
      <w:pPr>
        <w:rPr>
          <w:sz w:val="24"/>
          <w:szCs w:val="24"/>
        </w:rPr>
      </w:pPr>
      <w:bookmarkStart w:id="179" w:name="Par12"/>
      <w:bookmarkEnd w:id="179"/>
      <w:r w:rsidRPr="0062473F">
        <w:rPr>
          <w:sz w:val="24"/>
          <w:szCs w:val="24"/>
        </w:rPr>
        <w:t>Лесохозяйственные, сельскохозяйственные и другие работы, не подпадающие под вышеуказанные ограничения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rsidR="00041AAB" w:rsidRPr="0062473F" w:rsidRDefault="00041AAB" w:rsidP="00BD715D">
      <w:pPr>
        <w:rPr>
          <w:sz w:val="24"/>
          <w:szCs w:val="24"/>
        </w:rPr>
      </w:pPr>
      <w:r w:rsidRPr="0062473F">
        <w:rPr>
          <w:sz w:val="24"/>
          <w:szCs w:val="24"/>
        </w:rPr>
        <w:t xml:space="preserve">Хозяйственная деятельность в охранных зонах газораспределительных сетей, не предусмотренная вышеуказанными </w:t>
      </w:r>
      <w:hyperlink w:anchor="Par0" w:history="1">
        <w:r w:rsidRPr="0062473F">
          <w:rPr>
            <w:sz w:val="24"/>
            <w:szCs w:val="24"/>
          </w:rPr>
          <w:t>пунктами</w:t>
        </w:r>
      </w:hyperlink>
      <w:r w:rsidRPr="0062473F">
        <w:rPr>
          <w:sz w:val="24"/>
          <w:szCs w:val="24"/>
        </w:rPr>
        <w:t xml:space="preserve"> настоящих Правил,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8E4D71" w:rsidRPr="0062473F" w:rsidRDefault="008E4D71" w:rsidP="00BD715D">
      <w:pPr>
        <w:rPr>
          <w:sz w:val="24"/>
          <w:szCs w:val="24"/>
        </w:rPr>
      </w:pPr>
    </w:p>
    <w:p w:rsidR="008E4D71" w:rsidRPr="0062473F" w:rsidRDefault="008E4D71" w:rsidP="00BD715D">
      <w:pPr>
        <w:rPr>
          <w:sz w:val="24"/>
          <w:szCs w:val="24"/>
        </w:rPr>
      </w:pPr>
      <w:r w:rsidRPr="0062473F">
        <w:rPr>
          <w:sz w:val="24"/>
          <w:szCs w:val="24"/>
        </w:rPr>
        <w:t>Местные органы власти и управления выдают сведения о местонахождении трубопровода заинтересованным предприятиям, организациям и учреждениям по их просьбам.</w:t>
      </w:r>
    </w:p>
    <w:p w:rsidR="008E4D71" w:rsidRPr="0062473F" w:rsidRDefault="008E4D71" w:rsidP="00BD715D">
      <w:pPr>
        <w:rPr>
          <w:sz w:val="24"/>
          <w:szCs w:val="24"/>
        </w:rPr>
      </w:pPr>
      <w:r w:rsidRPr="0062473F">
        <w:rPr>
          <w:sz w:val="24"/>
          <w:szCs w:val="24"/>
        </w:rPr>
        <w:t>Предприятия трубопроводного транспорта должны регулярно (не реже 1 раза в квартал) давать информацию через местное радио и печать о местах прохождения трубопроводов.</w:t>
      </w:r>
    </w:p>
    <w:p w:rsidR="008E4D71" w:rsidRPr="0062473F" w:rsidRDefault="008E4D71" w:rsidP="00BD715D">
      <w:pPr>
        <w:rPr>
          <w:sz w:val="24"/>
          <w:szCs w:val="24"/>
        </w:rPr>
      </w:pPr>
      <w:r w:rsidRPr="0062473F">
        <w:rPr>
          <w:sz w:val="24"/>
          <w:szCs w:val="24"/>
        </w:rPr>
        <w:t>Для исключения возможности повреждения трубопроводов (при любом виде их прокладки) устанавливаются охранные зоны:</w:t>
      </w:r>
    </w:p>
    <w:p w:rsidR="008E4D71" w:rsidRPr="0062473F" w:rsidRDefault="008E4D71" w:rsidP="00BD715D">
      <w:pPr>
        <w:rPr>
          <w:sz w:val="24"/>
          <w:szCs w:val="24"/>
        </w:rPr>
      </w:pPr>
      <w:r w:rsidRPr="0062473F">
        <w:rPr>
          <w:sz w:val="24"/>
          <w:szCs w:val="24"/>
        </w:rPr>
        <w:t>вдоль трасс трубопроводов, транспортирующих … природный газ … - в виде участка земли, ограниченного условными линиями, проходящими в 25 метрах от оси трубопровода с каждой стороны;</w:t>
      </w:r>
    </w:p>
    <w:p w:rsidR="008E4D71" w:rsidRPr="0062473F" w:rsidRDefault="008E4D71" w:rsidP="00BD715D">
      <w:pPr>
        <w:rPr>
          <w:sz w:val="24"/>
          <w:szCs w:val="24"/>
        </w:rPr>
      </w:pPr>
      <w:r w:rsidRPr="0062473F">
        <w:rPr>
          <w:sz w:val="24"/>
          <w:szCs w:val="24"/>
        </w:rPr>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8E4D71" w:rsidRPr="0062473F" w:rsidRDefault="008E4D71" w:rsidP="00BD715D">
      <w:pPr>
        <w:rPr>
          <w:sz w:val="24"/>
          <w:szCs w:val="24"/>
        </w:rPr>
      </w:pPr>
      <w:r w:rsidRPr="0062473F">
        <w:rPr>
          <w:sz w:val="24"/>
          <w:szCs w:val="24"/>
        </w:rPr>
        <w:t>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метров с каждой стороны;</w:t>
      </w:r>
    </w:p>
    <w:p w:rsidR="008E4D71" w:rsidRPr="0062473F" w:rsidRDefault="008E4D71" w:rsidP="00BD715D">
      <w:pPr>
        <w:rPr>
          <w:sz w:val="24"/>
          <w:szCs w:val="24"/>
        </w:rPr>
      </w:pPr>
      <w:r w:rsidRPr="0062473F">
        <w:rPr>
          <w:sz w:val="24"/>
          <w:szCs w:val="24"/>
        </w:rPr>
        <w:t xml:space="preserve">вокруг емкостей для хранения и </w:t>
      </w:r>
      <w:proofErr w:type="spellStart"/>
      <w:r w:rsidRPr="0062473F">
        <w:rPr>
          <w:sz w:val="24"/>
          <w:szCs w:val="24"/>
        </w:rPr>
        <w:t>разгазирования</w:t>
      </w:r>
      <w:proofErr w:type="spellEnd"/>
      <w:r w:rsidRPr="0062473F">
        <w:rPr>
          <w:sz w:val="24"/>
          <w:szCs w:val="24"/>
        </w:rPr>
        <w:t xml:space="preserve">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метров во все стороны;</w:t>
      </w:r>
    </w:p>
    <w:p w:rsidR="008E4D71" w:rsidRPr="0062473F" w:rsidRDefault="008E4D71" w:rsidP="00BD715D">
      <w:pPr>
        <w:rPr>
          <w:sz w:val="24"/>
          <w:szCs w:val="24"/>
        </w:rPr>
      </w:pPr>
      <w:r w:rsidRPr="0062473F">
        <w:rPr>
          <w:sz w:val="24"/>
          <w:szCs w:val="24"/>
        </w:rPr>
        <w:t>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метров во все стороны.</w:t>
      </w:r>
    </w:p>
    <w:p w:rsidR="008E4D71" w:rsidRPr="0062473F" w:rsidRDefault="008E4D71" w:rsidP="00BD715D">
      <w:pPr>
        <w:rPr>
          <w:sz w:val="24"/>
          <w:szCs w:val="24"/>
        </w:rPr>
      </w:pPr>
      <w:r w:rsidRPr="0062473F">
        <w:rPr>
          <w:sz w:val="24"/>
          <w:szCs w:val="24"/>
        </w:rPr>
        <w:t xml:space="preserve"> </w:t>
      </w:r>
    </w:p>
    <w:p w:rsidR="008E4D71" w:rsidRPr="0062473F" w:rsidRDefault="008E4D71" w:rsidP="00800445">
      <w:pPr>
        <w:pStyle w:val="ab"/>
        <w:ind w:left="0"/>
        <w:jc w:val="left"/>
        <w:rPr>
          <w:i/>
          <w:sz w:val="24"/>
          <w:szCs w:val="24"/>
          <w:u w:val="single"/>
        </w:rPr>
      </w:pPr>
      <w:r w:rsidRPr="0062473F">
        <w:rPr>
          <w:i/>
          <w:sz w:val="24"/>
          <w:szCs w:val="24"/>
          <w:u w:val="single"/>
        </w:rPr>
        <w:t>Режим использования охранной зоны:</w:t>
      </w:r>
    </w:p>
    <w:p w:rsidR="008E4D71" w:rsidRPr="0062473F" w:rsidRDefault="008E4D71" w:rsidP="00BD715D">
      <w:pPr>
        <w:rPr>
          <w:sz w:val="24"/>
          <w:szCs w:val="24"/>
        </w:rPr>
      </w:pPr>
      <w:r w:rsidRPr="0062473F">
        <w:rPr>
          <w:sz w:val="24"/>
          <w:szCs w:val="24"/>
        </w:rPr>
        <w:t>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8E4D71" w:rsidRPr="0062473F" w:rsidRDefault="008E4D71" w:rsidP="00BD715D">
      <w:pPr>
        <w:rPr>
          <w:sz w:val="24"/>
          <w:szCs w:val="24"/>
        </w:rPr>
      </w:pPr>
      <w:r w:rsidRPr="0062473F">
        <w:rPr>
          <w:sz w:val="24"/>
          <w:szCs w:val="24"/>
        </w:rPr>
        <w:t>а) перемещать, засыпать и ломать опознавательные и сигнальные знаки, контрольно-измерительные пункты;</w:t>
      </w:r>
    </w:p>
    <w:p w:rsidR="008E4D71" w:rsidRPr="0062473F" w:rsidRDefault="008E4D71" w:rsidP="00BD715D">
      <w:pPr>
        <w:rPr>
          <w:sz w:val="24"/>
          <w:szCs w:val="24"/>
        </w:rPr>
      </w:pPr>
      <w:r w:rsidRPr="0062473F">
        <w:rPr>
          <w:sz w:val="24"/>
          <w:szCs w:val="24"/>
        </w:rPr>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8E4D71" w:rsidRPr="0062473F" w:rsidRDefault="008E4D71" w:rsidP="00BD715D">
      <w:pPr>
        <w:rPr>
          <w:sz w:val="24"/>
          <w:szCs w:val="24"/>
        </w:rPr>
      </w:pPr>
      <w:r w:rsidRPr="0062473F">
        <w:rPr>
          <w:sz w:val="24"/>
          <w:szCs w:val="24"/>
        </w:rPr>
        <w:t>в) устраивать всякого рода свалки, выливать растворы кислот, солей и щелочей;</w:t>
      </w:r>
    </w:p>
    <w:p w:rsidR="008E4D71" w:rsidRPr="0062473F" w:rsidRDefault="008E4D71" w:rsidP="00BD715D">
      <w:pPr>
        <w:rPr>
          <w:sz w:val="24"/>
          <w:szCs w:val="24"/>
        </w:rPr>
      </w:pPr>
      <w:r w:rsidRPr="0062473F">
        <w:rPr>
          <w:sz w:val="24"/>
          <w:szCs w:val="24"/>
        </w:rPr>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8E4D71" w:rsidRPr="0062473F" w:rsidRDefault="008E4D71" w:rsidP="00BD715D">
      <w:pPr>
        <w:rPr>
          <w:sz w:val="24"/>
          <w:szCs w:val="24"/>
        </w:rPr>
      </w:pPr>
      <w:r w:rsidRPr="0062473F">
        <w:rPr>
          <w:sz w:val="24"/>
          <w:szCs w:val="24"/>
        </w:rPr>
        <w:t>д) бросать якоря, проходить с отданными якорями, цепями, лотами, волокушами и тралами, производить дноуглубительные и землечерпальные работы;</w:t>
      </w:r>
    </w:p>
    <w:p w:rsidR="008E4D71" w:rsidRPr="0062473F" w:rsidRDefault="008E4D71" w:rsidP="00BD715D">
      <w:pPr>
        <w:rPr>
          <w:sz w:val="24"/>
          <w:szCs w:val="24"/>
        </w:rPr>
      </w:pPr>
      <w:r w:rsidRPr="0062473F">
        <w:rPr>
          <w:sz w:val="24"/>
          <w:szCs w:val="24"/>
        </w:rPr>
        <w:t>е) разводить огонь и размещать какие-либо открытые или закрытые источники огня.</w:t>
      </w:r>
    </w:p>
    <w:p w:rsidR="008E4D71" w:rsidRPr="0062473F" w:rsidRDefault="008E4D71" w:rsidP="00BD715D">
      <w:pPr>
        <w:rPr>
          <w:sz w:val="24"/>
          <w:szCs w:val="24"/>
        </w:rPr>
      </w:pPr>
      <w:r w:rsidRPr="0062473F">
        <w:rPr>
          <w:sz w:val="24"/>
          <w:szCs w:val="24"/>
        </w:rPr>
        <w:t>В охранных зонах трубопроводов без письменного разрешения предприятий трубопроводного транспорта запрещается:</w:t>
      </w:r>
    </w:p>
    <w:p w:rsidR="008E4D71" w:rsidRPr="0062473F" w:rsidRDefault="008E4D71" w:rsidP="00BD715D">
      <w:pPr>
        <w:rPr>
          <w:sz w:val="24"/>
          <w:szCs w:val="24"/>
        </w:rPr>
      </w:pPr>
      <w:r w:rsidRPr="0062473F">
        <w:rPr>
          <w:sz w:val="24"/>
          <w:szCs w:val="24"/>
        </w:rPr>
        <w:t>а) возводить любые постройки и сооружения;</w:t>
      </w:r>
    </w:p>
    <w:p w:rsidR="008E4D71" w:rsidRPr="0062473F" w:rsidRDefault="008E4D71" w:rsidP="00BD715D">
      <w:pPr>
        <w:rPr>
          <w:sz w:val="24"/>
          <w:szCs w:val="24"/>
        </w:rPr>
      </w:pPr>
      <w:r w:rsidRPr="0062473F">
        <w:rPr>
          <w:sz w:val="24"/>
          <w:szCs w:val="24"/>
        </w:rPr>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8E4D71" w:rsidRPr="0062473F" w:rsidRDefault="008E4D71" w:rsidP="00BD715D">
      <w:pPr>
        <w:rPr>
          <w:sz w:val="24"/>
          <w:szCs w:val="24"/>
        </w:rPr>
      </w:pPr>
      <w:r w:rsidRPr="0062473F">
        <w:rPr>
          <w:sz w:val="24"/>
          <w:szCs w:val="24"/>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8E4D71" w:rsidRPr="0062473F" w:rsidRDefault="008E4D71" w:rsidP="00BD715D">
      <w:pPr>
        <w:rPr>
          <w:sz w:val="24"/>
          <w:szCs w:val="24"/>
        </w:rPr>
      </w:pPr>
      <w:r w:rsidRPr="0062473F">
        <w:rPr>
          <w:sz w:val="24"/>
          <w:szCs w:val="24"/>
        </w:rPr>
        <w:t>г) производить мелиоративные земляные работы, сооружать оросительные и осушительные системы;</w:t>
      </w:r>
    </w:p>
    <w:p w:rsidR="008E4D71" w:rsidRPr="0062473F" w:rsidRDefault="008E4D71" w:rsidP="00BD715D">
      <w:pPr>
        <w:rPr>
          <w:sz w:val="24"/>
          <w:szCs w:val="24"/>
        </w:rPr>
      </w:pPr>
      <w:r w:rsidRPr="0062473F">
        <w:rPr>
          <w:sz w:val="24"/>
          <w:szCs w:val="24"/>
        </w:rPr>
        <w:t>д) производить всякого рода открытые и подземные, горные, строительные, монтажные и взрывные работы, планировку грунта.</w:t>
      </w:r>
    </w:p>
    <w:p w:rsidR="008E4D71" w:rsidRPr="0062473F" w:rsidRDefault="008E4D71" w:rsidP="00BD715D">
      <w:pPr>
        <w:rPr>
          <w:sz w:val="24"/>
          <w:szCs w:val="24"/>
        </w:rPr>
      </w:pPr>
      <w:r w:rsidRPr="0062473F">
        <w:rPr>
          <w:sz w:val="24"/>
          <w:szCs w:val="24"/>
        </w:rPr>
        <w:t xml:space="preserve">е) производить </w:t>
      </w:r>
      <w:proofErr w:type="spellStart"/>
      <w:r w:rsidRPr="0062473F">
        <w:rPr>
          <w:sz w:val="24"/>
          <w:szCs w:val="24"/>
        </w:rPr>
        <w:t>геологосъемочные</w:t>
      </w:r>
      <w:proofErr w:type="spellEnd"/>
      <w:r w:rsidRPr="0062473F">
        <w:rPr>
          <w:sz w:val="24"/>
          <w:szCs w:val="24"/>
        </w:rPr>
        <w:t>, геологоразведочные,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w:t>
      </w:r>
    </w:p>
    <w:p w:rsidR="008E4D71" w:rsidRPr="0062473F" w:rsidRDefault="008E4D71" w:rsidP="00BD715D">
      <w:pPr>
        <w:rPr>
          <w:sz w:val="24"/>
          <w:szCs w:val="24"/>
        </w:rPr>
      </w:pPr>
    </w:p>
    <w:p w:rsidR="008E4D71" w:rsidRPr="0062473F" w:rsidRDefault="008E4D71" w:rsidP="00BD715D">
      <w:pPr>
        <w:rPr>
          <w:sz w:val="24"/>
          <w:szCs w:val="24"/>
        </w:rPr>
      </w:pPr>
      <w:r w:rsidRPr="0062473F">
        <w:rPr>
          <w:sz w:val="24"/>
          <w:szCs w:val="24"/>
        </w:rPr>
        <w:t>Минимально-допустимые расстояния от оси магистральных газопроводов высокого давления до границ населенных пунктов, зданий, сооружений принимаются в зависимости от диаметра труб и степени ответственности объектов на основании Стандарта Организации ОАО «ГАЗПРОМ» МАГИСТРАЛЬНЫЕ ГАЗОПРОВОДЫ (СТО Газпром 2-2.1-249-2008)</w:t>
      </w:r>
    </w:p>
    <w:p w:rsidR="008E4D71" w:rsidRPr="0062473F" w:rsidRDefault="008E4D71" w:rsidP="00BD715D">
      <w:pPr>
        <w:rPr>
          <w:sz w:val="24"/>
          <w:szCs w:val="24"/>
        </w:rPr>
      </w:pPr>
      <w:r w:rsidRPr="0062473F">
        <w:rPr>
          <w:sz w:val="24"/>
          <w:szCs w:val="24"/>
        </w:rPr>
        <w:t xml:space="preserve"> </w:t>
      </w:r>
    </w:p>
    <w:p w:rsidR="008E4D71" w:rsidRPr="0062473F" w:rsidRDefault="008E4D71" w:rsidP="00BD715D">
      <w:pPr>
        <w:rPr>
          <w:sz w:val="24"/>
          <w:szCs w:val="24"/>
        </w:rPr>
      </w:pPr>
      <w:r w:rsidRPr="0062473F">
        <w:rPr>
          <w:sz w:val="24"/>
          <w:szCs w:val="24"/>
        </w:rPr>
        <w:t>Примечание:</w:t>
      </w:r>
    </w:p>
    <w:p w:rsidR="008E4D71" w:rsidRPr="0062473F" w:rsidRDefault="008E4D71" w:rsidP="00BD715D">
      <w:pPr>
        <w:rPr>
          <w:sz w:val="24"/>
          <w:szCs w:val="24"/>
        </w:rPr>
      </w:pPr>
      <w:r w:rsidRPr="0062473F">
        <w:rPr>
          <w:sz w:val="24"/>
          <w:szCs w:val="24"/>
        </w:rPr>
        <w:t>«Правила охраны магистральных трубопроводов» (утв. постановлением Госгортехнадзора России от 24.04.1992г. №9 и Министерством топлива и энергетики России от 29.04.1992г. дополнения, утв. постановлением Госгортехнадзора России от 23.11.94 № 61)</w:t>
      </w:r>
    </w:p>
    <w:p w:rsidR="008E4D71" w:rsidRPr="0062473F" w:rsidRDefault="008E4D71" w:rsidP="00BD715D">
      <w:pPr>
        <w:rPr>
          <w:sz w:val="24"/>
          <w:szCs w:val="24"/>
        </w:rPr>
      </w:pPr>
    </w:p>
    <w:p w:rsidR="00041AAB" w:rsidRPr="0062473F" w:rsidRDefault="00041AAB" w:rsidP="00BD715D">
      <w:pPr>
        <w:rPr>
          <w:sz w:val="24"/>
          <w:szCs w:val="24"/>
        </w:rPr>
      </w:pPr>
    </w:p>
    <w:p w:rsidR="00041AAB" w:rsidRPr="0062473F" w:rsidRDefault="00041AAB" w:rsidP="00800445">
      <w:pPr>
        <w:pStyle w:val="ab"/>
        <w:ind w:left="0"/>
        <w:jc w:val="left"/>
        <w:rPr>
          <w:i/>
          <w:sz w:val="24"/>
          <w:szCs w:val="24"/>
          <w:u w:val="single"/>
        </w:rPr>
      </w:pPr>
      <w:r w:rsidRPr="0062473F">
        <w:rPr>
          <w:i/>
          <w:sz w:val="24"/>
          <w:szCs w:val="24"/>
          <w:u w:val="single"/>
        </w:rPr>
        <w:t>Охранные зоны газораспределительных сетей</w:t>
      </w:r>
    </w:p>
    <w:p w:rsidR="00041AAB" w:rsidRPr="0062473F" w:rsidRDefault="00041AAB" w:rsidP="00BD715D">
      <w:pPr>
        <w:rPr>
          <w:sz w:val="24"/>
          <w:szCs w:val="24"/>
        </w:rPr>
      </w:pPr>
      <w:r w:rsidRPr="0062473F">
        <w:rPr>
          <w:sz w:val="24"/>
          <w:szCs w:val="24"/>
        </w:rPr>
        <w:t>Для газораспределительных сетей устанавливаются следующие охранные зоны:</w:t>
      </w:r>
    </w:p>
    <w:p w:rsidR="00041AAB" w:rsidRPr="0062473F" w:rsidRDefault="00041AAB" w:rsidP="00BD715D">
      <w:pPr>
        <w:rPr>
          <w:sz w:val="24"/>
          <w:szCs w:val="24"/>
        </w:rPr>
      </w:pPr>
      <w:r w:rsidRPr="0062473F">
        <w:rPr>
          <w:sz w:val="24"/>
          <w:szCs w:val="24"/>
        </w:rPr>
        <w:t>а) вдоль трасс наружных газопроводов - в виде территории, ограниченной условными линиями, проходящими на расстоянии 2 м, с каждой стороны газопровода;</w:t>
      </w:r>
    </w:p>
    <w:p w:rsidR="00041AAB" w:rsidRPr="0062473F" w:rsidRDefault="00041AAB" w:rsidP="00BD715D">
      <w:pPr>
        <w:rPr>
          <w:sz w:val="24"/>
          <w:szCs w:val="24"/>
        </w:rPr>
      </w:pPr>
      <w:r w:rsidRPr="0062473F">
        <w:rPr>
          <w:sz w:val="24"/>
          <w:szCs w:val="24"/>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041AAB" w:rsidRPr="0062473F" w:rsidRDefault="00041AAB" w:rsidP="00BD715D">
      <w:pPr>
        <w:rPr>
          <w:sz w:val="24"/>
          <w:szCs w:val="24"/>
        </w:rPr>
      </w:pPr>
      <w:r w:rsidRPr="0062473F">
        <w:rPr>
          <w:sz w:val="24"/>
          <w:szCs w:val="24"/>
        </w:rPr>
        <w:t>в)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041AAB" w:rsidRPr="0062473F" w:rsidRDefault="00041AAB" w:rsidP="00BD715D">
      <w:pPr>
        <w:rPr>
          <w:sz w:val="24"/>
          <w:szCs w:val="24"/>
        </w:rPr>
      </w:pPr>
      <w:r w:rsidRPr="0062473F">
        <w:rPr>
          <w:sz w:val="24"/>
          <w:szCs w:val="24"/>
        </w:rPr>
        <w:t>г)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041AAB" w:rsidRPr="0062473F" w:rsidRDefault="00041AAB" w:rsidP="00BD715D">
      <w:pPr>
        <w:rPr>
          <w:sz w:val="24"/>
          <w:szCs w:val="24"/>
        </w:rPr>
      </w:pPr>
      <w:r w:rsidRPr="0062473F">
        <w:rPr>
          <w:sz w:val="24"/>
          <w:szCs w:val="24"/>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041AAB" w:rsidRPr="0062473F" w:rsidRDefault="00041AAB" w:rsidP="00BD715D">
      <w:pPr>
        <w:rPr>
          <w:sz w:val="24"/>
          <w:szCs w:val="24"/>
        </w:rPr>
      </w:pPr>
      <w:r w:rsidRPr="0062473F">
        <w:rPr>
          <w:sz w:val="24"/>
          <w:szCs w:val="24"/>
        </w:rPr>
        <w:t>Примечание:</w:t>
      </w:r>
    </w:p>
    <w:p w:rsidR="00041AAB" w:rsidRPr="0062473F" w:rsidRDefault="00041AAB" w:rsidP="00BD715D">
      <w:pPr>
        <w:rPr>
          <w:sz w:val="24"/>
          <w:szCs w:val="24"/>
        </w:rPr>
      </w:pPr>
      <w:r w:rsidRPr="0062473F">
        <w:rPr>
          <w:sz w:val="24"/>
          <w:szCs w:val="24"/>
        </w:rPr>
        <w:t>«Правила охраны газораспределительных сетей» (утв. постановлением Правительства РФ</w:t>
      </w:r>
      <w:r w:rsidR="002D0763" w:rsidRPr="0062473F">
        <w:rPr>
          <w:sz w:val="24"/>
          <w:szCs w:val="24"/>
        </w:rPr>
        <w:t xml:space="preserve"> </w:t>
      </w:r>
      <w:hyperlink r:id="rId36" w:history="1">
        <w:r w:rsidRPr="0062473F">
          <w:rPr>
            <w:sz w:val="24"/>
            <w:szCs w:val="24"/>
          </w:rPr>
          <w:t>от 20.11.2000г. №878</w:t>
        </w:r>
      </w:hyperlink>
      <w:r w:rsidRPr="0062473F">
        <w:rPr>
          <w:sz w:val="24"/>
          <w:szCs w:val="24"/>
        </w:rPr>
        <w:t>)</w:t>
      </w:r>
    </w:p>
    <w:p w:rsidR="00041AAB" w:rsidRPr="0062473F" w:rsidRDefault="00041AAB" w:rsidP="00BD715D">
      <w:pPr>
        <w:rPr>
          <w:sz w:val="24"/>
          <w:szCs w:val="24"/>
        </w:rPr>
      </w:pPr>
    </w:p>
    <w:p w:rsidR="00041AAB" w:rsidRPr="0062473F" w:rsidRDefault="00041AAB" w:rsidP="00800445">
      <w:pPr>
        <w:pStyle w:val="ab"/>
        <w:ind w:left="0"/>
        <w:rPr>
          <w:i/>
          <w:sz w:val="24"/>
          <w:szCs w:val="24"/>
          <w:u w:val="single"/>
        </w:rPr>
      </w:pPr>
      <w:r w:rsidRPr="0062473F">
        <w:rPr>
          <w:i/>
          <w:sz w:val="24"/>
          <w:szCs w:val="24"/>
          <w:u w:val="single"/>
        </w:rPr>
        <w:t>Охранная зона и санитарно-защитная зона линий связи</w:t>
      </w:r>
    </w:p>
    <w:p w:rsidR="00041AAB" w:rsidRPr="0062473F" w:rsidRDefault="00041AAB" w:rsidP="00BD715D">
      <w:pPr>
        <w:rPr>
          <w:sz w:val="24"/>
          <w:szCs w:val="24"/>
        </w:rPr>
      </w:pPr>
      <w:r w:rsidRPr="0062473F">
        <w:rPr>
          <w:sz w:val="24"/>
          <w:szCs w:val="24"/>
        </w:rPr>
        <w:t>1) На трассах кабельных и воздушных линий связи и линий радиофикации:</w:t>
      </w:r>
    </w:p>
    <w:p w:rsidR="00041AAB" w:rsidRPr="0062473F" w:rsidRDefault="00041AAB" w:rsidP="00BD715D">
      <w:pPr>
        <w:rPr>
          <w:sz w:val="24"/>
          <w:szCs w:val="24"/>
        </w:rPr>
      </w:pPr>
      <w:r w:rsidRPr="0062473F">
        <w:rPr>
          <w:sz w:val="24"/>
          <w:szCs w:val="24"/>
        </w:rPr>
        <w:t>а) устанавливаются охранные зоны:</w:t>
      </w:r>
    </w:p>
    <w:p w:rsidR="00041AAB" w:rsidRPr="0062473F" w:rsidRDefault="00041AAB" w:rsidP="00BD715D">
      <w:pPr>
        <w:rPr>
          <w:sz w:val="24"/>
          <w:szCs w:val="24"/>
        </w:rPr>
      </w:pPr>
      <w:r w:rsidRPr="0062473F">
        <w:rPr>
          <w:sz w:val="24"/>
          <w:szCs w:val="24"/>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041AAB" w:rsidRPr="0062473F" w:rsidRDefault="00041AAB" w:rsidP="00BD715D">
      <w:pPr>
        <w:rPr>
          <w:sz w:val="24"/>
          <w:szCs w:val="24"/>
        </w:rPr>
      </w:pPr>
      <w:r w:rsidRPr="0062473F">
        <w:rPr>
          <w:sz w:val="24"/>
          <w:szCs w:val="24"/>
        </w:rPr>
        <w:t>для кабелей связи при переходах через судоходные реки, озера, водохранилища и каналы - в виде участков водного пространства по всей глубине от водной поверхности до дна, определяемых параллельными плоскостями, отстоящими от трассы кабеля при переходах через реки, озера, водохранилища и каналы на 100 метров с каждой стороны;</w:t>
      </w:r>
    </w:p>
    <w:p w:rsidR="00041AAB" w:rsidRPr="0062473F" w:rsidRDefault="00041AAB" w:rsidP="00BD715D">
      <w:pPr>
        <w:rPr>
          <w:sz w:val="24"/>
          <w:szCs w:val="24"/>
        </w:rPr>
      </w:pPr>
      <w:r w:rsidRPr="0062473F">
        <w:rPr>
          <w:sz w:val="24"/>
          <w:szCs w:val="24"/>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041AAB" w:rsidRPr="0062473F" w:rsidRDefault="00041AAB" w:rsidP="00BD715D">
      <w:pPr>
        <w:rPr>
          <w:sz w:val="24"/>
          <w:szCs w:val="24"/>
        </w:rPr>
      </w:pPr>
      <w:r w:rsidRPr="0062473F">
        <w:rPr>
          <w:sz w:val="24"/>
          <w:szCs w:val="24"/>
        </w:rPr>
        <w:t>б) создаются просеки в лесных массивах и зеленых насаждениях:</w:t>
      </w:r>
    </w:p>
    <w:p w:rsidR="00041AAB" w:rsidRPr="0062473F" w:rsidRDefault="00041AAB" w:rsidP="00BD715D">
      <w:pPr>
        <w:rPr>
          <w:sz w:val="24"/>
          <w:szCs w:val="24"/>
        </w:rPr>
      </w:pPr>
      <w:r w:rsidRPr="0062473F">
        <w:rPr>
          <w:sz w:val="24"/>
          <w:szCs w:val="24"/>
        </w:rPr>
        <w:t>при высоте насаждений менее 4 метров - шириной не менее расстояния между крайними проводами воздушных линий связи и линий радиофикации плюс 4 метра (по 2 метра с каждой стороны от крайних проводов до ветвей деревьев);</w:t>
      </w:r>
    </w:p>
    <w:p w:rsidR="00041AAB" w:rsidRPr="0062473F" w:rsidRDefault="00041AAB" w:rsidP="00BD715D">
      <w:pPr>
        <w:rPr>
          <w:sz w:val="24"/>
          <w:szCs w:val="24"/>
        </w:rPr>
      </w:pPr>
      <w:r w:rsidRPr="0062473F">
        <w:rPr>
          <w:sz w:val="24"/>
          <w:szCs w:val="24"/>
        </w:rPr>
        <w:t>при высоте насаждений более 4 метров - шириной не менее расстояния между крайними проводами воздушных линий связи и линий радиофикации плюс 6 метров (по 3 метра с каждой стороны от крайних проводов до ветвей деревьев);</w:t>
      </w:r>
    </w:p>
    <w:p w:rsidR="00041AAB" w:rsidRPr="0062473F" w:rsidRDefault="00041AAB" w:rsidP="00BD715D">
      <w:pPr>
        <w:rPr>
          <w:sz w:val="24"/>
          <w:szCs w:val="24"/>
        </w:rPr>
      </w:pPr>
      <w:r w:rsidRPr="0062473F">
        <w:rPr>
          <w:sz w:val="24"/>
          <w:szCs w:val="24"/>
        </w:rPr>
        <w:t>вдоль трассы кабеля связи - шириной не менее 6 метров (по 3 метра с каждой стороны от кабеля связи);</w:t>
      </w:r>
    </w:p>
    <w:p w:rsidR="00041AAB" w:rsidRPr="0062473F" w:rsidRDefault="00041AAB" w:rsidP="00BD715D">
      <w:pPr>
        <w:rPr>
          <w:sz w:val="24"/>
          <w:szCs w:val="24"/>
        </w:rPr>
      </w:pPr>
      <w:r w:rsidRPr="0062473F">
        <w:rPr>
          <w:sz w:val="24"/>
          <w:szCs w:val="24"/>
        </w:rPr>
        <w:t>2) На трассах радиорелейных линий связи в целях предупреждения экранирующего действия распространению радиоволн эксплуатирующие предприятия определяют участки земли, на которых запрещается возведение зданий и сооружений, а также посадка деревьев. Расположение и границы этих участков предусматриваются в проектах строительства радиорелейных линий связи и согласовываются с органами местного самоуправления.</w:t>
      </w:r>
    </w:p>
    <w:p w:rsidR="00041AAB" w:rsidRPr="0062473F" w:rsidRDefault="00041AAB" w:rsidP="00BD715D">
      <w:pPr>
        <w:rPr>
          <w:sz w:val="24"/>
          <w:szCs w:val="24"/>
        </w:rPr>
      </w:pPr>
      <w:r w:rsidRPr="0062473F">
        <w:rPr>
          <w:sz w:val="24"/>
          <w:szCs w:val="24"/>
        </w:rPr>
        <w:t>3) Уровни электромагнитных излучений не должны превышать предельно допустимые уровни (далее - ПДУ) согласно приложению 1 к СанПиН 2.1.8/2.2.4.1383-03.</w:t>
      </w:r>
    </w:p>
    <w:p w:rsidR="00041AAB" w:rsidRPr="0062473F" w:rsidRDefault="00041AAB" w:rsidP="00BD715D">
      <w:pPr>
        <w:rPr>
          <w:sz w:val="24"/>
          <w:szCs w:val="24"/>
        </w:rPr>
      </w:pPr>
      <w:r w:rsidRPr="0062473F">
        <w:rPr>
          <w:sz w:val="24"/>
          <w:szCs w:val="24"/>
        </w:rPr>
        <w:t>Границы санитарно-защитных зон определяются на высоте 2 м от поверхности земли по ПДУ.</w:t>
      </w:r>
    </w:p>
    <w:p w:rsidR="00041AAB" w:rsidRPr="0062473F" w:rsidRDefault="00041AAB" w:rsidP="00BD715D">
      <w:pPr>
        <w:rPr>
          <w:sz w:val="24"/>
          <w:szCs w:val="24"/>
        </w:rPr>
      </w:pPr>
      <w:r w:rsidRPr="0062473F">
        <w:rPr>
          <w:sz w:val="24"/>
          <w:szCs w:val="24"/>
        </w:rPr>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rsidR="00041AAB" w:rsidRPr="0062473F" w:rsidRDefault="002D0763" w:rsidP="00BD715D">
      <w:pPr>
        <w:rPr>
          <w:sz w:val="24"/>
          <w:szCs w:val="24"/>
        </w:rPr>
      </w:pPr>
      <w:r w:rsidRPr="0062473F">
        <w:rPr>
          <w:sz w:val="24"/>
          <w:szCs w:val="24"/>
        </w:rPr>
        <w:t xml:space="preserve"> </w:t>
      </w:r>
    </w:p>
    <w:p w:rsidR="00041AAB" w:rsidRPr="0062473F" w:rsidRDefault="00041AAB" w:rsidP="00BD715D">
      <w:pPr>
        <w:rPr>
          <w:sz w:val="24"/>
          <w:szCs w:val="24"/>
        </w:rPr>
      </w:pPr>
      <w:r w:rsidRPr="0062473F">
        <w:rPr>
          <w:sz w:val="24"/>
          <w:szCs w:val="24"/>
        </w:rPr>
        <w:t>Примечание:</w:t>
      </w:r>
    </w:p>
    <w:p w:rsidR="00041AAB" w:rsidRPr="0062473F" w:rsidRDefault="00041AAB" w:rsidP="00BD715D">
      <w:pPr>
        <w:rPr>
          <w:sz w:val="24"/>
          <w:szCs w:val="24"/>
        </w:rPr>
      </w:pPr>
      <w:r w:rsidRPr="0062473F">
        <w:rPr>
          <w:sz w:val="24"/>
          <w:szCs w:val="24"/>
        </w:rPr>
        <w:t>Правила охраны линий и сооружений связи Российской Федерации, утверждены Постановлением Правительства Российской Федерации</w:t>
      </w:r>
      <w:r w:rsidR="002D0763" w:rsidRPr="0062473F">
        <w:rPr>
          <w:sz w:val="24"/>
          <w:szCs w:val="24"/>
        </w:rPr>
        <w:t xml:space="preserve"> </w:t>
      </w:r>
      <w:hyperlink r:id="rId37" w:history="1">
        <w:r w:rsidRPr="0062473F">
          <w:rPr>
            <w:sz w:val="24"/>
            <w:szCs w:val="24"/>
          </w:rPr>
          <w:t>от 9 июня 1995г. №578</w:t>
        </w:r>
      </w:hyperlink>
      <w:r w:rsidRPr="0062473F">
        <w:rPr>
          <w:sz w:val="24"/>
          <w:szCs w:val="24"/>
        </w:rPr>
        <w:t>; СанПиН 2.1.8/2.2.4.1383-03</w:t>
      </w:r>
    </w:p>
    <w:p w:rsidR="00041AAB" w:rsidRPr="0062473F" w:rsidRDefault="00041AAB" w:rsidP="00BD715D">
      <w:pPr>
        <w:rPr>
          <w:sz w:val="24"/>
          <w:szCs w:val="24"/>
        </w:rPr>
      </w:pPr>
    </w:p>
    <w:p w:rsidR="00041AAB" w:rsidRPr="0062473F" w:rsidRDefault="00041AAB" w:rsidP="0062473F">
      <w:pPr>
        <w:pStyle w:val="40"/>
      </w:pPr>
      <w:r w:rsidRPr="0062473F">
        <w:t>Санитарно-защитная зона</w:t>
      </w:r>
    </w:p>
    <w:p w:rsidR="00041AAB" w:rsidRPr="0062473F" w:rsidRDefault="00041AAB" w:rsidP="00BD715D">
      <w:pPr>
        <w:rPr>
          <w:rFonts w:eastAsia="Arial"/>
          <w:sz w:val="24"/>
          <w:szCs w:val="24"/>
        </w:rPr>
      </w:pPr>
      <w:r w:rsidRPr="0062473F">
        <w:rPr>
          <w:rFonts w:eastAsia="Arial"/>
          <w:sz w:val="24"/>
          <w:szCs w:val="24"/>
        </w:rPr>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62473F" w:rsidRDefault="00041AAB" w:rsidP="00BD715D">
      <w:pPr>
        <w:rPr>
          <w:rFonts w:eastAsia="Arial"/>
          <w:sz w:val="24"/>
          <w:szCs w:val="24"/>
        </w:rPr>
      </w:pPr>
      <w:r w:rsidRPr="0062473F">
        <w:rPr>
          <w:rFonts w:eastAsia="Arial"/>
          <w:sz w:val="24"/>
          <w:szCs w:val="24"/>
        </w:rPr>
        <w:t>- СП 42.13330.2011 "Градостроительство. Планировка и застройка городских и сельских поселений" (актуализированная редакция СП 42.13330.2016*);</w:t>
      </w:r>
    </w:p>
    <w:p w:rsidR="00041AAB" w:rsidRPr="0062473F" w:rsidRDefault="00041AAB" w:rsidP="00BD715D">
      <w:pPr>
        <w:rPr>
          <w:rFonts w:eastAsia="Arial"/>
          <w:sz w:val="24"/>
          <w:szCs w:val="24"/>
        </w:rPr>
      </w:pPr>
      <w:r w:rsidRPr="0062473F">
        <w:rPr>
          <w:rFonts w:eastAsia="Arial"/>
          <w:sz w:val="24"/>
          <w:szCs w:val="24"/>
        </w:rPr>
        <w:t>- СанПиН 2.2.1/2.1.1.1200-03 "Санитарно-защитные зоны и санитарная классификация предприятий, сооружений и иных объектов".</w:t>
      </w:r>
    </w:p>
    <w:p w:rsidR="00041AAB" w:rsidRPr="0062473F" w:rsidRDefault="00041AAB" w:rsidP="00BD715D">
      <w:pPr>
        <w:rPr>
          <w:rFonts w:eastAsia="Arial"/>
          <w:sz w:val="24"/>
          <w:szCs w:val="24"/>
        </w:rPr>
      </w:pPr>
      <w:r w:rsidRPr="0062473F">
        <w:rPr>
          <w:rFonts w:eastAsia="Arial"/>
          <w:sz w:val="24"/>
          <w:szCs w:val="24"/>
        </w:rPr>
        <w:t xml:space="preserve">2.Санитарно-защитные зоны производственных и других объектов, выполняющие </w:t>
      </w:r>
      <w:proofErr w:type="spellStart"/>
      <w:r w:rsidRPr="0062473F">
        <w:rPr>
          <w:rFonts w:eastAsia="Arial"/>
          <w:sz w:val="24"/>
          <w:szCs w:val="24"/>
        </w:rPr>
        <w:t>средозащитные</w:t>
      </w:r>
      <w:proofErr w:type="spellEnd"/>
      <w:r w:rsidRPr="0062473F">
        <w:rPr>
          <w:rFonts w:eastAsia="Arial"/>
          <w:sz w:val="24"/>
          <w:szCs w:val="24"/>
        </w:rPr>
        <w:t xml:space="preserve"> функции, включаются в состав тех территориальных зон, в которых размещаются эти объекты. Допустимый режим использования и застройки санитарно-защитных зон необходимо принимать в соответствии с действующим законодательством, настоящими нормами и правилами, санитарными правилами, приведенными в СанПиН 2.2.1/2.1.1.1200, а также по согласованию с местными органами санитарно-эпидемиологического надзора.</w:t>
      </w:r>
    </w:p>
    <w:p w:rsidR="00041AAB" w:rsidRPr="0062473F" w:rsidRDefault="00041AAB" w:rsidP="00BD715D">
      <w:pPr>
        <w:rPr>
          <w:rFonts w:eastAsia="Arial"/>
          <w:sz w:val="24"/>
          <w:szCs w:val="24"/>
        </w:rPr>
      </w:pPr>
      <w:r w:rsidRPr="0062473F">
        <w:rPr>
          <w:rFonts w:eastAsia="Arial"/>
          <w:sz w:val="24"/>
          <w:szCs w:val="24"/>
        </w:rPr>
        <w:t>В</w:t>
      </w:r>
      <w:r w:rsidR="002D0763" w:rsidRPr="0062473F">
        <w:rPr>
          <w:rFonts w:eastAsia="Arial"/>
          <w:sz w:val="24"/>
          <w:szCs w:val="24"/>
        </w:rPr>
        <w:t xml:space="preserve"> </w:t>
      </w:r>
      <w:r w:rsidRPr="0062473F">
        <w:rPr>
          <w:rFonts w:eastAsia="Arial"/>
          <w:sz w:val="24"/>
          <w:szCs w:val="24"/>
        </w:rPr>
        <w:t>районах, подверженных радиационному загрязнению территорий поселений, при зонировании необходимо учитывать возможность поэтапного изменения режима использования этих территорий после проведения необходимых мероприятий по дезактивации почвы и объектов недвижимости</w:t>
      </w:r>
    </w:p>
    <w:p w:rsidR="00041AAB" w:rsidRPr="0062473F" w:rsidRDefault="00041AAB" w:rsidP="00BD715D">
      <w:pPr>
        <w:rPr>
          <w:rFonts w:eastAsia="Arial"/>
          <w:sz w:val="24"/>
          <w:szCs w:val="24"/>
        </w:rPr>
      </w:pPr>
      <w:r w:rsidRPr="0062473F">
        <w:rPr>
          <w:rFonts w:eastAsia="Arial"/>
          <w:sz w:val="24"/>
          <w:szCs w:val="24"/>
        </w:rPr>
        <w:t xml:space="preserve">Ограничения использования земельных участков и объектов капитального строительства на территории санитарно-защитных зон устанавливаются в целях обеспечения требуемых гигиенических норм, уменьшения отрицательного влияния на окружающее население. </w:t>
      </w:r>
    </w:p>
    <w:p w:rsidR="00041AAB" w:rsidRPr="0062473F" w:rsidRDefault="00041AAB" w:rsidP="00BD715D">
      <w:pPr>
        <w:rPr>
          <w:rFonts w:eastAsia="Arial"/>
          <w:sz w:val="24"/>
          <w:szCs w:val="24"/>
        </w:rPr>
      </w:pPr>
      <w:r w:rsidRPr="0062473F">
        <w:rPr>
          <w:rFonts w:eastAsia="Arial"/>
          <w:sz w:val="24"/>
          <w:szCs w:val="24"/>
        </w:rPr>
        <w:t xml:space="preserve"> Ограничения использования земельных участков и объектов капитального строительства на территории санитарно-защитных зон (далее - СЗЗ)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w:t>
      </w:r>
    </w:p>
    <w:p w:rsidR="00041AAB" w:rsidRPr="0062473F" w:rsidRDefault="00041AAB" w:rsidP="00BD715D">
      <w:pPr>
        <w:rPr>
          <w:rFonts w:eastAsia="Arial"/>
          <w:sz w:val="24"/>
          <w:szCs w:val="24"/>
        </w:rPr>
      </w:pPr>
      <w:r w:rsidRPr="0062473F">
        <w:rPr>
          <w:rFonts w:eastAsia="Arial"/>
          <w:sz w:val="24"/>
          <w:szCs w:val="24"/>
        </w:rPr>
        <w:t>Санитарно-защитные зоны на территории сельского поселения установлены в соответствии с СанПиН 2.2.1/2.1.1.1200-03</w:t>
      </w:r>
    </w:p>
    <w:p w:rsidR="00041AAB" w:rsidRPr="0062473F" w:rsidRDefault="00041AAB" w:rsidP="00BD715D">
      <w:pPr>
        <w:rPr>
          <w:rFonts w:eastAsia="Arial"/>
          <w:sz w:val="24"/>
          <w:szCs w:val="24"/>
        </w:rPr>
      </w:pPr>
      <w:r w:rsidRPr="0062473F">
        <w:rPr>
          <w:rFonts w:eastAsia="Arial"/>
          <w:sz w:val="24"/>
          <w:szCs w:val="24"/>
        </w:rPr>
        <w:t>3.На территории СЗЗ допускается размещать:</w:t>
      </w:r>
    </w:p>
    <w:p w:rsidR="00041AAB" w:rsidRPr="0062473F" w:rsidRDefault="00041AAB" w:rsidP="00BD715D">
      <w:pPr>
        <w:rPr>
          <w:rFonts w:eastAsia="Arial"/>
          <w:sz w:val="24"/>
          <w:szCs w:val="24"/>
        </w:rPr>
      </w:pPr>
      <w:r w:rsidRPr="0062473F">
        <w:rPr>
          <w:rFonts w:eastAsia="Arial"/>
          <w:sz w:val="24"/>
          <w:szCs w:val="24"/>
        </w:rPr>
        <w:t>сельхозугодия для выращивания технических культур, не используемых для производства продуктов питания;</w:t>
      </w:r>
    </w:p>
    <w:p w:rsidR="00041AAB" w:rsidRPr="0062473F" w:rsidRDefault="00041AAB" w:rsidP="00BD715D">
      <w:pPr>
        <w:rPr>
          <w:rFonts w:eastAsia="Arial"/>
          <w:sz w:val="24"/>
          <w:szCs w:val="24"/>
        </w:rPr>
      </w:pPr>
      <w:r w:rsidRPr="0062473F">
        <w:rPr>
          <w:rFonts w:eastAsia="Arial"/>
          <w:sz w:val="24"/>
          <w:szCs w:val="24"/>
        </w:rPr>
        <w:t>пожарные депо, бани, прачечные, объекты торговли и общественного питания, гаражи, площадки и сооружения для хранения общественного и индивидуального транспорта, автозаправочные станции, а также связанные с обслуживанием предприятия-источника СЗЗ здания общественные здания административного назначения;</w:t>
      </w:r>
    </w:p>
    <w:p w:rsidR="00041AAB" w:rsidRPr="0062473F" w:rsidRDefault="00041AAB" w:rsidP="00BD715D">
      <w:pPr>
        <w:rPr>
          <w:rFonts w:eastAsia="Arial"/>
          <w:sz w:val="24"/>
          <w:szCs w:val="24"/>
        </w:rPr>
      </w:pPr>
      <w:r w:rsidRPr="0062473F">
        <w:rPr>
          <w:rFonts w:eastAsia="Arial"/>
          <w:sz w:val="24"/>
          <w:szCs w:val="24"/>
        </w:rPr>
        <w:t xml:space="preserve">местные и транзитные коммуникации, ЛЭП, электроподстанции, нефте- и газопроводы, артезианские скважины для технического водоснабжения, </w:t>
      </w:r>
      <w:proofErr w:type="spellStart"/>
      <w:r w:rsidRPr="0062473F">
        <w:rPr>
          <w:rFonts w:eastAsia="Arial"/>
          <w:sz w:val="24"/>
          <w:szCs w:val="24"/>
        </w:rPr>
        <w:t>водоохлаждающие</w:t>
      </w:r>
      <w:proofErr w:type="spellEnd"/>
      <w:r w:rsidRPr="0062473F">
        <w:rPr>
          <w:rFonts w:eastAsia="Arial"/>
          <w:sz w:val="24"/>
          <w:szCs w:val="24"/>
        </w:rPr>
        <w:t xml:space="preserve"> сооружения для подготовки технической воды, канализационные насосные станции, сооружения оборотного водоснабжения, питомники растений для озеленения, промплощадки, предприятий и санитарно-защитной зоны;</w:t>
      </w:r>
    </w:p>
    <w:p w:rsidR="00041AAB" w:rsidRPr="0062473F" w:rsidRDefault="00041AAB" w:rsidP="00BD715D">
      <w:pPr>
        <w:rPr>
          <w:rFonts w:eastAsia="Arial"/>
          <w:sz w:val="24"/>
          <w:szCs w:val="24"/>
        </w:rPr>
      </w:pPr>
      <w:r w:rsidRPr="0062473F">
        <w:rPr>
          <w:rFonts w:eastAsia="Arial"/>
          <w:sz w:val="24"/>
          <w:szCs w:val="24"/>
        </w:rPr>
        <w:t>Санитарно-защитная зона предприятий должна быть озеленена - не менее 40% площади.</w:t>
      </w:r>
    </w:p>
    <w:p w:rsidR="00041AAB" w:rsidRPr="0062473F" w:rsidRDefault="00041AAB" w:rsidP="00BD715D">
      <w:pPr>
        <w:rPr>
          <w:rFonts w:eastAsia="Arial"/>
          <w:sz w:val="24"/>
          <w:szCs w:val="24"/>
        </w:rPr>
      </w:pPr>
    </w:p>
    <w:p w:rsidR="00041AAB" w:rsidRPr="0062473F" w:rsidRDefault="00041AAB" w:rsidP="00800445">
      <w:pPr>
        <w:pStyle w:val="ab"/>
        <w:ind w:left="0"/>
        <w:rPr>
          <w:i/>
          <w:sz w:val="24"/>
          <w:szCs w:val="24"/>
          <w:u w:val="single"/>
        </w:rPr>
      </w:pPr>
      <w:r w:rsidRPr="0062473F">
        <w:rPr>
          <w:i/>
          <w:sz w:val="24"/>
          <w:szCs w:val="24"/>
          <w:u w:val="single"/>
        </w:rPr>
        <w:t>Санитарно-защитные зоны кладбищ</w:t>
      </w:r>
    </w:p>
    <w:p w:rsidR="00041AAB" w:rsidRPr="0062473F" w:rsidRDefault="00041AAB" w:rsidP="00BD715D">
      <w:pPr>
        <w:rPr>
          <w:rFonts w:eastAsia="Arial"/>
          <w:sz w:val="24"/>
          <w:szCs w:val="24"/>
        </w:rPr>
      </w:pPr>
      <w:r w:rsidRPr="0062473F">
        <w:rPr>
          <w:rFonts w:eastAsia="Arial"/>
          <w:sz w:val="24"/>
          <w:szCs w:val="24"/>
        </w:rPr>
        <w:t>СП 42.13330.2011 (СНиП 2.07.01-89*) Вновь создаваемые места погребения должны размещаться на расстоянии не менее 300 м от границ селитебной территории.</w:t>
      </w:r>
    </w:p>
    <w:p w:rsidR="00041AAB" w:rsidRPr="0062473F" w:rsidRDefault="00041AAB" w:rsidP="00BD715D">
      <w:pPr>
        <w:rPr>
          <w:rFonts w:eastAsia="Arial"/>
          <w:sz w:val="24"/>
          <w:szCs w:val="24"/>
        </w:rPr>
      </w:pPr>
      <w:r w:rsidRPr="0062473F">
        <w:rPr>
          <w:rFonts w:eastAsia="Arial"/>
          <w:sz w:val="24"/>
          <w:szCs w:val="24"/>
        </w:rPr>
        <w:t>Кладбища с погребением путем предания тела (останков) умершего земле (захоронение в могилу, склеп) размещают на расстоянии:</w:t>
      </w:r>
    </w:p>
    <w:p w:rsidR="00041AAB" w:rsidRPr="0062473F" w:rsidRDefault="00041AAB" w:rsidP="00BD715D">
      <w:pPr>
        <w:rPr>
          <w:rFonts w:eastAsia="Arial"/>
          <w:sz w:val="24"/>
          <w:szCs w:val="24"/>
        </w:rPr>
      </w:pPr>
      <w:r w:rsidRPr="0062473F">
        <w:rPr>
          <w:rFonts w:eastAsia="Arial"/>
          <w:sz w:val="24"/>
          <w:szCs w:val="24"/>
        </w:rPr>
        <w:t>а) от жилых, общественных зданий, спортивно-оздоровительных и санаторно-курортных зон:</w:t>
      </w:r>
    </w:p>
    <w:p w:rsidR="00041AAB" w:rsidRPr="0062473F" w:rsidRDefault="00041AAB" w:rsidP="00BD715D">
      <w:pPr>
        <w:rPr>
          <w:rFonts w:eastAsia="Arial"/>
          <w:sz w:val="24"/>
          <w:szCs w:val="24"/>
        </w:rPr>
      </w:pPr>
      <w:r w:rsidRPr="0062473F">
        <w:rPr>
          <w:rFonts w:eastAsia="Arial"/>
          <w:sz w:val="24"/>
          <w:szCs w:val="24"/>
        </w:rPr>
        <w:t>1. 500 м - при площади кладбища от 20 до 40 га (размещение кладбища размером территории более 40 га не допускается);</w:t>
      </w:r>
    </w:p>
    <w:p w:rsidR="00041AAB" w:rsidRPr="0062473F" w:rsidRDefault="00041AAB" w:rsidP="00BD715D">
      <w:pPr>
        <w:rPr>
          <w:rFonts w:eastAsia="Arial"/>
          <w:sz w:val="24"/>
          <w:szCs w:val="24"/>
        </w:rPr>
      </w:pPr>
      <w:r w:rsidRPr="0062473F">
        <w:rPr>
          <w:rFonts w:eastAsia="Arial"/>
          <w:sz w:val="24"/>
          <w:szCs w:val="24"/>
        </w:rPr>
        <w:t>2. 300 м - при площади кладбища до 20 га;</w:t>
      </w:r>
    </w:p>
    <w:p w:rsidR="00041AAB" w:rsidRPr="0062473F" w:rsidRDefault="00041AAB" w:rsidP="00BD715D">
      <w:pPr>
        <w:rPr>
          <w:rFonts w:eastAsia="Arial"/>
          <w:sz w:val="24"/>
          <w:szCs w:val="24"/>
        </w:rPr>
      </w:pPr>
      <w:r w:rsidRPr="0062473F">
        <w:rPr>
          <w:rFonts w:eastAsia="Arial"/>
          <w:sz w:val="24"/>
          <w:szCs w:val="24"/>
        </w:rPr>
        <w:t>3. 50 м - для сельских, закрытых кладбищ и мемориальных комплексов, кладбищ с погребением после кремации;</w:t>
      </w:r>
    </w:p>
    <w:p w:rsidR="00041AAB" w:rsidRPr="0062473F" w:rsidRDefault="00041AAB" w:rsidP="00BD715D">
      <w:pPr>
        <w:rPr>
          <w:rFonts w:eastAsia="Arial"/>
          <w:sz w:val="24"/>
          <w:szCs w:val="24"/>
        </w:rPr>
      </w:pPr>
      <w:r w:rsidRPr="0062473F">
        <w:rPr>
          <w:rFonts w:eastAsia="Arial"/>
          <w:sz w:val="24"/>
          <w:szCs w:val="24"/>
        </w:rPr>
        <w:t>б) от водозаборных сооружений централизованного источника водоснабжения населения - не менее 1000 м с подтверждением достаточности расстояния расчетами поясов зон санитарной охраны водоисточника и времени фильтрации;</w:t>
      </w:r>
    </w:p>
    <w:p w:rsidR="00041AAB" w:rsidRPr="0062473F" w:rsidRDefault="00041AAB" w:rsidP="00BD715D">
      <w:pPr>
        <w:rPr>
          <w:rFonts w:eastAsia="Arial"/>
          <w:sz w:val="24"/>
          <w:szCs w:val="24"/>
        </w:rPr>
      </w:pPr>
      <w:r w:rsidRPr="0062473F">
        <w:rPr>
          <w:rFonts w:eastAsia="Arial"/>
          <w:sz w:val="24"/>
          <w:szCs w:val="24"/>
        </w:rPr>
        <w:t>в)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041AAB" w:rsidRPr="0062473F" w:rsidRDefault="00041AAB" w:rsidP="00BD715D">
      <w:pPr>
        <w:rPr>
          <w:rFonts w:eastAsia="Arial"/>
          <w:sz w:val="24"/>
          <w:szCs w:val="24"/>
        </w:rPr>
      </w:pPr>
      <w:r w:rsidRPr="0062473F">
        <w:rPr>
          <w:rFonts w:eastAsia="Arial"/>
          <w:sz w:val="24"/>
          <w:szCs w:val="24"/>
        </w:rPr>
        <w:t>После закрытия кладбища по истечении 25 лет после последнего захоронения расстояние до жилой застройки может быть сокращено до 100 м,</w:t>
      </w:r>
    </w:p>
    <w:p w:rsidR="00041AAB" w:rsidRPr="0062473F" w:rsidRDefault="00041AAB" w:rsidP="00BD715D">
      <w:pPr>
        <w:rPr>
          <w:rFonts w:eastAsia="Arial"/>
          <w:sz w:val="24"/>
          <w:szCs w:val="24"/>
        </w:rPr>
      </w:pPr>
      <w:r w:rsidRPr="0062473F">
        <w:rPr>
          <w:rFonts w:eastAsia="Arial"/>
          <w:sz w:val="24"/>
          <w:szCs w:val="24"/>
        </w:rPr>
        <w:t>В сельских населенных пунктах и сложившихся районах городских населенных пунктов, подлежащих реконструкции, расстояние от кладбищ до стен жилых домов, зданий детских и лечебных учреждений допускается уменьшать по согласованию с уполномоченными органами Роспотребнадзора, но принимать не менее 100 м.</w:t>
      </w:r>
    </w:p>
    <w:p w:rsidR="00041AAB" w:rsidRPr="0062473F" w:rsidRDefault="00041AAB" w:rsidP="00BD715D">
      <w:pPr>
        <w:rPr>
          <w:rFonts w:eastAsia="Arial"/>
          <w:sz w:val="24"/>
          <w:szCs w:val="24"/>
        </w:rPr>
      </w:pPr>
      <w:r w:rsidRPr="0062473F">
        <w:rPr>
          <w:rFonts w:eastAsia="Arial"/>
          <w:sz w:val="24"/>
          <w:szCs w:val="24"/>
        </w:rPr>
        <w:t>По территории санитарно-защитных зон и кладбищ запрещается прокладка сетей централизованного хозяйственно-питьевого водоснабжения.</w:t>
      </w:r>
    </w:p>
    <w:p w:rsidR="00041AAB" w:rsidRPr="0062473F" w:rsidRDefault="00041AAB" w:rsidP="00BD715D">
      <w:pPr>
        <w:rPr>
          <w:rFonts w:eastAsia="Arial"/>
          <w:sz w:val="24"/>
          <w:szCs w:val="24"/>
        </w:rPr>
      </w:pPr>
      <w:r w:rsidRPr="0062473F">
        <w:rPr>
          <w:rFonts w:eastAsia="Arial"/>
          <w:sz w:val="24"/>
          <w:szCs w:val="24"/>
        </w:rPr>
        <w:t>На кладбищах и зданиях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041AAB" w:rsidRPr="0062473F" w:rsidRDefault="00041AAB" w:rsidP="00BD715D">
      <w:pPr>
        <w:rPr>
          <w:rFonts w:eastAsia="Arial"/>
          <w:sz w:val="24"/>
          <w:szCs w:val="24"/>
        </w:rPr>
      </w:pPr>
      <w:r w:rsidRPr="0062473F">
        <w:rPr>
          <w:rFonts w:eastAsia="Arial"/>
          <w:sz w:val="24"/>
          <w:szCs w:val="24"/>
        </w:rPr>
        <w:t>На участках кладбищ предусматривается зона зеленых насаждений шириной не менее 20 м, стоянки автокатафалков и автотранспорта, урны для сбора мусора, площадки для мусоросборников с подъездами к ним.</w:t>
      </w:r>
    </w:p>
    <w:p w:rsidR="00041AAB" w:rsidRPr="0062473F" w:rsidRDefault="00041AAB" w:rsidP="00BD715D">
      <w:pPr>
        <w:rPr>
          <w:rFonts w:eastAsia="Arial"/>
          <w:sz w:val="24"/>
          <w:szCs w:val="24"/>
        </w:rPr>
      </w:pPr>
      <w:r w:rsidRPr="0062473F">
        <w:rPr>
          <w:rFonts w:eastAsia="Arial"/>
          <w:sz w:val="24"/>
          <w:szCs w:val="24"/>
        </w:rPr>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Размещение зданий и сооружений на этой территории запрещается.</w:t>
      </w:r>
    </w:p>
    <w:p w:rsidR="00041AAB" w:rsidRPr="0062473F" w:rsidRDefault="00041AAB" w:rsidP="00BD715D">
      <w:pPr>
        <w:rPr>
          <w:rFonts w:eastAsia="Arial"/>
          <w:sz w:val="24"/>
          <w:szCs w:val="24"/>
        </w:rPr>
      </w:pPr>
      <w:r w:rsidRPr="0062473F">
        <w:rPr>
          <w:rFonts w:eastAsia="Arial"/>
          <w:sz w:val="24"/>
          <w:szCs w:val="24"/>
        </w:rPr>
        <w:t>Размер санитарно-защитных зон после переноса кладбищ, а также закрытых кладбищ для новых погребений по истечении кладбищенского периода остается неизменной.</w:t>
      </w:r>
    </w:p>
    <w:p w:rsidR="00041AAB" w:rsidRPr="0062473F" w:rsidRDefault="00041AAB" w:rsidP="00BD715D">
      <w:pPr>
        <w:rPr>
          <w:rFonts w:eastAsia="Arial"/>
          <w:sz w:val="24"/>
          <w:szCs w:val="24"/>
        </w:rPr>
      </w:pPr>
    </w:p>
    <w:p w:rsidR="00041AAB" w:rsidRPr="0062473F" w:rsidRDefault="00041AAB" w:rsidP="00800445">
      <w:pPr>
        <w:pStyle w:val="ab"/>
        <w:ind w:left="0"/>
        <w:rPr>
          <w:i/>
          <w:sz w:val="24"/>
          <w:szCs w:val="24"/>
          <w:u w:val="single"/>
        </w:rPr>
      </w:pPr>
      <w:r w:rsidRPr="0062473F">
        <w:rPr>
          <w:i/>
          <w:sz w:val="24"/>
          <w:szCs w:val="24"/>
          <w:u w:val="single"/>
        </w:rPr>
        <w:t>Санитарно-защитные зоны скотомогильников</w:t>
      </w:r>
    </w:p>
    <w:p w:rsidR="00041AAB" w:rsidRPr="0062473F" w:rsidRDefault="00041AAB" w:rsidP="00BD715D">
      <w:pPr>
        <w:rPr>
          <w:rFonts w:eastAsia="Arial"/>
          <w:sz w:val="24"/>
          <w:szCs w:val="24"/>
        </w:rPr>
      </w:pPr>
      <w:r w:rsidRPr="0062473F">
        <w:rPr>
          <w:rFonts w:eastAsia="Arial"/>
          <w:sz w:val="24"/>
          <w:szCs w:val="24"/>
        </w:rPr>
        <w:t>Размер санитарно-защитной зоны от скотомогильника (биотермической ямы) принимается до:</w:t>
      </w:r>
    </w:p>
    <w:p w:rsidR="00041AAB" w:rsidRPr="0062473F" w:rsidRDefault="00041AAB" w:rsidP="00BD715D">
      <w:pPr>
        <w:rPr>
          <w:rFonts w:eastAsia="Arial"/>
          <w:sz w:val="24"/>
          <w:szCs w:val="24"/>
        </w:rPr>
      </w:pPr>
      <w:r w:rsidRPr="0062473F">
        <w:rPr>
          <w:rFonts w:eastAsia="Arial"/>
          <w:sz w:val="24"/>
          <w:szCs w:val="24"/>
        </w:rPr>
        <w:t>• жилых, общественных зданий, животноводческих ферм (комплексов) – 1000 м;</w:t>
      </w:r>
    </w:p>
    <w:p w:rsidR="00041AAB" w:rsidRPr="0062473F" w:rsidRDefault="00041AAB" w:rsidP="00BD715D">
      <w:pPr>
        <w:rPr>
          <w:rFonts w:eastAsia="Arial"/>
          <w:sz w:val="24"/>
          <w:szCs w:val="24"/>
        </w:rPr>
      </w:pPr>
      <w:r w:rsidRPr="0062473F">
        <w:rPr>
          <w:rFonts w:eastAsia="Arial"/>
          <w:sz w:val="24"/>
          <w:szCs w:val="24"/>
        </w:rPr>
        <w:t>• скотопрогонов и пастбищ - 200 м;</w:t>
      </w:r>
    </w:p>
    <w:p w:rsidR="00041AAB" w:rsidRPr="0062473F" w:rsidRDefault="00041AAB" w:rsidP="00BD715D">
      <w:pPr>
        <w:rPr>
          <w:rFonts w:eastAsia="Arial"/>
          <w:sz w:val="24"/>
          <w:szCs w:val="24"/>
        </w:rPr>
      </w:pPr>
      <w:r w:rsidRPr="0062473F">
        <w:rPr>
          <w:rFonts w:eastAsia="Arial"/>
          <w:sz w:val="24"/>
          <w:szCs w:val="24"/>
        </w:rPr>
        <w:t>• автомобильных, железных дорог в зависимости от их категории - 60 - 300 м.</w:t>
      </w:r>
    </w:p>
    <w:p w:rsidR="00041AAB" w:rsidRPr="0062473F" w:rsidRDefault="00041AAB" w:rsidP="00BD715D">
      <w:pPr>
        <w:rPr>
          <w:rFonts w:eastAsia="Arial"/>
          <w:sz w:val="24"/>
          <w:szCs w:val="24"/>
        </w:rPr>
      </w:pPr>
      <w:r w:rsidRPr="0062473F">
        <w:rPr>
          <w:rFonts w:eastAsia="Arial"/>
          <w:sz w:val="24"/>
          <w:szCs w:val="24"/>
        </w:rPr>
        <w:t>По истечении 25 лет с момента последнего захоронения возможно уменьшение размеров санитарно-защитной зоны.</w:t>
      </w:r>
    </w:p>
    <w:p w:rsidR="00041AAB" w:rsidRPr="0062473F" w:rsidRDefault="00041AAB" w:rsidP="00BD715D">
      <w:pPr>
        <w:rPr>
          <w:rFonts w:eastAsia="Arial"/>
          <w:sz w:val="24"/>
          <w:szCs w:val="24"/>
        </w:rPr>
      </w:pPr>
      <w:r w:rsidRPr="0062473F">
        <w:rPr>
          <w:rFonts w:eastAsia="Arial"/>
          <w:sz w:val="24"/>
          <w:szCs w:val="24"/>
        </w:rPr>
        <w:t xml:space="preserve">Изменение размеров установленных санитарно-защитных зон для объектов I класса опасности, к которым относится скотомогильник, осуществляется постановлением Главного государственного санитарного врача </w:t>
      </w:r>
      <w:r w:rsidR="00DF3207">
        <w:rPr>
          <w:rFonts w:eastAsia="Arial"/>
          <w:sz w:val="24"/>
          <w:szCs w:val="24"/>
        </w:rPr>
        <w:t>Ростовской области</w:t>
      </w:r>
      <w:r w:rsidRPr="0062473F">
        <w:rPr>
          <w:rFonts w:eastAsia="Arial"/>
          <w:sz w:val="24"/>
          <w:szCs w:val="24"/>
        </w:rPr>
        <w:t>.</w:t>
      </w:r>
    </w:p>
    <w:p w:rsidR="00041AAB" w:rsidRPr="0062473F" w:rsidRDefault="00041AAB" w:rsidP="00BD715D">
      <w:pPr>
        <w:rPr>
          <w:rFonts w:eastAsia="Arial"/>
          <w:sz w:val="24"/>
          <w:szCs w:val="24"/>
        </w:rPr>
      </w:pPr>
      <w:r w:rsidRPr="0062473F">
        <w:rPr>
          <w:rFonts w:eastAsia="Arial"/>
          <w:sz w:val="24"/>
          <w:szCs w:val="24"/>
        </w:rPr>
        <w:t xml:space="preserve">В исключительных случаях с разрешения главного государственного ветеринарного инспектора </w:t>
      </w:r>
      <w:r w:rsidR="00DF3207">
        <w:rPr>
          <w:rFonts w:eastAsia="Arial"/>
          <w:sz w:val="24"/>
          <w:szCs w:val="24"/>
        </w:rPr>
        <w:t>Ростовской области</w:t>
      </w:r>
      <w:r w:rsidRPr="0062473F">
        <w:rPr>
          <w:rFonts w:eastAsia="Arial"/>
          <w:sz w:val="24"/>
          <w:szCs w:val="24"/>
        </w:rPr>
        <w:t xml:space="preserve"> допускается использование территории скотомогильника для промышленного строительства, если с момента последнего захоронения в биотермическую яму прошло не менее 2 лет, в земляную яму - не менее 25 лет. Промышленный объект не должен быть связан с приемом, производством и переработкой продуктов пита</w:t>
      </w:r>
      <w:r w:rsidRPr="0062473F">
        <w:rPr>
          <w:rFonts w:eastAsia="Arial"/>
          <w:sz w:val="24"/>
          <w:szCs w:val="24"/>
        </w:rPr>
        <w:softHyphen/>
        <w:t>ния и кормов.</w:t>
      </w:r>
    </w:p>
    <w:p w:rsidR="00041AAB" w:rsidRPr="0062473F" w:rsidRDefault="00041AAB" w:rsidP="00BD715D">
      <w:pPr>
        <w:rPr>
          <w:rFonts w:eastAsia="Arial"/>
          <w:sz w:val="24"/>
          <w:szCs w:val="24"/>
        </w:rPr>
      </w:pPr>
    </w:p>
    <w:p w:rsidR="00041AAB" w:rsidRPr="0062473F" w:rsidRDefault="00041AAB" w:rsidP="00800445">
      <w:pPr>
        <w:pStyle w:val="ab"/>
        <w:ind w:left="0"/>
        <w:rPr>
          <w:i/>
          <w:sz w:val="24"/>
          <w:szCs w:val="24"/>
          <w:u w:val="single"/>
        </w:rPr>
      </w:pPr>
      <w:r w:rsidRPr="0062473F">
        <w:rPr>
          <w:i/>
          <w:sz w:val="24"/>
          <w:szCs w:val="24"/>
          <w:u w:val="single"/>
        </w:rPr>
        <w:t>Санитарно-защитные зоны объектов размещения (полигонов) твердых бытовых отходов</w:t>
      </w:r>
    </w:p>
    <w:p w:rsidR="00041AAB" w:rsidRPr="0062473F" w:rsidRDefault="00041AAB" w:rsidP="00BD715D">
      <w:pPr>
        <w:rPr>
          <w:rFonts w:eastAsia="Arial"/>
          <w:sz w:val="24"/>
          <w:szCs w:val="24"/>
        </w:rPr>
      </w:pPr>
      <w:r w:rsidRPr="0062473F">
        <w:rPr>
          <w:rFonts w:eastAsia="Arial"/>
          <w:sz w:val="24"/>
          <w:szCs w:val="24"/>
        </w:rPr>
        <w:t>Размер санитарно-защитной зоны от жилой застройки до границ полигона ТБО - 1000 м. Размер санитарно-защитной зоны определяется в проекте и может увеличиваться после результатов расчета газообразных выбросов в атмосферу. Границы зоны устанавливаются по изолинии 1 ПДК, если она выходит из пределов нормативной зоны. На территории санитарно-защитная зоны высаживаются зеленые насаждения.</w:t>
      </w:r>
    </w:p>
    <w:p w:rsidR="00041AAB" w:rsidRPr="0062473F" w:rsidRDefault="00041AAB" w:rsidP="0062473F">
      <w:pPr>
        <w:pStyle w:val="40"/>
        <w:rPr>
          <w:rFonts w:eastAsia="Arial"/>
        </w:rPr>
      </w:pPr>
      <w:r w:rsidRPr="0062473F">
        <w:rPr>
          <w:rFonts w:eastAsia="Arial"/>
        </w:rPr>
        <w:t>Полоса отвода и придорожная полоса.</w:t>
      </w:r>
    </w:p>
    <w:p w:rsidR="00041AAB" w:rsidRPr="0062473F" w:rsidRDefault="00041AAB" w:rsidP="00BD715D">
      <w:pPr>
        <w:rPr>
          <w:sz w:val="24"/>
          <w:szCs w:val="24"/>
        </w:rPr>
      </w:pPr>
      <w:r w:rsidRPr="0062473F">
        <w:rPr>
          <w:sz w:val="24"/>
          <w:szCs w:val="24"/>
        </w:rPr>
        <w:t>Под полосой отвода автодороги понимается совокупность земельных участков, предоставленных в установленном порядке для размещения конструктивных элементов и инженерных сооружений такой дороги, а также зданий, строений, сооружений, защитных и декоративных лесонасаждений и устройств, других объектов, имеющих специальное назначение по обслуживанию дороги и являющихся ее неотъемлемой технологической частью.</w:t>
      </w:r>
    </w:p>
    <w:p w:rsidR="00041AAB" w:rsidRPr="0062473F" w:rsidRDefault="00041AAB" w:rsidP="00BD715D">
      <w:pPr>
        <w:rPr>
          <w:sz w:val="24"/>
          <w:szCs w:val="24"/>
        </w:rPr>
      </w:pPr>
      <w:r w:rsidRPr="0062473F">
        <w:rPr>
          <w:sz w:val="24"/>
          <w:szCs w:val="24"/>
        </w:rPr>
        <w:t>В пределах полосы отвода автомобильной дороги запрещается:</w:t>
      </w:r>
    </w:p>
    <w:p w:rsidR="00041AAB" w:rsidRPr="0062473F" w:rsidRDefault="00041AAB" w:rsidP="00BD715D">
      <w:pPr>
        <w:rPr>
          <w:sz w:val="24"/>
          <w:szCs w:val="24"/>
        </w:rPr>
      </w:pPr>
      <w:r w:rsidRPr="0062473F">
        <w:rPr>
          <w:sz w:val="24"/>
          <w:szCs w:val="24"/>
        </w:rPr>
        <w:t>а) строительство жилых и общественных зданий, складов;</w:t>
      </w:r>
    </w:p>
    <w:p w:rsidR="00041AAB" w:rsidRPr="0062473F" w:rsidRDefault="00041AAB" w:rsidP="00BD715D">
      <w:pPr>
        <w:rPr>
          <w:sz w:val="24"/>
          <w:szCs w:val="24"/>
        </w:rPr>
      </w:pPr>
      <w:r w:rsidRPr="0062473F">
        <w:rPr>
          <w:sz w:val="24"/>
          <w:szCs w:val="24"/>
        </w:rPr>
        <w:t>б) проведение строительных, геологоразведочных, топографических, горных и изыскательских работ, а также устройство наземных сооружений;</w:t>
      </w:r>
    </w:p>
    <w:p w:rsidR="00041AAB" w:rsidRPr="0062473F" w:rsidRDefault="00041AAB" w:rsidP="00BD715D">
      <w:pPr>
        <w:rPr>
          <w:sz w:val="24"/>
          <w:szCs w:val="24"/>
        </w:rPr>
      </w:pPr>
      <w:r w:rsidRPr="0062473F">
        <w:rPr>
          <w:sz w:val="24"/>
          <w:szCs w:val="24"/>
        </w:rPr>
        <w:t>в) размещение зданий, строений, сооружений, устройств и объектов, не связанных с обслуживанием федеральной автомобильной дороги, ее строительством, реконструкцией, ремонтом, содержанием и эксплуатацией;</w:t>
      </w:r>
    </w:p>
    <w:p w:rsidR="00041AAB" w:rsidRPr="0062473F" w:rsidRDefault="00041AAB" w:rsidP="00BD715D">
      <w:pPr>
        <w:rPr>
          <w:sz w:val="24"/>
          <w:szCs w:val="24"/>
        </w:rPr>
      </w:pPr>
      <w:r w:rsidRPr="0062473F">
        <w:rPr>
          <w:sz w:val="24"/>
          <w:szCs w:val="24"/>
        </w:rPr>
        <w:t>г) распашка земельных участков, покос травы, рубка и повреждение лесных насаждений и иных многолетних насаждений, снятие дерна и выемка грунта;</w:t>
      </w:r>
    </w:p>
    <w:p w:rsidR="00041AAB" w:rsidRPr="0062473F" w:rsidRDefault="00041AAB" w:rsidP="00BD715D">
      <w:pPr>
        <w:rPr>
          <w:sz w:val="24"/>
          <w:szCs w:val="24"/>
        </w:rPr>
      </w:pPr>
      <w:r w:rsidRPr="0062473F">
        <w:rPr>
          <w:sz w:val="24"/>
          <w:szCs w:val="24"/>
        </w:rPr>
        <w:t>д) установка рекламных конструкций, не соответствующих требованиям технического регламента и нормативным актам по вопросам безопасности движения транспорта, а также информационных щитов и указателей, не имеющих отношения к безопасности до</w:t>
      </w:r>
      <w:r w:rsidRPr="0062473F">
        <w:rPr>
          <w:sz w:val="24"/>
          <w:szCs w:val="24"/>
        </w:rPr>
        <w:softHyphen/>
        <w:t>рожного движения.</w:t>
      </w:r>
    </w:p>
    <w:p w:rsidR="00041AAB" w:rsidRPr="0062473F" w:rsidRDefault="00041AAB" w:rsidP="00BD715D">
      <w:pPr>
        <w:rPr>
          <w:sz w:val="24"/>
          <w:szCs w:val="24"/>
        </w:rPr>
      </w:pPr>
      <w:r w:rsidRPr="0062473F">
        <w:rPr>
          <w:sz w:val="24"/>
          <w:szCs w:val="24"/>
        </w:rPr>
        <w:t>2. В пределах полосы отвода автомобильной дороги могут размещаться объекты дорожного сервиса, инженерные коммуникации, железные дороги, линии электропередачи, линии связи, объекты трубопроводного и железнодорожного транспорта, а также иные сооружения и объекты, которые располагаются вдоль автомобильной дороги либо пересекают ее; подъезды, съезды и примыкания (включая переходно-скоростные полосы) к объектам, расположенным вне полосы отвода федеральной автомобильной дороги и требующие доступа к ним.</w:t>
      </w:r>
    </w:p>
    <w:p w:rsidR="00041AAB" w:rsidRPr="0062473F" w:rsidRDefault="002D0763" w:rsidP="00BD715D">
      <w:pPr>
        <w:rPr>
          <w:sz w:val="24"/>
          <w:szCs w:val="24"/>
        </w:rPr>
      </w:pPr>
      <w:r w:rsidRPr="0062473F">
        <w:rPr>
          <w:sz w:val="24"/>
          <w:szCs w:val="24"/>
        </w:rPr>
        <w:t xml:space="preserve"> </w:t>
      </w:r>
    </w:p>
    <w:p w:rsidR="00041AAB" w:rsidRPr="0062473F" w:rsidRDefault="00041AAB" w:rsidP="00BD715D">
      <w:pPr>
        <w:rPr>
          <w:sz w:val="24"/>
          <w:szCs w:val="24"/>
        </w:rPr>
      </w:pPr>
      <w:r w:rsidRPr="0062473F">
        <w:rPr>
          <w:sz w:val="24"/>
          <w:szCs w:val="24"/>
        </w:rPr>
        <w:t>Примечание:</w:t>
      </w:r>
    </w:p>
    <w:p w:rsidR="00041AAB" w:rsidRPr="0062473F" w:rsidRDefault="00041AAB" w:rsidP="00BD715D">
      <w:pPr>
        <w:rPr>
          <w:sz w:val="24"/>
          <w:szCs w:val="24"/>
        </w:rPr>
      </w:pPr>
      <w:r w:rsidRPr="0062473F">
        <w:rPr>
          <w:sz w:val="24"/>
          <w:szCs w:val="24"/>
        </w:rPr>
        <w:t>Правила установления и использования полос отвода федеральных автомобильных дорог утверждены постановлением Правительства Российской Федерации</w:t>
      </w:r>
      <w:r w:rsidR="002D0763" w:rsidRPr="0062473F">
        <w:rPr>
          <w:sz w:val="24"/>
          <w:szCs w:val="24"/>
        </w:rPr>
        <w:t xml:space="preserve"> </w:t>
      </w:r>
      <w:hyperlink r:id="rId38" w:history="1">
        <w:r w:rsidRPr="0062473F">
          <w:rPr>
            <w:sz w:val="24"/>
            <w:szCs w:val="24"/>
          </w:rPr>
          <w:t>от 14 апреля 2007г. №233</w:t>
        </w:r>
      </w:hyperlink>
    </w:p>
    <w:p w:rsidR="00041AAB" w:rsidRPr="0062473F" w:rsidRDefault="00041AAB" w:rsidP="00BD715D">
      <w:pPr>
        <w:rPr>
          <w:sz w:val="24"/>
          <w:szCs w:val="24"/>
        </w:rPr>
      </w:pPr>
    </w:p>
    <w:p w:rsidR="00041AAB" w:rsidRPr="0062473F" w:rsidRDefault="00041AAB" w:rsidP="00800445">
      <w:pPr>
        <w:pStyle w:val="ab"/>
        <w:ind w:left="0"/>
        <w:rPr>
          <w:i/>
          <w:sz w:val="24"/>
          <w:szCs w:val="24"/>
          <w:u w:val="single"/>
        </w:rPr>
      </w:pPr>
      <w:r w:rsidRPr="0062473F">
        <w:rPr>
          <w:i/>
          <w:sz w:val="24"/>
          <w:szCs w:val="24"/>
          <w:u w:val="single"/>
        </w:rPr>
        <w:t>Полосы отвода и охранные зоны железной дороги</w:t>
      </w:r>
    </w:p>
    <w:p w:rsidR="00041AAB" w:rsidRPr="0062473F" w:rsidRDefault="00041AAB" w:rsidP="00BD715D">
      <w:pPr>
        <w:rPr>
          <w:sz w:val="24"/>
          <w:szCs w:val="24"/>
        </w:rPr>
      </w:pPr>
      <w:r w:rsidRPr="0062473F">
        <w:rPr>
          <w:sz w:val="24"/>
          <w:szCs w:val="24"/>
        </w:rPr>
        <w:t>1. В полосу отвода на железнодорожном транспорте (далее - полоса отвода) входят земельные участки, прилегающие к железнодорожным путям, земельные участки,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041AAB" w:rsidRPr="0062473F" w:rsidRDefault="00041AAB" w:rsidP="00BD715D">
      <w:pPr>
        <w:rPr>
          <w:sz w:val="24"/>
          <w:szCs w:val="24"/>
        </w:rPr>
      </w:pPr>
      <w:r w:rsidRPr="0062473F">
        <w:rPr>
          <w:sz w:val="24"/>
          <w:szCs w:val="24"/>
        </w:rPr>
        <w:t>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p>
    <w:p w:rsidR="00041AAB" w:rsidRPr="0062473F" w:rsidRDefault="00041AAB" w:rsidP="00BD715D">
      <w:pPr>
        <w:rPr>
          <w:sz w:val="24"/>
          <w:szCs w:val="24"/>
        </w:rPr>
      </w:pPr>
      <w:r w:rsidRPr="0062473F">
        <w:rPr>
          <w:sz w:val="24"/>
          <w:szCs w:val="24"/>
        </w:rPr>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rsidR="00041AAB" w:rsidRPr="0062473F" w:rsidRDefault="00041AAB" w:rsidP="00BD715D">
      <w:pPr>
        <w:rPr>
          <w:sz w:val="24"/>
          <w:szCs w:val="24"/>
        </w:rPr>
      </w:pPr>
      <w:r w:rsidRPr="0062473F">
        <w:rPr>
          <w:sz w:val="24"/>
          <w:szCs w:val="24"/>
        </w:rPr>
        <w:t>б) не допускать в местах расположения инженерных коммуникаций строительство и размещение каких-либо зданий и сооружений, если это угрожает безопасности движения и эксплуатации железнодорожного транспорта, а в местах расположения водопроводных, канализационных сетей и водозаборных сооружений - проведение сельскохозяйственных работ;</w:t>
      </w:r>
    </w:p>
    <w:p w:rsidR="00041AAB" w:rsidRPr="0062473F" w:rsidRDefault="00041AAB" w:rsidP="00BD715D">
      <w:pPr>
        <w:rPr>
          <w:sz w:val="24"/>
          <w:szCs w:val="24"/>
        </w:rPr>
      </w:pPr>
      <w:r w:rsidRPr="0062473F">
        <w:rPr>
          <w:sz w:val="24"/>
          <w:szCs w:val="24"/>
        </w:rPr>
        <w:t>в) не допускать в местах прилегания к сельскохозяйственным угодьям разрастание сорной травянистой и древесно-кустарниковой растительности;</w:t>
      </w:r>
    </w:p>
    <w:p w:rsidR="00041AAB" w:rsidRPr="0062473F" w:rsidRDefault="00041AAB" w:rsidP="00BD715D">
      <w:pPr>
        <w:rPr>
          <w:sz w:val="24"/>
          <w:szCs w:val="24"/>
        </w:rPr>
      </w:pPr>
      <w:r w:rsidRPr="0062473F">
        <w:rPr>
          <w:sz w:val="24"/>
          <w:szCs w:val="24"/>
        </w:rPr>
        <w:t>г) не допускать в местах прилегания к лесным массивам скопление сухостоя, валежника, порубочных остатков и других горючих материалов;</w:t>
      </w:r>
    </w:p>
    <w:p w:rsidR="00041AAB" w:rsidRPr="0062473F" w:rsidRDefault="00041AAB" w:rsidP="00BD715D">
      <w:pPr>
        <w:rPr>
          <w:sz w:val="24"/>
          <w:szCs w:val="24"/>
        </w:rPr>
      </w:pPr>
      <w:r w:rsidRPr="0062473F">
        <w:rPr>
          <w:sz w:val="24"/>
          <w:szCs w:val="24"/>
        </w:rPr>
        <w:t>д) отделять границу полосы отвода от опушки естественного леса противопожарной опашкой шириной от 3 до 5 метров или минерализованной полосой шириной не менее 3 метров.</w:t>
      </w:r>
    </w:p>
    <w:p w:rsidR="00041AAB" w:rsidRPr="0062473F" w:rsidRDefault="002D0763" w:rsidP="00BD715D">
      <w:pPr>
        <w:rPr>
          <w:sz w:val="24"/>
          <w:szCs w:val="24"/>
        </w:rPr>
      </w:pPr>
      <w:r w:rsidRPr="0062473F">
        <w:rPr>
          <w:sz w:val="24"/>
          <w:szCs w:val="24"/>
        </w:rPr>
        <w:t xml:space="preserve"> </w:t>
      </w:r>
    </w:p>
    <w:p w:rsidR="00041AAB" w:rsidRPr="0062473F" w:rsidRDefault="00041AAB" w:rsidP="00BD715D">
      <w:pPr>
        <w:rPr>
          <w:sz w:val="24"/>
          <w:szCs w:val="24"/>
        </w:rPr>
      </w:pPr>
      <w:r w:rsidRPr="0062473F">
        <w:rPr>
          <w:sz w:val="24"/>
          <w:szCs w:val="24"/>
        </w:rPr>
        <w:t>2. В охранные зоны, необходимые для обеспечения сохранности, прочности и устойчивости объектов железнодорожного транспорта (далее - охранные зоны) включаются земельные участки, необходимые для обеспечения сохранности, прочности и устойчивости объектов железнодорожного транспорта, земельные участки с подвижной почвой, прилегающие к земельным участкам, предназначенным для размещения объектов железнодорожного транспорта и обеспечения защиты железнодорожного пути от снежных и песчаных заносов и других негативных воздействий, в том числе:</w:t>
      </w:r>
    </w:p>
    <w:p w:rsidR="00041AAB" w:rsidRPr="0062473F" w:rsidRDefault="00041AAB" w:rsidP="00BD715D">
      <w:pPr>
        <w:rPr>
          <w:sz w:val="24"/>
          <w:szCs w:val="24"/>
        </w:rPr>
      </w:pPr>
      <w:r w:rsidRPr="0062473F">
        <w:rPr>
          <w:sz w:val="24"/>
          <w:szCs w:val="24"/>
        </w:rPr>
        <w:t xml:space="preserve">в местах, подверженных снежным обвалам (лавинам), оползням, размывам, селевым потокам, </w:t>
      </w:r>
      <w:proofErr w:type="spellStart"/>
      <w:r w:rsidRPr="0062473F">
        <w:rPr>
          <w:sz w:val="24"/>
          <w:szCs w:val="24"/>
        </w:rPr>
        <w:t>оврагообразованию</w:t>
      </w:r>
      <w:proofErr w:type="spellEnd"/>
      <w:r w:rsidRPr="0062473F">
        <w:rPr>
          <w:sz w:val="24"/>
          <w:szCs w:val="24"/>
        </w:rPr>
        <w:t xml:space="preserve">, </w:t>
      </w:r>
      <w:proofErr w:type="spellStart"/>
      <w:r w:rsidRPr="0062473F">
        <w:rPr>
          <w:sz w:val="24"/>
          <w:szCs w:val="24"/>
        </w:rPr>
        <w:t>карстообразованию</w:t>
      </w:r>
      <w:proofErr w:type="spellEnd"/>
      <w:r w:rsidRPr="0062473F">
        <w:rPr>
          <w:sz w:val="24"/>
          <w:szCs w:val="24"/>
        </w:rPr>
        <w:t xml:space="preserve"> и другим опасным геологическим воздействиям;</w:t>
      </w:r>
    </w:p>
    <w:p w:rsidR="00041AAB" w:rsidRPr="0062473F" w:rsidRDefault="00041AAB" w:rsidP="00BD715D">
      <w:pPr>
        <w:rPr>
          <w:sz w:val="24"/>
          <w:szCs w:val="24"/>
        </w:rPr>
      </w:pPr>
      <w:r w:rsidRPr="0062473F">
        <w:rPr>
          <w:sz w:val="24"/>
          <w:szCs w:val="24"/>
        </w:rPr>
        <w:t>в районах подвижных песков;</w:t>
      </w:r>
    </w:p>
    <w:p w:rsidR="00041AAB" w:rsidRPr="0062473F" w:rsidRDefault="00041AAB" w:rsidP="00BD715D">
      <w:pPr>
        <w:rPr>
          <w:sz w:val="24"/>
          <w:szCs w:val="24"/>
        </w:rPr>
      </w:pPr>
      <w:r w:rsidRPr="0062473F">
        <w:rPr>
          <w:sz w:val="24"/>
          <w:szCs w:val="24"/>
        </w:rPr>
        <w:t>в местах расположения лесов, выполняющих функции защитных лесонасаждений, в том числе лесов в поймах рек и вдоль поверхностных водных объектов;</w:t>
      </w:r>
    </w:p>
    <w:p w:rsidR="00041AAB" w:rsidRPr="0062473F" w:rsidRDefault="00041AAB" w:rsidP="00BD715D">
      <w:pPr>
        <w:rPr>
          <w:sz w:val="24"/>
          <w:szCs w:val="24"/>
        </w:rPr>
      </w:pPr>
      <w:r w:rsidRPr="0062473F">
        <w:rPr>
          <w:sz w:val="24"/>
          <w:szCs w:val="24"/>
        </w:rPr>
        <w:t>в местах расположения лесов, где сплошная вырубка древостоя может отразиться на устойчивости склонов гор и холмов и привести к образованию оползней, осыпей, оврагов или вызвать появление селевых потоков и снежных обвалов (лавин), повлиять на сохранность, устойчивость и прочность объектов железнодорожного транспорта.</w:t>
      </w:r>
    </w:p>
    <w:p w:rsidR="00041AAB" w:rsidRPr="0062473F" w:rsidRDefault="002D0763" w:rsidP="00BD715D">
      <w:pPr>
        <w:rPr>
          <w:sz w:val="24"/>
          <w:szCs w:val="24"/>
        </w:rPr>
      </w:pPr>
      <w:r w:rsidRPr="0062473F">
        <w:rPr>
          <w:sz w:val="24"/>
          <w:szCs w:val="24"/>
        </w:rPr>
        <w:t xml:space="preserve"> </w:t>
      </w:r>
    </w:p>
    <w:p w:rsidR="00041AAB" w:rsidRPr="0062473F" w:rsidRDefault="00041AAB" w:rsidP="00BD715D">
      <w:pPr>
        <w:rPr>
          <w:sz w:val="24"/>
          <w:szCs w:val="24"/>
        </w:rPr>
      </w:pPr>
      <w:r w:rsidRPr="0062473F">
        <w:rPr>
          <w:sz w:val="24"/>
          <w:szCs w:val="24"/>
        </w:rPr>
        <w:t>Ширина охранной зоны должна быть:</w:t>
      </w:r>
    </w:p>
    <w:p w:rsidR="00041AAB" w:rsidRPr="0062473F" w:rsidRDefault="00041AAB" w:rsidP="00BD715D">
      <w:pPr>
        <w:rPr>
          <w:sz w:val="24"/>
          <w:szCs w:val="24"/>
        </w:rPr>
      </w:pPr>
      <w:r w:rsidRPr="0062473F">
        <w:rPr>
          <w:sz w:val="24"/>
          <w:szCs w:val="24"/>
        </w:rPr>
        <w:t>не менее 500 метров - в пустынных и полупустынных районах;</w:t>
      </w:r>
    </w:p>
    <w:p w:rsidR="00041AAB" w:rsidRPr="0062473F" w:rsidRDefault="00041AAB" w:rsidP="00BD715D">
      <w:pPr>
        <w:rPr>
          <w:sz w:val="24"/>
          <w:szCs w:val="24"/>
        </w:rPr>
      </w:pPr>
      <w:r w:rsidRPr="0062473F">
        <w:rPr>
          <w:sz w:val="24"/>
          <w:szCs w:val="24"/>
        </w:rPr>
        <w:t>не менее 100 метров - в остальных районах.</w:t>
      </w:r>
    </w:p>
    <w:p w:rsidR="00041AAB" w:rsidRPr="0062473F" w:rsidRDefault="002D0763" w:rsidP="00BD715D">
      <w:pPr>
        <w:rPr>
          <w:sz w:val="24"/>
          <w:szCs w:val="24"/>
        </w:rPr>
      </w:pPr>
      <w:r w:rsidRPr="0062473F">
        <w:rPr>
          <w:sz w:val="24"/>
          <w:szCs w:val="24"/>
        </w:rPr>
        <w:t xml:space="preserve"> </w:t>
      </w:r>
    </w:p>
    <w:p w:rsidR="00041AAB" w:rsidRPr="0062473F" w:rsidRDefault="00041AAB" w:rsidP="00BD715D">
      <w:pPr>
        <w:rPr>
          <w:sz w:val="24"/>
          <w:szCs w:val="24"/>
        </w:rPr>
      </w:pPr>
      <w:r w:rsidRPr="0062473F">
        <w:rPr>
          <w:sz w:val="24"/>
          <w:szCs w:val="24"/>
        </w:rPr>
        <w:t>В границах охранных зон в целях обеспечения безопасности движения и эксплуатации железнодорожного транспорта могут быть установлены запреты или ограничения на осуществление следующих видов деятельности:</w:t>
      </w:r>
    </w:p>
    <w:p w:rsidR="00041AAB" w:rsidRPr="0062473F" w:rsidRDefault="00041AAB" w:rsidP="00BD715D">
      <w:pPr>
        <w:rPr>
          <w:sz w:val="24"/>
          <w:szCs w:val="24"/>
        </w:rPr>
      </w:pPr>
      <w:r w:rsidRPr="0062473F">
        <w:rPr>
          <w:sz w:val="24"/>
          <w:szCs w:val="24"/>
        </w:rPr>
        <w:t>а) строительство капитальных зданий и сооружений, устройство временных дорог, вырубка древесной и кустарниковой растительности, удаление дернового покрова, 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железнодорожного транспорта, повышения качества обслуживания пользователей услугами железнодорожного транспорта, а также в связи с устройством, обслуживанием и ремонтом линейных сооружений;</w:t>
      </w:r>
    </w:p>
    <w:p w:rsidR="00041AAB" w:rsidRPr="0062473F" w:rsidRDefault="00041AAB" w:rsidP="00BD715D">
      <w:pPr>
        <w:rPr>
          <w:sz w:val="24"/>
          <w:szCs w:val="24"/>
        </w:rPr>
      </w:pPr>
      <w:r w:rsidRPr="0062473F">
        <w:rPr>
          <w:sz w:val="24"/>
          <w:szCs w:val="24"/>
        </w:rPr>
        <w:t>б) распашка земель;</w:t>
      </w:r>
    </w:p>
    <w:p w:rsidR="00041AAB" w:rsidRPr="0062473F" w:rsidRDefault="00041AAB" w:rsidP="00BD715D">
      <w:pPr>
        <w:rPr>
          <w:sz w:val="24"/>
          <w:szCs w:val="24"/>
        </w:rPr>
      </w:pPr>
      <w:r w:rsidRPr="0062473F">
        <w:rPr>
          <w:sz w:val="24"/>
          <w:szCs w:val="24"/>
        </w:rPr>
        <w:t>в) выпас скота;</w:t>
      </w:r>
    </w:p>
    <w:p w:rsidR="00041AAB" w:rsidRPr="0062473F" w:rsidRDefault="00041AAB" w:rsidP="00BD715D">
      <w:pPr>
        <w:rPr>
          <w:sz w:val="24"/>
          <w:szCs w:val="24"/>
        </w:rPr>
      </w:pPr>
      <w:r w:rsidRPr="0062473F">
        <w:rPr>
          <w:sz w:val="24"/>
          <w:szCs w:val="24"/>
        </w:rPr>
        <w:t>г) выпуск поверхностных и хозяйственно-бытовых вод.</w:t>
      </w:r>
    </w:p>
    <w:p w:rsidR="00041AAB" w:rsidRPr="0062473F" w:rsidRDefault="002D0763" w:rsidP="00BD715D">
      <w:pPr>
        <w:rPr>
          <w:sz w:val="24"/>
          <w:szCs w:val="24"/>
        </w:rPr>
      </w:pPr>
      <w:r w:rsidRPr="0062473F">
        <w:rPr>
          <w:sz w:val="24"/>
          <w:szCs w:val="24"/>
        </w:rPr>
        <w:t xml:space="preserve"> </w:t>
      </w:r>
    </w:p>
    <w:p w:rsidR="00041AAB" w:rsidRPr="0062473F" w:rsidRDefault="00041AAB" w:rsidP="00BD715D">
      <w:pPr>
        <w:rPr>
          <w:sz w:val="24"/>
          <w:szCs w:val="24"/>
        </w:rPr>
      </w:pPr>
      <w:r w:rsidRPr="0062473F">
        <w:rPr>
          <w:sz w:val="24"/>
          <w:szCs w:val="24"/>
        </w:rPr>
        <w:t>Примечание:</w:t>
      </w:r>
    </w:p>
    <w:p w:rsidR="00041AAB" w:rsidRPr="0062473F" w:rsidRDefault="00041AAB" w:rsidP="00BD715D">
      <w:pPr>
        <w:rPr>
          <w:sz w:val="24"/>
          <w:szCs w:val="24"/>
        </w:rPr>
      </w:pPr>
      <w:r w:rsidRPr="0062473F">
        <w:rPr>
          <w:sz w:val="24"/>
          <w:szCs w:val="24"/>
        </w:rPr>
        <w:t>Правила установления и использования полос отвода и охранных зон железных дорог утверждены постановлением Правительства Российской Федерации</w:t>
      </w:r>
      <w:r w:rsidR="002D0763" w:rsidRPr="0062473F">
        <w:rPr>
          <w:sz w:val="24"/>
          <w:szCs w:val="24"/>
        </w:rPr>
        <w:t xml:space="preserve"> </w:t>
      </w:r>
      <w:hyperlink r:id="rId39" w:history="1">
        <w:r w:rsidRPr="0062473F">
          <w:rPr>
            <w:sz w:val="24"/>
            <w:szCs w:val="24"/>
          </w:rPr>
          <w:t>от 12 октября 2006 г. №611</w:t>
        </w:r>
      </w:hyperlink>
    </w:p>
    <w:p w:rsidR="00041AAB" w:rsidRPr="0062473F" w:rsidRDefault="00041AAB" w:rsidP="0062473F">
      <w:pPr>
        <w:pStyle w:val="40"/>
        <w:rPr>
          <w:rFonts w:eastAsia="Arial"/>
        </w:rPr>
      </w:pPr>
      <w:r w:rsidRPr="0062473F">
        <w:rPr>
          <w:rFonts w:eastAsia="Arial"/>
        </w:rPr>
        <w:t>Прибрежная защитная полоса</w:t>
      </w:r>
    </w:p>
    <w:p w:rsidR="00041AAB" w:rsidRPr="0062473F" w:rsidRDefault="00041AAB" w:rsidP="00BD715D">
      <w:pPr>
        <w:rPr>
          <w:rFonts w:eastAsia="Arial"/>
          <w:sz w:val="24"/>
          <w:szCs w:val="24"/>
        </w:rPr>
      </w:pPr>
      <w:r w:rsidRPr="0062473F">
        <w:rPr>
          <w:rFonts w:eastAsia="Arial"/>
          <w:sz w:val="24"/>
          <w:szCs w:val="24"/>
        </w:rPr>
        <w:t>В соответствии с частью 17 ст. 65 Водного кодекса Российской Федерации в границах прибрежной защитной полосы запрещаются:</w:t>
      </w:r>
    </w:p>
    <w:p w:rsidR="00041AAB" w:rsidRPr="0062473F" w:rsidRDefault="00041AAB" w:rsidP="00BD715D">
      <w:pPr>
        <w:rPr>
          <w:rFonts w:eastAsia="Arial"/>
          <w:sz w:val="24"/>
          <w:szCs w:val="24"/>
        </w:rPr>
      </w:pPr>
      <w:r w:rsidRPr="0062473F">
        <w:rPr>
          <w:rFonts w:eastAsia="Arial"/>
          <w:sz w:val="24"/>
          <w:szCs w:val="24"/>
        </w:rPr>
        <w:t>1) использование сточных вод для удобрения почв;</w:t>
      </w:r>
    </w:p>
    <w:p w:rsidR="00041AAB" w:rsidRPr="0062473F" w:rsidRDefault="00041AAB" w:rsidP="00BD715D">
      <w:pPr>
        <w:rPr>
          <w:rFonts w:eastAsia="Arial"/>
          <w:sz w:val="24"/>
          <w:szCs w:val="24"/>
        </w:rPr>
      </w:pPr>
      <w:r w:rsidRPr="0062473F">
        <w:rPr>
          <w:rFonts w:eastAsia="Arial"/>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041AAB" w:rsidRPr="0062473F" w:rsidRDefault="00041AAB" w:rsidP="00BD715D">
      <w:pPr>
        <w:rPr>
          <w:rFonts w:eastAsia="Arial"/>
          <w:sz w:val="24"/>
          <w:szCs w:val="24"/>
        </w:rPr>
      </w:pPr>
      <w:r w:rsidRPr="0062473F">
        <w:rPr>
          <w:rFonts w:eastAsia="Arial"/>
          <w:sz w:val="24"/>
          <w:szCs w:val="24"/>
        </w:rPr>
        <w:t>3) осуществление авиационных мер по борьбе с вредителями и болезнями растений;</w:t>
      </w:r>
    </w:p>
    <w:p w:rsidR="00041AAB" w:rsidRPr="0062473F" w:rsidRDefault="00041AAB" w:rsidP="00BD715D">
      <w:pPr>
        <w:rPr>
          <w:rFonts w:eastAsia="Arial"/>
          <w:sz w:val="24"/>
          <w:szCs w:val="24"/>
        </w:rPr>
      </w:pPr>
      <w:r w:rsidRPr="0062473F">
        <w:rPr>
          <w:rFonts w:eastAsia="Arial"/>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041AAB" w:rsidRPr="0062473F" w:rsidRDefault="00041AAB" w:rsidP="00BD715D">
      <w:pPr>
        <w:rPr>
          <w:rFonts w:eastAsia="Arial"/>
          <w:sz w:val="24"/>
          <w:szCs w:val="24"/>
        </w:rPr>
      </w:pPr>
      <w:r w:rsidRPr="0062473F">
        <w:rPr>
          <w:rFonts w:eastAsia="Arial"/>
          <w:sz w:val="24"/>
          <w:szCs w:val="24"/>
        </w:rPr>
        <w:t>5) распашка земель;</w:t>
      </w:r>
    </w:p>
    <w:p w:rsidR="00041AAB" w:rsidRPr="0062473F" w:rsidRDefault="00041AAB" w:rsidP="00BD715D">
      <w:pPr>
        <w:rPr>
          <w:rFonts w:eastAsia="Arial"/>
          <w:sz w:val="24"/>
          <w:szCs w:val="24"/>
        </w:rPr>
      </w:pPr>
      <w:r w:rsidRPr="0062473F">
        <w:rPr>
          <w:rFonts w:eastAsia="Arial"/>
          <w:sz w:val="24"/>
          <w:szCs w:val="24"/>
        </w:rPr>
        <w:t xml:space="preserve">6) размещение отвалов размываемых грунтов; </w:t>
      </w:r>
    </w:p>
    <w:p w:rsidR="00041AAB" w:rsidRPr="0062473F" w:rsidRDefault="00041AAB" w:rsidP="00BD715D">
      <w:pPr>
        <w:rPr>
          <w:rFonts w:eastAsia="Arial"/>
          <w:sz w:val="24"/>
          <w:szCs w:val="24"/>
        </w:rPr>
      </w:pPr>
      <w:r w:rsidRPr="0062473F">
        <w:rPr>
          <w:rFonts w:eastAsia="Arial"/>
          <w:sz w:val="24"/>
          <w:szCs w:val="24"/>
        </w:rPr>
        <w:t>7) выпас сельскохозяйственных животных и организация для них летних лагерей, ванн.</w:t>
      </w:r>
    </w:p>
    <w:p w:rsidR="00041AAB" w:rsidRPr="0062473F" w:rsidRDefault="00041AAB" w:rsidP="0062473F">
      <w:pPr>
        <w:pStyle w:val="40"/>
        <w:rPr>
          <w:rFonts w:eastAsia="Arial"/>
        </w:rPr>
      </w:pPr>
      <w:r w:rsidRPr="0062473F">
        <w:rPr>
          <w:rFonts w:eastAsia="Arial"/>
        </w:rPr>
        <w:t>Водоохранная зона</w:t>
      </w:r>
    </w:p>
    <w:p w:rsidR="00041AAB" w:rsidRPr="0062473F" w:rsidRDefault="00041AAB" w:rsidP="00BD715D">
      <w:pPr>
        <w:rPr>
          <w:rFonts w:eastAsia="Arial"/>
          <w:sz w:val="24"/>
          <w:szCs w:val="24"/>
        </w:rPr>
      </w:pPr>
      <w:r w:rsidRPr="0062473F">
        <w:rPr>
          <w:rFonts w:eastAsia="Arial"/>
          <w:sz w:val="24"/>
          <w:szCs w:val="24"/>
        </w:rPr>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62473F" w:rsidRDefault="00041AAB" w:rsidP="00BD715D">
      <w:pPr>
        <w:rPr>
          <w:rFonts w:eastAsia="Arial"/>
          <w:sz w:val="24"/>
          <w:szCs w:val="24"/>
        </w:rPr>
      </w:pPr>
      <w:r w:rsidRPr="0062473F">
        <w:rPr>
          <w:rFonts w:eastAsia="Arial"/>
          <w:sz w:val="24"/>
          <w:szCs w:val="24"/>
        </w:rPr>
        <w:t>- Водный кодекс Российской Федерации;</w:t>
      </w:r>
    </w:p>
    <w:p w:rsidR="00041AAB" w:rsidRPr="0062473F" w:rsidRDefault="00041AAB" w:rsidP="00BD715D">
      <w:pPr>
        <w:rPr>
          <w:rFonts w:eastAsia="Arial"/>
          <w:sz w:val="24"/>
          <w:szCs w:val="24"/>
        </w:rPr>
      </w:pPr>
      <w:r w:rsidRPr="0062473F">
        <w:rPr>
          <w:rFonts w:eastAsia="Arial"/>
          <w:sz w:val="24"/>
          <w:szCs w:val="24"/>
        </w:rPr>
        <w:t>- СП 42.13330.2011 "Градостроительство. Планировка и застройка городских и сельских поселений" (актуализированная редакция СП 42.13330.2016*);</w:t>
      </w:r>
    </w:p>
    <w:p w:rsidR="00041AAB" w:rsidRPr="0062473F" w:rsidRDefault="00041AAB" w:rsidP="00BD715D">
      <w:pPr>
        <w:rPr>
          <w:rFonts w:eastAsia="Arial"/>
          <w:sz w:val="24"/>
          <w:szCs w:val="24"/>
        </w:rPr>
      </w:pPr>
      <w:r w:rsidRPr="0062473F">
        <w:rPr>
          <w:rFonts w:eastAsia="Arial"/>
          <w:sz w:val="24"/>
          <w:szCs w:val="24"/>
        </w:rPr>
        <w:t>- СанПиН 2.1.5.980-00 "Гигиенические требования к охране поверхностных вод".</w:t>
      </w:r>
    </w:p>
    <w:p w:rsidR="00041AAB" w:rsidRPr="0062473F" w:rsidRDefault="00041AAB" w:rsidP="00BD715D">
      <w:pPr>
        <w:rPr>
          <w:rFonts w:eastAsia="Arial"/>
          <w:sz w:val="24"/>
          <w:szCs w:val="24"/>
        </w:rPr>
      </w:pPr>
      <w:r w:rsidRPr="0062473F">
        <w:rPr>
          <w:rFonts w:eastAsia="Arial"/>
          <w:sz w:val="24"/>
          <w:szCs w:val="24"/>
        </w:rPr>
        <w:t>2. Порядок установления на местности границ водоохранных зон и границ прибрежных защитных полос водных объектов, в том числе посредством размещения специальных информационных знаков определяется "Правилами установления на местности границ водоохранных зон и границ прибрежных защитных полос водных объектов" (утв. постановлением Правительства РФ от 10 января 2009 г. № 17).</w:t>
      </w:r>
    </w:p>
    <w:p w:rsidR="00041AAB" w:rsidRPr="0062473F" w:rsidRDefault="00041AAB" w:rsidP="00BD715D">
      <w:pPr>
        <w:rPr>
          <w:rFonts w:eastAsia="Arial"/>
          <w:sz w:val="24"/>
          <w:szCs w:val="24"/>
        </w:rPr>
      </w:pPr>
      <w:r w:rsidRPr="0062473F">
        <w:rPr>
          <w:rFonts w:eastAsia="Arial"/>
          <w:sz w:val="24"/>
          <w:szCs w:val="24"/>
        </w:rPr>
        <w:t>Водоохранные зоны рек включают поймы, надпойменные террасы, бровки и крутые склоны коренных берегов, а также овраги и балки, непосредственно впадающие в речную долину или озерную котловину.</w:t>
      </w:r>
    </w:p>
    <w:p w:rsidR="00041AAB" w:rsidRPr="0062473F" w:rsidRDefault="00041AAB" w:rsidP="00BD715D">
      <w:pPr>
        <w:rPr>
          <w:rFonts w:eastAsia="Arial"/>
          <w:sz w:val="24"/>
          <w:szCs w:val="24"/>
        </w:rPr>
      </w:pPr>
      <w:r w:rsidRPr="0062473F">
        <w:rPr>
          <w:rFonts w:eastAsia="Arial"/>
          <w:sz w:val="24"/>
          <w:szCs w:val="24"/>
        </w:rPr>
        <w:t>Ширина водоохранной зоны устанавливается в зависимости от протяженности реки. Для рек и ручьев, протяженностью до 10 км водоохранная зона устанавливается в размере 50 м; от 10 до 50 км - в размере 100 м.</w:t>
      </w:r>
    </w:p>
    <w:p w:rsidR="00041AAB" w:rsidRPr="0062473F" w:rsidRDefault="00041AAB" w:rsidP="00BD715D">
      <w:pPr>
        <w:rPr>
          <w:rFonts w:eastAsia="Arial"/>
          <w:sz w:val="24"/>
          <w:szCs w:val="24"/>
        </w:rPr>
      </w:pPr>
      <w:r w:rsidRPr="0062473F">
        <w:rPr>
          <w:rFonts w:eastAsia="Arial"/>
          <w:sz w:val="24"/>
          <w:szCs w:val="24"/>
        </w:rPr>
        <w:t>Для русловых водохранилищ, расположенных на реке, водоохранная зона и прибрежная защитная полоса устанавливаются по ширине водоохранной и прибрежной защитной полосе реки.</w:t>
      </w:r>
    </w:p>
    <w:p w:rsidR="00041AAB" w:rsidRPr="0062473F" w:rsidRDefault="00041AAB" w:rsidP="00BD715D">
      <w:pPr>
        <w:rPr>
          <w:rFonts w:eastAsia="Arial"/>
          <w:sz w:val="24"/>
          <w:szCs w:val="24"/>
        </w:rPr>
      </w:pPr>
      <w:r w:rsidRPr="0062473F">
        <w:rPr>
          <w:rFonts w:eastAsia="Arial"/>
          <w:sz w:val="24"/>
          <w:szCs w:val="24"/>
        </w:rPr>
        <w:t xml:space="preserve">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 </w:t>
      </w:r>
    </w:p>
    <w:p w:rsidR="00041AAB" w:rsidRPr="0062473F" w:rsidRDefault="00041AAB" w:rsidP="00BD715D">
      <w:pPr>
        <w:rPr>
          <w:rFonts w:eastAsia="Arial"/>
          <w:sz w:val="24"/>
          <w:szCs w:val="24"/>
        </w:rPr>
      </w:pPr>
      <w:r w:rsidRPr="0062473F">
        <w:rPr>
          <w:rFonts w:eastAsia="Arial"/>
          <w:sz w:val="24"/>
          <w:szCs w:val="24"/>
        </w:rPr>
        <w:t>В отдельных, установленных законом случаях, размеры водоохранной зоны и прибрежной защитной полосы могут иметь и иные значения.</w:t>
      </w:r>
    </w:p>
    <w:p w:rsidR="00041AAB" w:rsidRPr="0062473F" w:rsidRDefault="00041AAB" w:rsidP="00BD715D">
      <w:pPr>
        <w:rPr>
          <w:rFonts w:eastAsia="Arial"/>
          <w:sz w:val="24"/>
          <w:szCs w:val="24"/>
        </w:rPr>
      </w:pPr>
      <w:r w:rsidRPr="0062473F">
        <w:rPr>
          <w:rFonts w:eastAsia="Arial"/>
          <w:sz w:val="24"/>
          <w:szCs w:val="24"/>
        </w:rPr>
        <w:t>Ширина береговой полосы водных объектов общего пользования составляет 20 м, за исключением береговой полосы каналов, а также рек и ручьев, протяженность которых от истока до устья не более чем 10 км (береговая полоса 5 м).</w:t>
      </w:r>
    </w:p>
    <w:p w:rsidR="00041AAB" w:rsidRPr="0062473F" w:rsidRDefault="00041AAB" w:rsidP="00BD715D">
      <w:pPr>
        <w:rPr>
          <w:rFonts w:eastAsia="Arial"/>
          <w:sz w:val="24"/>
          <w:szCs w:val="24"/>
        </w:rPr>
      </w:pPr>
      <w:r w:rsidRPr="0062473F">
        <w:rPr>
          <w:rFonts w:eastAsia="Arial"/>
          <w:sz w:val="24"/>
          <w:szCs w:val="24"/>
        </w:rPr>
        <w:t>В пределах водоохранных зон устанавливаются прибрежные защитные полосы, на территории которых вводятся дополнительные ограничения хозяйственной и иной деятельности.</w:t>
      </w:r>
    </w:p>
    <w:p w:rsidR="00041AAB" w:rsidRPr="0062473F" w:rsidRDefault="00041AAB" w:rsidP="00BD715D">
      <w:pPr>
        <w:rPr>
          <w:rFonts w:eastAsia="Arial"/>
          <w:sz w:val="24"/>
          <w:szCs w:val="24"/>
        </w:rPr>
      </w:pPr>
      <w:r w:rsidRPr="0062473F">
        <w:rPr>
          <w:rFonts w:eastAsia="Arial"/>
          <w:sz w:val="24"/>
          <w:szCs w:val="24"/>
        </w:rPr>
        <w:t>Полоса земли вдоль береговой линии водного объекта общего пользования (береговая полоса) предназначается для общего пользования.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041AAB" w:rsidRPr="0062473F" w:rsidRDefault="00041AAB" w:rsidP="00BD715D">
      <w:pPr>
        <w:rPr>
          <w:rFonts w:eastAsia="Arial"/>
          <w:sz w:val="24"/>
          <w:szCs w:val="24"/>
        </w:rPr>
      </w:pPr>
      <w:r w:rsidRPr="0062473F">
        <w:rPr>
          <w:rFonts w:eastAsia="Arial"/>
          <w:sz w:val="24"/>
          <w:szCs w:val="24"/>
        </w:rPr>
        <w:t>В границах водоохранных зон и прибрежных защитных полос действуют следующие ограничения использования земельных участков и объектов капитального строительства.</w:t>
      </w:r>
    </w:p>
    <w:p w:rsidR="00041AAB" w:rsidRPr="0062473F" w:rsidRDefault="00041AAB" w:rsidP="00BD715D">
      <w:pPr>
        <w:rPr>
          <w:rFonts w:eastAsia="Arial"/>
          <w:sz w:val="24"/>
          <w:szCs w:val="24"/>
        </w:rPr>
      </w:pPr>
      <w:r w:rsidRPr="0062473F">
        <w:rPr>
          <w:rFonts w:eastAsia="Arial"/>
          <w:sz w:val="24"/>
          <w:szCs w:val="24"/>
        </w:rPr>
        <w:t>В соответствии с частью 15 ст. 65 Водного кодекса Российской Федерации в границах водоохранных зон запрещаются:</w:t>
      </w:r>
    </w:p>
    <w:p w:rsidR="00041AAB" w:rsidRPr="0062473F" w:rsidRDefault="00041AAB" w:rsidP="00BD715D">
      <w:pPr>
        <w:rPr>
          <w:rFonts w:eastAsia="Arial"/>
          <w:sz w:val="24"/>
          <w:szCs w:val="24"/>
        </w:rPr>
      </w:pPr>
      <w:r w:rsidRPr="0062473F">
        <w:rPr>
          <w:rFonts w:eastAsia="Arial"/>
          <w:sz w:val="24"/>
          <w:szCs w:val="24"/>
        </w:rPr>
        <w:t>1) использование сточных вод для удобрения почв;</w:t>
      </w:r>
    </w:p>
    <w:p w:rsidR="00041AAB" w:rsidRPr="0062473F" w:rsidRDefault="00041AAB" w:rsidP="00BD715D">
      <w:pPr>
        <w:rPr>
          <w:rFonts w:eastAsia="Arial"/>
          <w:sz w:val="24"/>
          <w:szCs w:val="24"/>
        </w:rPr>
      </w:pPr>
      <w:r w:rsidRPr="0062473F">
        <w:rPr>
          <w:rFonts w:eastAsia="Arial"/>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041AAB" w:rsidRPr="0062473F" w:rsidRDefault="00041AAB" w:rsidP="00BD715D">
      <w:pPr>
        <w:rPr>
          <w:rFonts w:eastAsia="Arial"/>
          <w:sz w:val="24"/>
          <w:szCs w:val="24"/>
        </w:rPr>
      </w:pPr>
      <w:r w:rsidRPr="0062473F">
        <w:rPr>
          <w:rFonts w:eastAsia="Arial"/>
          <w:sz w:val="24"/>
          <w:szCs w:val="24"/>
        </w:rPr>
        <w:t>3) осуществление авиационных мер по борьбе с вредителями и болезнями растений;</w:t>
      </w:r>
    </w:p>
    <w:p w:rsidR="00041AAB" w:rsidRPr="0062473F" w:rsidRDefault="00041AAB" w:rsidP="00BD715D">
      <w:pPr>
        <w:rPr>
          <w:rFonts w:eastAsia="Arial"/>
          <w:sz w:val="24"/>
          <w:szCs w:val="24"/>
        </w:rPr>
      </w:pPr>
      <w:r w:rsidRPr="0062473F">
        <w:rPr>
          <w:rFonts w:eastAsia="Arial"/>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041AAB" w:rsidRPr="0062473F" w:rsidRDefault="00041AAB" w:rsidP="00BD715D">
      <w:pPr>
        <w:rPr>
          <w:rFonts w:eastAsia="Arial"/>
          <w:sz w:val="24"/>
          <w:szCs w:val="24"/>
        </w:rPr>
      </w:pPr>
      <w:r w:rsidRPr="0062473F">
        <w:rPr>
          <w:rFonts w:eastAsia="Arial"/>
          <w:sz w:val="24"/>
          <w:szCs w:val="24"/>
        </w:rPr>
        <w:t>В границах водоохранных зон допускаются проектирование, размещение,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041AAB" w:rsidRPr="0062473F" w:rsidRDefault="00041AAB" w:rsidP="00BD715D">
      <w:pPr>
        <w:rPr>
          <w:rFonts w:eastAsia="Arial"/>
          <w:sz w:val="24"/>
          <w:szCs w:val="24"/>
        </w:rPr>
      </w:pPr>
      <w:r w:rsidRPr="0062473F">
        <w:rPr>
          <w:rFonts w:eastAsia="Arial"/>
          <w:sz w:val="24"/>
          <w:szCs w:val="24"/>
        </w:rPr>
        <w:t>В границах прибрежных защитных полос наряду с перечисленными ограничениями запрещаются:</w:t>
      </w:r>
    </w:p>
    <w:p w:rsidR="00041AAB" w:rsidRPr="0062473F" w:rsidRDefault="00041AAB" w:rsidP="00BD715D">
      <w:pPr>
        <w:rPr>
          <w:rFonts w:eastAsia="Arial"/>
          <w:sz w:val="24"/>
          <w:szCs w:val="24"/>
        </w:rPr>
      </w:pPr>
      <w:r w:rsidRPr="0062473F">
        <w:rPr>
          <w:rFonts w:eastAsia="Arial"/>
          <w:sz w:val="24"/>
          <w:szCs w:val="24"/>
        </w:rPr>
        <w:t>1) распашка земель;</w:t>
      </w:r>
    </w:p>
    <w:p w:rsidR="00041AAB" w:rsidRPr="0062473F" w:rsidRDefault="00041AAB" w:rsidP="00BD715D">
      <w:pPr>
        <w:rPr>
          <w:rFonts w:eastAsia="Arial"/>
          <w:sz w:val="24"/>
          <w:szCs w:val="24"/>
        </w:rPr>
      </w:pPr>
      <w:r w:rsidRPr="0062473F">
        <w:rPr>
          <w:rFonts w:eastAsia="Arial"/>
          <w:sz w:val="24"/>
          <w:szCs w:val="24"/>
        </w:rPr>
        <w:t>2) размещение отвалов размываемых грунтов;</w:t>
      </w:r>
    </w:p>
    <w:p w:rsidR="00041AAB" w:rsidRPr="0062473F" w:rsidRDefault="00041AAB" w:rsidP="00BD715D">
      <w:pPr>
        <w:rPr>
          <w:rFonts w:eastAsia="Arial"/>
          <w:sz w:val="24"/>
          <w:szCs w:val="24"/>
        </w:rPr>
      </w:pPr>
      <w:r w:rsidRPr="0062473F">
        <w:rPr>
          <w:rFonts w:eastAsia="Arial"/>
          <w:sz w:val="24"/>
          <w:szCs w:val="24"/>
        </w:rPr>
        <w:t>3) выпас сельскохозяйственных животных и организация для них летних лагерей, ванн.</w:t>
      </w:r>
    </w:p>
    <w:p w:rsidR="00041AAB" w:rsidRPr="0062473F" w:rsidRDefault="00041AAB" w:rsidP="00BD715D">
      <w:pPr>
        <w:rPr>
          <w:rFonts w:eastAsia="Arial"/>
          <w:sz w:val="24"/>
          <w:szCs w:val="24"/>
        </w:rPr>
      </w:pPr>
      <w:r w:rsidRPr="0062473F">
        <w:rPr>
          <w:rFonts w:eastAsia="Arial"/>
          <w:sz w:val="24"/>
          <w:szCs w:val="24"/>
        </w:rPr>
        <w:t>Береговой полосой общего пользования вправе пользоваться каждый гражданин (без использования механических транспортных средств) для передвижения и пребывания около водного объекта, в том числе для осуществления любительского и спортивного рыболовства и причаливания плавучих средств.</w:t>
      </w:r>
    </w:p>
    <w:p w:rsidR="00041AAB" w:rsidRPr="0062473F" w:rsidRDefault="00041AAB" w:rsidP="00BD715D">
      <w:pPr>
        <w:rPr>
          <w:rFonts w:eastAsia="Arial"/>
          <w:sz w:val="24"/>
          <w:szCs w:val="24"/>
        </w:rPr>
      </w:pPr>
      <w:r w:rsidRPr="0062473F">
        <w:rPr>
          <w:rFonts w:eastAsia="Arial"/>
          <w:sz w:val="24"/>
          <w:szCs w:val="24"/>
        </w:rPr>
        <w:t>4. 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rsidR="00041AAB" w:rsidRPr="0062473F" w:rsidRDefault="00041AAB" w:rsidP="00BD715D">
      <w:pPr>
        <w:rPr>
          <w:rFonts w:eastAsia="Arial"/>
          <w:sz w:val="24"/>
          <w:szCs w:val="24"/>
        </w:rPr>
      </w:pPr>
      <w:r w:rsidRPr="0062473F">
        <w:rPr>
          <w:rFonts w:eastAsia="Arial"/>
          <w:sz w:val="24"/>
          <w:szCs w:val="24"/>
        </w:rPr>
        <w:t>5. Ограничения использования земельных участков и объектов капитального строительства на территории водоохранных и прибрежных зон водных объектов определяются специальными режимами осуществления хозяйственной и иной деятельности, установленными Водным кодексом РФ.</w:t>
      </w:r>
    </w:p>
    <w:p w:rsidR="00041AAB" w:rsidRPr="0062473F" w:rsidRDefault="00041AAB" w:rsidP="0062473F">
      <w:pPr>
        <w:pStyle w:val="40"/>
        <w:rPr>
          <w:rFonts w:eastAsia="Arial"/>
        </w:rPr>
      </w:pPr>
      <w:r w:rsidRPr="0062473F">
        <w:rPr>
          <w:rFonts w:eastAsia="Arial"/>
        </w:rPr>
        <w:t>Санитарно-защитная зона кладбищ</w:t>
      </w:r>
    </w:p>
    <w:p w:rsidR="00041AAB" w:rsidRPr="0062473F" w:rsidRDefault="00041AAB" w:rsidP="00BD715D">
      <w:pPr>
        <w:rPr>
          <w:sz w:val="24"/>
          <w:szCs w:val="24"/>
        </w:rPr>
      </w:pPr>
      <w:r w:rsidRPr="0062473F">
        <w:rPr>
          <w:sz w:val="24"/>
          <w:szCs w:val="24"/>
        </w:rPr>
        <w:t>В соответствии Санитарными правилами и нормами «Гигиенические требования к размещению, устройству и содержанию кладбищ, зданий и сооружений похоронного назначения. СанПиН 2.1.2882-11» в санитарно-защитной зоне кладбища запрещается:</w:t>
      </w:r>
    </w:p>
    <w:p w:rsidR="00041AAB" w:rsidRPr="0062473F" w:rsidRDefault="00041AAB" w:rsidP="00BD715D">
      <w:pPr>
        <w:rPr>
          <w:sz w:val="24"/>
          <w:szCs w:val="24"/>
        </w:rPr>
      </w:pPr>
      <w:r w:rsidRPr="0062473F">
        <w:rPr>
          <w:bCs/>
          <w:sz w:val="24"/>
          <w:szCs w:val="24"/>
        </w:rPr>
        <w:t xml:space="preserve">- </w:t>
      </w:r>
      <w:r w:rsidRPr="0062473F">
        <w:rPr>
          <w:sz w:val="24"/>
          <w:szCs w:val="24"/>
        </w:rPr>
        <w:t>строительство зданий и сооружений, не связанных с обслуживанием объектов похоронного назначения, за исключением культовых и обрядовых объектов.</w:t>
      </w:r>
    </w:p>
    <w:p w:rsidR="00041AAB" w:rsidRPr="0062473F" w:rsidRDefault="00041AAB" w:rsidP="0062473F">
      <w:pPr>
        <w:pStyle w:val="40"/>
        <w:rPr>
          <w:rFonts w:eastAsia="Arial"/>
        </w:rPr>
      </w:pPr>
      <w:r w:rsidRPr="0062473F">
        <w:rPr>
          <w:rFonts w:eastAsia="Arial"/>
        </w:rPr>
        <w:t>Зона санитарной охраны источников водоснабжения.</w:t>
      </w:r>
    </w:p>
    <w:p w:rsidR="00041AAB" w:rsidRPr="0062473F" w:rsidRDefault="00041AAB" w:rsidP="00BD715D">
      <w:pPr>
        <w:rPr>
          <w:sz w:val="24"/>
          <w:szCs w:val="24"/>
        </w:rPr>
      </w:pPr>
      <w:r w:rsidRPr="0062473F">
        <w:rPr>
          <w:sz w:val="24"/>
          <w:szCs w:val="24"/>
        </w:rPr>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62473F" w:rsidRDefault="00041AAB" w:rsidP="00BD715D">
      <w:pPr>
        <w:rPr>
          <w:sz w:val="24"/>
          <w:szCs w:val="24"/>
        </w:rPr>
      </w:pPr>
      <w:r w:rsidRPr="0062473F">
        <w:rPr>
          <w:sz w:val="24"/>
          <w:szCs w:val="24"/>
        </w:rPr>
        <w:t>- Федеральный закон от 30.03.99 № 52-ФЗ "О санитарно-эпидемиологическом благополучии населения";</w:t>
      </w:r>
    </w:p>
    <w:p w:rsidR="00041AAB" w:rsidRPr="0062473F" w:rsidRDefault="00041AAB" w:rsidP="00BD715D">
      <w:pPr>
        <w:rPr>
          <w:sz w:val="24"/>
          <w:szCs w:val="24"/>
        </w:rPr>
      </w:pPr>
      <w:r w:rsidRPr="0062473F">
        <w:rPr>
          <w:sz w:val="24"/>
          <w:szCs w:val="24"/>
        </w:rPr>
        <w:t>- СанПиН 2.1.4.1110-02 "Зоны санитарной охраны источников водоснабжения и водопроводов питьевого назначения".</w:t>
      </w:r>
    </w:p>
    <w:p w:rsidR="00041AAB" w:rsidRPr="0062473F" w:rsidRDefault="00041AAB" w:rsidP="00BD715D">
      <w:pPr>
        <w:rPr>
          <w:sz w:val="24"/>
          <w:szCs w:val="24"/>
        </w:rPr>
      </w:pPr>
      <w:r w:rsidRPr="0062473F">
        <w:rPr>
          <w:sz w:val="24"/>
          <w:szCs w:val="24"/>
        </w:rPr>
        <w:t>2.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устанавливаются для охраны, предотвращения загрязнения и засорения источников питьевого водоснабжения.</w:t>
      </w:r>
    </w:p>
    <w:p w:rsidR="00041AAB" w:rsidRPr="0062473F" w:rsidRDefault="00041AAB" w:rsidP="00BD715D">
      <w:pPr>
        <w:rPr>
          <w:sz w:val="24"/>
          <w:szCs w:val="24"/>
        </w:rPr>
      </w:pPr>
      <w:r w:rsidRPr="0062473F">
        <w:rPr>
          <w:sz w:val="24"/>
          <w:szCs w:val="24"/>
        </w:rPr>
        <w:t>3.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определяются режимами использования зон санитарной охраны источников питьевого водоснабжения (далее - ЗСО), устанавливаемыми в соответствии с законодательством Российской Федерации о санитарно-эпидемиологическом благополучии населения.</w:t>
      </w:r>
    </w:p>
    <w:p w:rsidR="00041AAB" w:rsidRPr="0062473F" w:rsidRDefault="00041AAB" w:rsidP="00BD715D">
      <w:pPr>
        <w:rPr>
          <w:sz w:val="24"/>
          <w:szCs w:val="24"/>
        </w:rPr>
      </w:pPr>
      <w:r w:rsidRPr="0062473F">
        <w:rPr>
          <w:sz w:val="24"/>
          <w:szCs w:val="24"/>
        </w:rPr>
        <w:t xml:space="preserve">Зоны санитарной охраны устанавливаются по первому поясу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 для водонапорной башни – не менее 10 м. </w:t>
      </w:r>
    </w:p>
    <w:p w:rsidR="00041AAB" w:rsidRPr="0062473F" w:rsidRDefault="00041AAB" w:rsidP="00BD715D">
      <w:pPr>
        <w:rPr>
          <w:sz w:val="24"/>
          <w:szCs w:val="24"/>
        </w:rPr>
      </w:pPr>
      <w:r w:rsidRPr="0062473F">
        <w:rPr>
          <w:sz w:val="24"/>
          <w:szCs w:val="24"/>
        </w:rPr>
        <w:t>Граница первого пояса ЗСО группы подземных водозаборов должна находиться на расстоянии не менее 30 и 50 метров от крайних скважин.</w:t>
      </w:r>
    </w:p>
    <w:p w:rsidR="00041AAB" w:rsidRPr="0062473F" w:rsidRDefault="00041AAB" w:rsidP="00BD715D">
      <w:pPr>
        <w:rPr>
          <w:sz w:val="24"/>
          <w:szCs w:val="24"/>
        </w:rPr>
      </w:pPr>
      <w:r w:rsidRPr="0062473F">
        <w:rPr>
          <w:sz w:val="24"/>
          <w:szCs w:val="24"/>
        </w:rPr>
        <w:t xml:space="preserve">4. Мероприятия на территории ЗСО подземных источников водоснабжения по первому поясу: </w:t>
      </w:r>
    </w:p>
    <w:p w:rsidR="00041AAB" w:rsidRPr="0062473F" w:rsidRDefault="00041AAB" w:rsidP="00BD715D">
      <w:pPr>
        <w:rPr>
          <w:sz w:val="24"/>
          <w:szCs w:val="24"/>
        </w:rPr>
      </w:pPr>
      <w:r w:rsidRPr="0062473F">
        <w:rPr>
          <w:sz w:val="24"/>
          <w:szCs w:val="24"/>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041AAB" w:rsidRPr="0062473F" w:rsidRDefault="00041AAB" w:rsidP="00BD715D">
      <w:pPr>
        <w:rPr>
          <w:sz w:val="24"/>
          <w:szCs w:val="24"/>
        </w:rPr>
      </w:pPr>
      <w:r w:rsidRPr="0062473F">
        <w:rPr>
          <w:sz w:val="24"/>
          <w:szCs w:val="24"/>
        </w:rPr>
        <w:t>2) Не допускаются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041AAB" w:rsidRPr="0062473F" w:rsidRDefault="00041AAB" w:rsidP="00BD715D">
      <w:pPr>
        <w:rPr>
          <w:sz w:val="24"/>
          <w:szCs w:val="24"/>
        </w:rPr>
      </w:pPr>
      <w:r w:rsidRPr="0062473F">
        <w:rPr>
          <w:sz w:val="24"/>
          <w:szCs w:val="24"/>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041AAB" w:rsidRPr="0062473F" w:rsidRDefault="00041AAB" w:rsidP="00BD715D">
      <w:pPr>
        <w:rPr>
          <w:sz w:val="24"/>
          <w:szCs w:val="24"/>
        </w:rPr>
      </w:pPr>
      <w:r w:rsidRPr="0062473F">
        <w:rPr>
          <w:sz w:val="24"/>
          <w:szCs w:val="24"/>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041AAB" w:rsidRPr="0062473F" w:rsidRDefault="00041AAB" w:rsidP="00BD715D">
      <w:pPr>
        <w:rPr>
          <w:sz w:val="24"/>
          <w:szCs w:val="24"/>
        </w:rPr>
      </w:pPr>
      <w:r w:rsidRPr="0062473F">
        <w:rPr>
          <w:sz w:val="24"/>
          <w:szCs w:val="24"/>
        </w:rPr>
        <w:t>4) Водопроводные сооружения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w:t>
      </w:r>
    </w:p>
    <w:p w:rsidR="00041AAB" w:rsidRPr="0062473F" w:rsidRDefault="00041AAB" w:rsidP="00BD715D">
      <w:pPr>
        <w:rPr>
          <w:sz w:val="24"/>
          <w:szCs w:val="24"/>
        </w:rPr>
      </w:pPr>
      <w:r w:rsidRPr="0062473F">
        <w:rPr>
          <w:sz w:val="24"/>
          <w:szCs w:val="24"/>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041AAB" w:rsidRPr="0062473F" w:rsidRDefault="00041AAB" w:rsidP="00BD715D">
      <w:pPr>
        <w:rPr>
          <w:sz w:val="24"/>
          <w:szCs w:val="24"/>
        </w:rPr>
      </w:pPr>
      <w:r w:rsidRPr="0062473F">
        <w:rPr>
          <w:sz w:val="24"/>
          <w:szCs w:val="24"/>
        </w:rPr>
        <w:t>5. Мероприятия на территории ЗСО подземных источников водоснабжения по второму и третьему поясам:</w:t>
      </w:r>
    </w:p>
    <w:p w:rsidR="00041AAB" w:rsidRPr="0062473F" w:rsidRDefault="00041AAB" w:rsidP="00BD715D">
      <w:pPr>
        <w:rPr>
          <w:sz w:val="24"/>
          <w:szCs w:val="24"/>
        </w:rPr>
      </w:pPr>
      <w:r w:rsidRPr="0062473F">
        <w:rPr>
          <w:sz w:val="24"/>
          <w:szCs w:val="24"/>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041AAB" w:rsidRPr="0062473F" w:rsidRDefault="00041AAB" w:rsidP="00BD715D">
      <w:pPr>
        <w:rPr>
          <w:sz w:val="24"/>
          <w:szCs w:val="24"/>
        </w:rPr>
      </w:pPr>
      <w:r w:rsidRPr="0062473F">
        <w:rPr>
          <w:sz w:val="24"/>
          <w:szCs w:val="24"/>
        </w:rPr>
        <w:t>2) 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санитарно-эпидемиологического надзора.</w:t>
      </w:r>
    </w:p>
    <w:p w:rsidR="00041AAB" w:rsidRPr="0062473F" w:rsidRDefault="00041AAB" w:rsidP="00BD715D">
      <w:pPr>
        <w:rPr>
          <w:sz w:val="24"/>
          <w:szCs w:val="24"/>
        </w:rPr>
      </w:pPr>
      <w:r w:rsidRPr="0062473F">
        <w:rPr>
          <w:sz w:val="24"/>
          <w:szCs w:val="24"/>
        </w:rPr>
        <w:t>3) Запрещение закачки отработанных вод в подземные горизонты, подземного складирования твердых отходов и разработки недр земли.</w:t>
      </w:r>
    </w:p>
    <w:p w:rsidR="00041AAB" w:rsidRPr="0062473F" w:rsidRDefault="00041AAB" w:rsidP="00BD715D">
      <w:pPr>
        <w:rPr>
          <w:sz w:val="24"/>
          <w:szCs w:val="24"/>
        </w:rPr>
      </w:pPr>
      <w:r w:rsidRPr="0062473F">
        <w:rPr>
          <w:sz w:val="24"/>
          <w:szCs w:val="24"/>
        </w:rPr>
        <w:t xml:space="preserve">4) Запрещение размещения складов горюче-смазочных материалов, ядохимикатов и минеральных удобрений, накопителей </w:t>
      </w:r>
      <w:proofErr w:type="spellStart"/>
      <w:r w:rsidRPr="0062473F">
        <w:rPr>
          <w:sz w:val="24"/>
          <w:szCs w:val="24"/>
        </w:rPr>
        <w:t>промстоков</w:t>
      </w:r>
      <w:proofErr w:type="spellEnd"/>
      <w:r w:rsidRPr="0062473F">
        <w:rPr>
          <w:sz w:val="24"/>
          <w:szCs w:val="24"/>
        </w:rPr>
        <w:t xml:space="preserve">, </w:t>
      </w:r>
      <w:proofErr w:type="spellStart"/>
      <w:r w:rsidRPr="0062473F">
        <w:rPr>
          <w:sz w:val="24"/>
          <w:szCs w:val="24"/>
        </w:rPr>
        <w:t>шламохранилищ</w:t>
      </w:r>
      <w:proofErr w:type="spellEnd"/>
      <w:r w:rsidRPr="0062473F">
        <w:rPr>
          <w:sz w:val="24"/>
          <w:szCs w:val="24"/>
        </w:rPr>
        <w:t xml:space="preserve"> и других объектов, обусловливающих опасность химического загрязнения подземных вод.</w:t>
      </w:r>
    </w:p>
    <w:p w:rsidR="00041AAB" w:rsidRPr="0062473F" w:rsidRDefault="00041AAB" w:rsidP="00BD715D">
      <w:pPr>
        <w:rPr>
          <w:sz w:val="24"/>
          <w:szCs w:val="24"/>
        </w:rPr>
      </w:pPr>
      <w:r w:rsidRPr="0062473F">
        <w:rPr>
          <w:sz w:val="24"/>
          <w:szCs w:val="24"/>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органов государственного санитарно-эпидемиологического надзора, выданного с учетом заключения органов геологического контроля.</w:t>
      </w:r>
    </w:p>
    <w:p w:rsidR="00041AAB" w:rsidRPr="0062473F" w:rsidRDefault="00041AAB" w:rsidP="00BD715D">
      <w:pPr>
        <w:rPr>
          <w:sz w:val="24"/>
          <w:szCs w:val="24"/>
        </w:rPr>
      </w:pPr>
      <w:r w:rsidRPr="0062473F">
        <w:rPr>
          <w:sz w:val="24"/>
          <w:szCs w:val="24"/>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041AAB" w:rsidRPr="0062473F" w:rsidRDefault="00041AAB" w:rsidP="00BD715D">
      <w:pPr>
        <w:rPr>
          <w:sz w:val="24"/>
          <w:szCs w:val="24"/>
        </w:rPr>
      </w:pPr>
      <w:r w:rsidRPr="0062473F">
        <w:rPr>
          <w:sz w:val="24"/>
          <w:szCs w:val="24"/>
        </w:rPr>
        <w:t>6) Также не допускается:</w:t>
      </w:r>
    </w:p>
    <w:p w:rsidR="00041AAB" w:rsidRPr="0062473F" w:rsidRDefault="00041AAB" w:rsidP="00BD715D">
      <w:pPr>
        <w:rPr>
          <w:sz w:val="24"/>
          <w:szCs w:val="24"/>
        </w:rPr>
      </w:pPr>
      <w:r w:rsidRPr="0062473F">
        <w:rPr>
          <w:sz w:val="24"/>
          <w:szCs w:val="24"/>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041AAB" w:rsidRPr="0062473F" w:rsidRDefault="00041AAB" w:rsidP="00BD715D">
      <w:pPr>
        <w:rPr>
          <w:sz w:val="24"/>
          <w:szCs w:val="24"/>
        </w:rPr>
      </w:pPr>
      <w:r w:rsidRPr="0062473F">
        <w:rPr>
          <w:sz w:val="24"/>
          <w:szCs w:val="24"/>
        </w:rPr>
        <w:t>применение удобрений и ядохимикатов;</w:t>
      </w:r>
    </w:p>
    <w:p w:rsidR="00041AAB" w:rsidRPr="0062473F" w:rsidRDefault="00041AAB" w:rsidP="00BD715D">
      <w:pPr>
        <w:rPr>
          <w:sz w:val="24"/>
          <w:szCs w:val="24"/>
        </w:rPr>
      </w:pPr>
      <w:r w:rsidRPr="0062473F">
        <w:rPr>
          <w:sz w:val="24"/>
          <w:szCs w:val="24"/>
        </w:rPr>
        <w:t>рубка леса главного пользования и реконструкции.</w:t>
      </w:r>
    </w:p>
    <w:p w:rsidR="00041AAB" w:rsidRPr="0062473F" w:rsidRDefault="00041AAB" w:rsidP="00BD715D">
      <w:pPr>
        <w:rPr>
          <w:sz w:val="24"/>
          <w:szCs w:val="24"/>
        </w:rPr>
      </w:pPr>
      <w:r w:rsidRPr="0062473F">
        <w:rPr>
          <w:sz w:val="24"/>
          <w:szCs w:val="24"/>
        </w:rPr>
        <w:t>7)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041AAB" w:rsidRPr="0062473F" w:rsidRDefault="00041AAB" w:rsidP="00BD715D">
      <w:pPr>
        <w:rPr>
          <w:sz w:val="24"/>
          <w:szCs w:val="24"/>
        </w:rPr>
      </w:pPr>
      <w:r w:rsidRPr="0062473F">
        <w:rPr>
          <w:sz w:val="24"/>
          <w:szCs w:val="24"/>
        </w:rPr>
        <w:t>6. Границы второго и третьего поясов охраны источников водоснабжения определяются расчетом.</w:t>
      </w:r>
    </w:p>
    <w:p w:rsidR="00041AAB" w:rsidRPr="0062473F" w:rsidRDefault="00041AAB" w:rsidP="0062473F">
      <w:pPr>
        <w:pStyle w:val="40"/>
        <w:rPr>
          <w:rFonts w:eastAsia="Arial"/>
        </w:rPr>
      </w:pPr>
      <w:r w:rsidRPr="0062473F">
        <w:rPr>
          <w:rFonts w:eastAsia="Arial"/>
        </w:rPr>
        <w:t>Граница территорий объектов культурного наследия</w:t>
      </w:r>
    </w:p>
    <w:p w:rsidR="00041AAB" w:rsidRPr="0062473F" w:rsidRDefault="00041AAB" w:rsidP="00BD715D">
      <w:pPr>
        <w:rPr>
          <w:rFonts w:eastAsia="Arial"/>
          <w:bCs/>
          <w:sz w:val="24"/>
          <w:szCs w:val="24"/>
        </w:rPr>
      </w:pPr>
      <w:r w:rsidRPr="0062473F">
        <w:rPr>
          <w:rFonts w:eastAsia="Arial"/>
          <w:sz w:val="24"/>
          <w:szCs w:val="24"/>
        </w:rPr>
        <w:t>В соответствии со ст.34- 38 Федерального закона от 25 июня 2002 г. № 73-ФЗ «Об объектах культурного наследия (памятниках истории и культуры) народов Российской Федерации»: в</w:t>
      </w:r>
      <w:r w:rsidRPr="0062473F">
        <w:rPr>
          <w:rFonts w:eastAsia="Arial"/>
          <w:bCs/>
          <w:sz w:val="24"/>
          <w:szCs w:val="24"/>
        </w:rPr>
        <w:t xml:space="preserve">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041AAB" w:rsidRPr="0062473F" w:rsidRDefault="00041AAB" w:rsidP="00BD715D">
      <w:pPr>
        <w:rPr>
          <w:sz w:val="24"/>
          <w:szCs w:val="24"/>
        </w:rPr>
      </w:pPr>
      <w:r w:rsidRPr="0062473F">
        <w:rPr>
          <w:sz w:val="24"/>
          <w:szCs w:val="24"/>
        </w:rPr>
        <w:t>Необходимый состав зон охраны объекта культурного наследия определяется проектом зон охраны объекта культурного наследия.</w:t>
      </w:r>
    </w:p>
    <w:p w:rsidR="00041AAB" w:rsidRPr="0062473F" w:rsidRDefault="00041AAB" w:rsidP="00BD715D">
      <w:pPr>
        <w:rPr>
          <w:sz w:val="24"/>
          <w:szCs w:val="24"/>
        </w:rPr>
      </w:pPr>
      <w:r w:rsidRPr="0062473F">
        <w:rPr>
          <w:sz w:val="24"/>
          <w:szCs w:val="24"/>
        </w:rPr>
        <w:t>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041AAB" w:rsidRPr="0062473F" w:rsidRDefault="00041AAB" w:rsidP="00BD715D">
      <w:pPr>
        <w:rPr>
          <w:rFonts w:eastAsia="Arial"/>
          <w:sz w:val="24"/>
          <w:szCs w:val="24"/>
        </w:rPr>
      </w:pPr>
      <w:r w:rsidRPr="0062473F">
        <w:rPr>
          <w:rFonts w:eastAsia="Arial"/>
          <w:sz w:val="24"/>
          <w:szCs w:val="24"/>
        </w:rPr>
        <w:t>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041AAB" w:rsidRPr="0062473F" w:rsidRDefault="00041AAB" w:rsidP="00BD715D">
      <w:pPr>
        <w:rPr>
          <w:sz w:val="24"/>
          <w:szCs w:val="24"/>
        </w:rPr>
      </w:pPr>
      <w:r w:rsidRPr="0062473F">
        <w:rPr>
          <w:sz w:val="24"/>
          <w:szCs w:val="24"/>
        </w:rPr>
        <w:t>В случае угрозы нарушения целостности и сохранности объекта культурного наследия движение транспортных средств на территории данного объекта или в его зонах охраны ограничивается или запрещается в порядке, установленном законом субъекта Российской Федерации.</w:t>
      </w:r>
    </w:p>
    <w:p w:rsidR="00041AAB" w:rsidRPr="0062473F" w:rsidRDefault="00041AAB" w:rsidP="00BD715D">
      <w:pPr>
        <w:rPr>
          <w:sz w:val="24"/>
          <w:szCs w:val="24"/>
        </w:rPr>
      </w:pPr>
      <w:r w:rsidRPr="0062473F">
        <w:rPr>
          <w:sz w:val="24"/>
          <w:szCs w:val="24"/>
        </w:rPr>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62473F" w:rsidRDefault="00041AAB" w:rsidP="00BD715D">
      <w:pPr>
        <w:rPr>
          <w:sz w:val="24"/>
          <w:szCs w:val="24"/>
        </w:rPr>
      </w:pPr>
      <w:r w:rsidRPr="0062473F">
        <w:rPr>
          <w:sz w:val="24"/>
          <w:szCs w:val="24"/>
        </w:rPr>
        <w:t>- Федеральный закон от 25.06.2002 № 73-ФЗ "Об объектах культурного наследия (памятниках истории и культуры) народов Российской Федерации";</w:t>
      </w:r>
    </w:p>
    <w:p w:rsidR="00041AAB" w:rsidRPr="0062473F" w:rsidRDefault="00041AAB" w:rsidP="00BD715D">
      <w:pPr>
        <w:rPr>
          <w:sz w:val="24"/>
          <w:szCs w:val="24"/>
        </w:rPr>
      </w:pPr>
      <w:r w:rsidRPr="0062473F">
        <w:rPr>
          <w:sz w:val="24"/>
          <w:szCs w:val="24"/>
        </w:rPr>
        <w:t>- Постановление Правительства РФ от 12.09.2015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p w:rsidR="00041AAB" w:rsidRPr="0062473F" w:rsidRDefault="00041AAB" w:rsidP="00BD715D">
      <w:pPr>
        <w:rPr>
          <w:sz w:val="24"/>
          <w:szCs w:val="24"/>
        </w:rPr>
      </w:pPr>
      <w:r w:rsidRPr="0062473F">
        <w:rPr>
          <w:sz w:val="24"/>
          <w:szCs w:val="24"/>
        </w:rPr>
        <w:t>2.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041AAB" w:rsidRPr="0062473F" w:rsidRDefault="00041AAB" w:rsidP="00BD715D">
      <w:pPr>
        <w:rPr>
          <w:sz w:val="24"/>
          <w:szCs w:val="24"/>
        </w:rPr>
      </w:pPr>
      <w:r w:rsidRPr="0062473F">
        <w:rPr>
          <w:sz w:val="24"/>
          <w:szCs w:val="24"/>
        </w:rPr>
        <w:t>Необходимый состав зон охраны объекта культурного наследия определяется проектом зон охраны объекта культурного наследия.</w:t>
      </w:r>
    </w:p>
    <w:p w:rsidR="00041AAB" w:rsidRPr="0062473F" w:rsidRDefault="00041AAB" w:rsidP="00BD715D">
      <w:pPr>
        <w:rPr>
          <w:sz w:val="24"/>
          <w:szCs w:val="24"/>
        </w:rPr>
      </w:pPr>
      <w:r w:rsidRPr="0062473F">
        <w:rPr>
          <w:sz w:val="24"/>
          <w:szCs w:val="24"/>
        </w:rPr>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rsidR="00041AAB" w:rsidRPr="0062473F" w:rsidRDefault="00041AAB" w:rsidP="00BD715D">
      <w:pPr>
        <w:rPr>
          <w:sz w:val="24"/>
          <w:szCs w:val="24"/>
        </w:rPr>
      </w:pPr>
      <w:r w:rsidRPr="0062473F">
        <w:rPr>
          <w:sz w:val="24"/>
          <w:szCs w:val="24"/>
        </w:rPr>
        <w:t>Состав объединенной зоны охраны объектов культурного наследия определяется проектом объединенной зоны охраны объектов культурного наследия.</w:t>
      </w:r>
    </w:p>
    <w:p w:rsidR="00041AAB" w:rsidRPr="0062473F" w:rsidRDefault="00041AAB" w:rsidP="00BD715D">
      <w:pPr>
        <w:rPr>
          <w:sz w:val="24"/>
          <w:szCs w:val="24"/>
        </w:rPr>
      </w:pPr>
      <w:r w:rsidRPr="0062473F">
        <w:rPr>
          <w:sz w:val="24"/>
          <w:szCs w:val="24"/>
        </w:rPr>
        <w:t>Требование об установлении зон охраны объекта культурного наследия к выявленному объекту культурного наследия не предъявляется.</w:t>
      </w:r>
    </w:p>
    <w:p w:rsidR="00041AAB" w:rsidRPr="0062473F" w:rsidRDefault="00041AAB" w:rsidP="00BD715D">
      <w:pPr>
        <w:rPr>
          <w:sz w:val="24"/>
          <w:szCs w:val="24"/>
        </w:rPr>
      </w:pPr>
      <w:r w:rsidRPr="0062473F">
        <w:rPr>
          <w:sz w:val="24"/>
          <w:szCs w:val="24"/>
        </w:rPr>
        <w:t>3. Охранная зона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041AAB" w:rsidRPr="0062473F" w:rsidRDefault="00041AAB" w:rsidP="00BD715D">
      <w:pPr>
        <w:rPr>
          <w:sz w:val="24"/>
          <w:szCs w:val="24"/>
        </w:rPr>
      </w:pPr>
      <w:r w:rsidRPr="0062473F">
        <w:rPr>
          <w:sz w:val="24"/>
          <w:szCs w:val="24"/>
        </w:rPr>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041AAB" w:rsidRPr="0062473F" w:rsidRDefault="00041AAB" w:rsidP="00BD715D">
      <w:pPr>
        <w:rPr>
          <w:sz w:val="24"/>
          <w:szCs w:val="24"/>
        </w:rPr>
      </w:pPr>
      <w:r w:rsidRPr="0062473F">
        <w:rPr>
          <w:sz w:val="24"/>
          <w:szCs w:val="24"/>
        </w:rPr>
        <w:t>Зона охраняемого природного ландшафта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041AAB" w:rsidRPr="0062473F" w:rsidRDefault="00041AAB" w:rsidP="00BD715D">
      <w:pPr>
        <w:rPr>
          <w:sz w:val="24"/>
          <w:szCs w:val="24"/>
        </w:rPr>
      </w:pPr>
      <w:r w:rsidRPr="0062473F">
        <w:rPr>
          <w:sz w:val="24"/>
          <w:szCs w:val="24"/>
        </w:rPr>
        <w:t>4. Границы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 учетом представляемого соответствующим региональным органом охраны объектов культурного наследия в федеральный орган охраны объектов культурного наследия заключения.</w:t>
      </w:r>
    </w:p>
    <w:p w:rsidR="00041AAB" w:rsidRPr="0062473F" w:rsidRDefault="00041AAB" w:rsidP="00BD715D">
      <w:pPr>
        <w:rPr>
          <w:sz w:val="24"/>
          <w:szCs w:val="24"/>
        </w:rPr>
      </w:pPr>
      <w:r w:rsidRPr="0062473F">
        <w:rPr>
          <w:sz w:val="24"/>
          <w:szCs w:val="24"/>
        </w:rPr>
        <w:t>Границы зон охраны объектов культурного наследия, в том числе границы объединенной зоны охраны объектов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041AAB" w:rsidRPr="0062473F" w:rsidRDefault="00057913" w:rsidP="00BD715D">
      <w:pPr>
        <w:rPr>
          <w:sz w:val="24"/>
          <w:szCs w:val="24"/>
        </w:rPr>
      </w:pPr>
      <w:hyperlink r:id="rId40" w:anchor="dst100014" w:history="1">
        <w:r w:rsidR="00041AAB" w:rsidRPr="0062473F">
          <w:rPr>
            <w:sz w:val="24"/>
            <w:szCs w:val="24"/>
          </w:rPr>
          <w:t>Порядок</w:t>
        </w:r>
      </w:hyperlink>
      <w:r w:rsidR="002D0763" w:rsidRPr="0062473F">
        <w:rPr>
          <w:sz w:val="24"/>
          <w:szCs w:val="24"/>
        </w:rPr>
        <w:t xml:space="preserve"> </w:t>
      </w:r>
      <w:r w:rsidR="00041AAB" w:rsidRPr="0062473F">
        <w:rPr>
          <w:sz w:val="24"/>
          <w:szCs w:val="24"/>
        </w:rPr>
        <w:t>разработки проекта зон охраны объекта культурного наследия, проекта объединенной зоны охраны объектов культурного наследия, требования к режимам использования земель и общие принципы установления требований к градостроительным регламентам в границах территорий данных зон устанавливаются Правительством Российской Федерации.</w:t>
      </w:r>
    </w:p>
    <w:p w:rsidR="00041AAB" w:rsidRPr="0062473F" w:rsidRDefault="00041AAB" w:rsidP="0062473F">
      <w:pPr>
        <w:pStyle w:val="40"/>
        <w:rPr>
          <w:rFonts w:eastAsia="Arial"/>
        </w:rPr>
      </w:pPr>
      <w:r w:rsidRPr="0062473F">
        <w:rPr>
          <w:rFonts w:eastAsia="Arial"/>
        </w:rPr>
        <w:t>Зоны особо охраняемых природных территорий.</w:t>
      </w:r>
    </w:p>
    <w:p w:rsidR="00041AAB" w:rsidRPr="0062473F" w:rsidRDefault="00041AAB" w:rsidP="00BD715D">
      <w:pPr>
        <w:rPr>
          <w:sz w:val="24"/>
          <w:szCs w:val="24"/>
        </w:rPr>
      </w:pPr>
      <w:r w:rsidRPr="0062473F">
        <w:rPr>
          <w:sz w:val="24"/>
          <w:szCs w:val="24"/>
        </w:rPr>
        <w:t>1. Ограничения использования особо охраняемых природных территорий установлены следующими нормативными правовыми актами:</w:t>
      </w:r>
    </w:p>
    <w:p w:rsidR="00041AAB" w:rsidRPr="0062473F" w:rsidRDefault="00041AAB" w:rsidP="00BD715D">
      <w:pPr>
        <w:rPr>
          <w:sz w:val="24"/>
          <w:szCs w:val="24"/>
        </w:rPr>
      </w:pPr>
      <w:r w:rsidRPr="0062473F">
        <w:rPr>
          <w:sz w:val="24"/>
          <w:szCs w:val="24"/>
        </w:rPr>
        <w:t xml:space="preserve">- </w:t>
      </w:r>
      <w:hyperlink r:id="rId41" w:history="1">
        <w:r w:rsidRPr="0062473F">
          <w:rPr>
            <w:sz w:val="24"/>
            <w:szCs w:val="24"/>
          </w:rPr>
          <w:t>"Земельный кодекс Российской Федерации" от 25.10.2001 N 136-ФЗ</w:t>
        </w:r>
      </w:hyperlink>
    </w:p>
    <w:p w:rsidR="00041AAB" w:rsidRPr="0062473F" w:rsidRDefault="00041AAB" w:rsidP="00BD715D">
      <w:pPr>
        <w:rPr>
          <w:sz w:val="24"/>
          <w:szCs w:val="24"/>
        </w:rPr>
      </w:pPr>
      <w:r w:rsidRPr="0062473F">
        <w:rPr>
          <w:sz w:val="24"/>
          <w:szCs w:val="24"/>
        </w:rPr>
        <w:t>2. К землям особо охраняемых территорий относятся земли,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p w:rsidR="00041AAB" w:rsidRPr="0062473F" w:rsidRDefault="00041AAB" w:rsidP="00BD715D">
      <w:pPr>
        <w:rPr>
          <w:sz w:val="24"/>
          <w:szCs w:val="24"/>
        </w:rPr>
      </w:pPr>
      <w:r w:rsidRPr="0062473F">
        <w:rPr>
          <w:sz w:val="24"/>
          <w:szCs w:val="24"/>
        </w:rPr>
        <w:t>2. К землям особо охраняемых территорий относятся земли:</w:t>
      </w:r>
    </w:p>
    <w:p w:rsidR="00041AAB" w:rsidRPr="0062473F" w:rsidRDefault="00041AAB" w:rsidP="00BD715D">
      <w:pPr>
        <w:rPr>
          <w:sz w:val="24"/>
          <w:szCs w:val="24"/>
        </w:rPr>
      </w:pPr>
      <w:r w:rsidRPr="0062473F">
        <w:rPr>
          <w:sz w:val="24"/>
          <w:szCs w:val="24"/>
        </w:rPr>
        <w:t>1) особо охраняемых природных территорий;</w:t>
      </w:r>
    </w:p>
    <w:p w:rsidR="00041AAB" w:rsidRPr="0062473F" w:rsidRDefault="00041AAB" w:rsidP="00BD715D">
      <w:pPr>
        <w:rPr>
          <w:sz w:val="24"/>
          <w:szCs w:val="24"/>
        </w:rPr>
      </w:pPr>
      <w:r w:rsidRPr="0062473F">
        <w:rPr>
          <w:sz w:val="24"/>
          <w:szCs w:val="24"/>
        </w:rPr>
        <w:t>2) природоохранного назначения;</w:t>
      </w:r>
    </w:p>
    <w:p w:rsidR="00041AAB" w:rsidRPr="0062473F" w:rsidRDefault="00041AAB" w:rsidP="00BD715D">
      <w:pPr>
        <w:rPr>
          <w:sz w:val="24"/>
          <w:szCs w:val="24"/>
        </w:rPr>
      </w:pPr>
      <w:r w:rsidRPr="0062473F">
        <w:rPr>
          <w:sz w:val="24"/>
          <w:szCs w:val="24"/>
        </w:rPr>
        <w:t>3) рекреационного назначения;</w:t>
      </w:r>
    </w:p>
    <w:p w:rsidR="00041AAB" w:rsidRPr="0062473F" w:rsidRDefault="00041AAB" w:rsidP="00BD715D">
      <w:pPr>
        <w:rPr>
          <w:sz w:val="24"/>
          <w:szCs w:val="24"/>
        </w:rPr>
      </w:pPr>
      <w:r w:rsidRPr="0062473F">
        <w:rPr>
          <w:sz w:val="24"/>
          <w:szCs w:val="24"/>
        </w:rPr>
        <w:t>4) историко-культурного назначения;</w:t>
      </w:r>
    </w:p>
    <w:p w:rsidR="00041AAB" w:rsidRPr="0062473F" w:rsidRDefault="00041AAB" w:rsidP="00BD715D">
      <w:pPr>
        <w:rPr>
          <w:sz w:val="24"/>
          <w:szCs w:val="24"/>
        </w:rPr>
      </w:pPr>
      <w:r w:rsidRPr="0062473F">
        <w:rPr>
          <w:sz w:val="24"/>
          <w:szCs w:val="24"/>
        </w:rPr>
        <w:t>5) особо ценные земли.</w:t>
      </w:r>
    </w:p>
    <w:p w:rsidR="00041AAB" w:rsidRPr="0062473F" w:rsidRDefault="00041AAB" w:rsidP="00BD715D">
      <w:pPr>
        <w:rPr>
          <w:sz w:val="24"/>
          <w:szCs w:val="24"/>
        </w:rPr>
      </w:pPr>
      <w:r w:rsidRPr="0062473F">
        <w:rPr>
          <w:sz w:val="24"/>
          <w:szCs w:val="24"/>
        </w:rPr>
        <w:t>4. 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rsidR="00041AAB" w:rsidRPr="0062473F" w:rsidRDefault="00041AAB" w:rsidP="00BD715D">
      <w:pPr>
        <w:rPr>
          <w:sz w:val="24"/>
          <w:szCs w:val="24"/>
        </w:rPr>
      </w:pPr>
      <w:r w:rsidRPr="0062473F">
        <w:rPr>
          <w:sz w:val="24"/>
          <w:szCs w:val="24"/>
        </w:rPr>
        <w:t>5. Порядок отнесения земель к землям особо охраняемых территорий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субъектов Российской Федерации и органами местного самоуправления в соответствии с федеральными законами, законами субъектов Российской Федерации и нормативными правовыми актами органов местного самоуправления.</w:t>
      </w:r>
    </w:p>
    <w:p w:rsidR="00041AAB" w:rsidRPr="0062473F" w:rsidRDefault="00041AAB" w:rsidP="00BD715D">
      <w:pPr>
        <w:rPr>
          <w:sz w:val="24"/>
          <w:szCs w:val="24"/>
        </w:rPr>
      </w:pPr>
      <w:r w:rsidRPr="0062473F">
        <w:rPr>
          <w:sz w:val="24"/>
          <w:szCs w:val="24"/>
        </w:rPr>
        <w:t>6.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настоящим Кодексом, федеральными</w:t>
      </w:r>
      <w:r w:rsidR="002D0763" w:rsidRPr="0062473F">
        <w:rPr>
          <w:sz w:val="24"/>
          <w:szCs w:val="24"/>
        </w:rPr>
        <w:t xml:space="preserve"> </w:t>
      </w:r>
      <w:r w:rsidRPr="0062473F">
        <w:rPr>
          <w:sz w:val="24"/>
          <w:szCs w:val="24"/>
        </w:rPr>
        <w:t>законами.</w:t>
      </w:r>
    </w:p>
    <w:p w:rsidR="00041AAB" w:rsidRPr="0062473F" w:rsidRDefault="00041AAB" w:rsidP="00BD715D">
      <w:pPr>
        <w:rPr>
          <w:sz w:val="24"/>
          <w:szCs w:val="24"/>
        </w:rPr>
      </w:pPr>
      <w:r w:rsidRPr="0062473F">
        <w:rPr>
          <w:sz w:val="24"/>
          <w:szCs w:val="24"/>
        </w:rPr>
        <w:t>7. К землям особо охраняемых природных территорий относятся земли государственных природных заповедников, в том числе биосферных, государственных природных заказников, памятников природы, национальных парков, природных парков, дендрологических парков, ботанических садов.</w:t>
      </w:r>
    </w:p>
    <w:p w:rsidR="00041AAB" w:rsidRPr="0062473F" w:rsidRDefault="00041AAB" w:rsidP="00BD715D">
      <w:pPr>
        <w:rPr>
          <w:sz w:val="24"/>
          <w:szCs w:val="24"/>
        </w:rPr>
      </w:pPr>
      <w:r w:rsidRPr="0062473F">
        <w:rPr>
          <w:sz w:val="24"/>
          <w:szCs w:val="24"/>
        </w:rPr>
        <w:t>8. Земли особо охраняемых природных территорий относятся к объектам общенационального достояния и могут находиться в федеральной собственности, собственности субъектов Российской Федерации и в муниципальной собственности. В случаях, предусмотренных федеральными</w:t>
      </w:r>
      <w:r w:rsidR="002D0763" w:rsidRPr="0062473F">
        <w:rPr>
          <w:sz w:val="24"/>
          <w:szCs w:val="24"/>
        </w:rPr>
        <w:t xml:space="preserve"> </w:t>
      </w:r>
      <w:r w:rsidRPr="0062473F">
        <w:rPr>
          <w:sz w:val="24"/>
          <w:szCs w:val="24"/>
        </w:rPr>
        <w:t>законами, допускается включение в земли особо охраняемых природных территорий земельных участков, принадлежащих гражданам и юридическим лицам на праве собственности.</w:t>
      </w:r>
    </w:p>
    <w:p w:rsidR="00041AAB" w:rsidRPr="0062473F" w:rsidRDefault="00041AAB" w:rsidP="00BD715D">
      <w:pPr>
        <w:rPr>
          <w:sz w:val="24"/>
          <w:szCs w:val="24"/>
        </w:rPr>
      </w:pPr>
      <w:r w:rsidRPr="0062473F">
        <w:rPr>
          <w:sz w:val="24"/>
          <w:szCs w:val="24"/>
        </w:rPr>
        <w:t>9. На землях государственных природных заповедников, в том числе биосферных, национальных парков, природных парков, государственных природных заказников, памятников природы, дендрологических парков и ботанических садов, включающих в себя особо ценные экологические системы и объекты, ради сохранения которых создавалась особо охраняемая природная территория, запрещается деятельность, не связанная с сохранением и изучением природных комплексов и объектов и не предусмотренная федеральными законами и законами субъектов Российской Федерации. В пределах земель особо охраняемых природных территорий изменение целевого назначения земельных участков или прекращение прав на землю для нужд, противоречащих их целевому назначению, не допускается.</w:t>
      </w:r>
    </w:p>
    <w:p w:rsidR="00041AAB" w:rsidRPr="0062473F" w:rsidRDefault="00041AAB" w:rsidP="00BD715D">
      <w:pPr>
        <w:rPr>
          <w:sz w:val="24"/>
          <w:szCs w:val="24"/>
        </w:rPr>
      </w:pPr>
      <w:r w:rsidRPr="0062473F">
        <w:rPr>
          <w:sz w:val="24"/>
          <w:szCs w:val="24"/>
        </w:rPr>
        <w:t>На специально выделенных земельных участках частичного хозяйственного использования в составе земель особо охраняемых природных территорий допускается ограничение хозяйственной и рекреационной деятельности в соответствии с установленным для них особым правовым режимом.</w:t>
      </w:r>
    </w:p>
    <w:p w:rsidR="00041AAB" w:rsidRPr="0062473F" w:rsidRDefault="00041AAB" w:rsidP="00BD715D">
      <w:pPr>
        <w:rPr>
          <w:sz w:val="24"/>
          <w:szCs w:val="24"/>
        </w:rPr>
      </w:pPr>
      <w:r w:rsidRPr="0062473F">
        <w:rPr>
          <w:sz w:val="24"/>
          <w:szCs w:val="24"/>
        </w:rPr>
        <w:t>10. 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 создаются охранные зоны. В границах этих зон</w:t>
      </w:r>
      <w:r w:rsidR="002D0763" w:rsidRPr="0062473F">
        <w:rPr>
          <w:sz w:val="24"/>
          <w:szCs w:val="24"/>
        </w:rPr>
        <w:t xml:space="preserve"> </w:t>
      </w:r>
      <w:hyperlink r:id="rId42" w:anchor="dst100647" w:history="1">
        <w:r w:rsidRPr="0062473F">
          <w:rPr>
            <w:sz w:val="24"/>
            <w:szCs w:val="24"/>
          </w:rPr>
          <w:t>запрещается</w:t>
        </w:r>
      </w:hyperlink>
      <w:r w:rsidR="002D0763" w:rsidRPr="0062473F">
        <w:rPr>
          <w:sz w:val="24"/>
          <w:szCs w:val="24"/>
        </w:rPr>
        <w:t xml:space="preserve"> </w:t>
      </w:r>
      <w:r w:rsidRPr="0062473F">
        <w:rPr>
          <w:sz w:val="24"/>
          <w:szCs w:val="24"/>
        </w:rPr>
        <w:t>деятельность, оказывающая негативное воздействие на природные комплексы особо охраняемых природных территорий. Границы охранных зон должны быть обозначены специальными информационными знаками. Земельные участки в границах охранных зон у собственников земельных участков, землепользователей, землевладельцев и арендаторов земельных участков не изымаются и используются ими с соблюдением установленного для этих земельных участков особого правового режима.</w:t>
      </w:r>
    </w:p>
    <w:p w:rsidR="00041AAB" w:rsidRPr="0062473F" w:rsidRDefault="00041AAB" w:rsidP="00BD715D">
      <w:pPr>
        <w:rPr>
          <w:sz w:val="24"/>
          <w:szCs w:val="24"/>
        </w:rPr>
      </w:pPr>
      <w:r w:rsidRPr="0062473F">
        <w:rPr>
          <w:sz w:val="24"/>
          <w:szCs w:val="24"/>
        </w:rPr>
        <w:t>11. В целях создания новых и расширения существующих земель особо охраняемых природных территорий органы государственной власти субъектов Российской Федерации вправе принимать решения о резервировании земель, которые предполагается объявить землями особо охраняемых природных территорий, с последующим изъятием таких земель и об ограничении на них хозяйственной деятельности.</w:t>
      </w:r>
    </w:p>
    <w:p w:rsidR="00041AAB" w:rsidRPr="0062473F" w:rsidRDefault="00041AAB" w:rsidP="00BD715D">
      <w:pPr>
        <w:rPr>
          <w:sz w:val="24"/>
          <w:szCs w:val="24"/>
        </w:rPr>
      </w:pPr>
      <w:r w:rsidRPr="0062473F">
        <w:rPr>
          <w:sz w:val="24"/>
          <w:szCs w:val="24"/>
        </w:rPr>
        <w:t>12. Земли и земельные участки государственных заповедников, национальных парков находятся в федеральной собственности и предоставляются федеральным государственным бюджетным учреждениям, осуществляющим управление государственными природными заповедниками и национальными парками, в порядке, установленном законодательством Российской Федерации. Земельные участки в границах государственных заповедников и национальных парков не подлежат приватизации. В отдельных случаях допускается наличие в границах национальных парков земельных участков иных пользователей, а также собственников, деятельность которых не оказывает негативное воздействие на земли национальных парков и не нарушает режим использования земель государственных заповедников и национальных парков.</w:t>
      </w:r>
    </w:p>
    <w:p w:rsidR="00041AAB" w:rsidRPr="0062473F" w:rsidRDefault="00041AAB" w:rsidP="00BD715D">
      <w:pPr>
        <w:rPr>
          <w:sz w:val="24"/>
          <w:szCs w:val="24"/>
        </w:rPr>
      </w:pPr>
      <w:r w:rsidRPr="0062473F">
        <w:rPr>
          <w:sz w:val="24"/>
          <w:szCs w:val="24"/>
        </w:rPr>
        <w:t>13. На землях особо охраняемых природных территорий федерального значения запрещаются:</w:t>
      </w:r>
    </w:p>
    <w:p w:rsidR="00041AAB" w:rsidRPr="0062473F" w:rsidRDefault="00041AAB" w:rsidP="00BD715D">
      <w:pPr>
        <w:rPr>
          <w:sz w:val="24"/>
          <w:szCs w:val="24"/>
        </w:rPr>
      </w:pPr>
      <w:r w:rsidRPr="0062473F">
        <w:rPr>
          <w:sz w:val="24"/>
          <w:szCs w:val="24"/>
        </w:rPr>
        <w:t>1) предоставление садоводческих и дачных участков;</w:t>
      </w:r>
    </w:p>
    <w:p w:rsidR="00041AAB" w:rsidRPr="0062473F" w:rsidRDefault="00041AAB" w:rsidP="00BD715D">
      <w:pPr>
        <w:rPr>
          <w:sz w:val="24"/>
          <w:szCs w:val="24"/>
        </w:rPr>
      </w:pPr>
      <w:r w:rsidRPr="0062473F">
        <w:rPr>
          <w:sz w:val="24"/>
          <w:szCs w:val="24"/>
        </w:rPr>
        <w:t>2) строительство автомобильных дорог, трубопроводов, линий электропередачи и других коммуникаций, а также строительство и эксплуатация промышленных, хозяйственных и жилых объектов, не связанных с разрешенной на особо охраняемых природных территориях деятельностью в соответствии с федеральными законами;</w:t>
      </w:r>
    </w:p>
    <w:p w:rsidR="00041AAB" w:rsidRPr="0062473F" w:rsidRDefault="00041AAB" w:rsidP="00BD715D">
      <w:pPr>
        <w:rPr>
          <w:sz w:val="24"/>
          <w:szCs w:val="24"/>
        </w:rPr>
      </w:pPr>
      <w:r w:rsidRPr="0062473F">
        <w:rPr>
          <w:sz w:val="24"/>
          <w:szCs w:val="24"/>
        </w:rPr>
        <w:t>3) движение и стоянка механических транспортных средств, не связанные с функционированием особо охраняемых природных территорий, прогон скота вне автомобильных дорог;</w:t>
      </w:r>
    </w:p>
    <w:p w:rsidR="00041AAB" w:rsidRPr="0062473F" w:rsidRDefault="00041AAB" w:rsidP="00BD715D">
      <w:pPr>
        <w:rPr>
          <w:sz w:val="24"/>
          <w:szCs w:val="24"/>
        </w:rPr>
      </w:pPr>
      <w:r w:rsidRPr="0062473F">
        <w:rPr>
          <w:sz w:val="24"/>
          <w:szCs w:val="24"/>
        </w:rPr>
        <w:t>4) иные виды деятельности, запрещенные федеральными</w:t>
      </w:r>
      <w:r w:rsidR="002D0763" w:rsidRPr="0062473F">
        <w:rPr>
          <w:sz w:val="24"/>
          <w:szCs w:val="24"/>
        </w:rPr>
        <w:t xml:space="preserve"> </w:t>
      </w:r>
      <w:r w:rsidRPr="0062473F">
        <w:rPr>
          <w:sz w:val="24"/>
          <w:szCs w:val="24"/>
        </w:rPr>
        <w:t>законами.</w:t>
      </w:r>
    </w:p>
    <w:p w:rsidR="00041AAB" w:rsidRPr="0062473F" w:rsidRDefault="00041AAB" w:rsidP="00BD715D">
      <w:pPr>
        <w:rPr>
          <w:sz w:val="24"/>
          <w:szCs w:val="24"/>
        </w:rPr>
      </w:pPr>
      <w:r w:rsidRPr="0062473F">
        <w:rPr>
          <w:sz w:val="24"/>
          <w:szCs w:val="24"/>
        </w:rPr>
        <w:t>8. Территории природных парков располагаются на землях, которые предоставлены государственным учреждениям субъектов Российской Федерации, осуществляющим управление природными парками, в постоянное (бессрочное) пользование; допускается размещение природных парков на землях иных пользователей, а также собственников.</w:t>
      </w:r>
    </w:p>
    <w:p w:rsidR="00041AAB" w:rsidRPr="0062473F" w:rsidRDefault="00041AAB" w:rsidP="00BD715D">
      <w:pPr>
        <w:rPr>
          <w:sz w:val="24"/>
          <w:szCs w:val="24"/>
        </w:rPr>
      </w:pPr>
      <w:r w:rsidRPr="0062473F">
        <w:rPr>
          <w:sz w:val="24"/>
          <w:szCs w:val="24"/>
        </w:rPr>
        <w:t xml:space="preserve">9. Объявление земель государственным природным заказником допускается как с </w:t>
      </w:r>
      <w:proofErr w:type="gramStart"/>
      <w:r w:rsidRPr="0062473F">
        <w:rPr>
          <w:sz w:val="24"/>
          <w:szCs w:val="24"/>
        </w:rPr>
        <w:t>изъятием</w:t>
      </w:r>
      <w:proofErr w:type="gramEnd"/>
      <w:r w:rsidRPr="0062473F">
        <w:rPr>
          <w:sz w:val="24"/>
          <w:szCs w:val="24"/>
        </w:rPr>
        <w:t xml:space="preserve"> так и без такого изъятия земельных участков у их собственников, землепользователей, землевладельцев.</w:t>
      </w:r>
    </w:p>
    <w:p w:rsidR="00041AAB" w:rsidRPr="0062473F" w:rsidRDefault="00041AAB" w:rsidP="00BD715D">
      <w:pPr>
        <w:rPr>
          <w:sz w:val="24"/>
          <w:szCs w:val="24"/>
        </w:rPr>
      </w:pPr>
      <w:r w:rsidRPr="0062473F">
        <w:rPr>
          <w:sz w:val="24"/>
          <w:szCs w:val="24"/>
        </w:rPr>
        <w:t>10. Земельные участки, занятые природными комплексами и объектами, объявленными в установленном порядке памятниками природы, могут быть изъяты у собственников этих участков, землепользователей, землевладельцев.</w:t>
      </w:r>
    </w:p>
    <w:p w:rsidR="00041AAB" w:rsidRPr="0062473F" w:rsidRDefault="00041AAB" w:rsidP="0062473F">
      <w:pPr>
        <w:pStyle w:val="40"/>
        <w:rPr>
          <w:rFonts w:eastAsia="Arial"/>
        </w:rPr>
      </w:pPr>
      <w:r w:rsidRPr="0062473F">
        <w:t>Ограничения по воздействию природных и техногенных факторов</w:t>
      </w:r>
    </w:p>
    <w:p w:rsidR="00041AAB" w:rsidRPr="0062473F" w:rsidRDefault="00041AAB" w:rsidP="00BD715D">
      <w:pPr>
        <w:rPr>
          <w:sz w:val="24"/>
          <w:szCs w:val="24"/>
        </w:rPr>
      </w:pPr>
      <w:r w:rsidRPr="0062473F">
        <w:rPr>
          <w:sz w:val="24"/>
          <w:szCs w:val="24"/>
        </w:rPr>
        <w:t>Территории, подверженные экзогенным геологическим процессам</w:t>
      </w:r>
    </w:p>
    <w:p w:rsidR="00041AAB" w:rsidRPr="0062473F" w:rsidRDefault="002D0763" w:rsidP="00BD715D">
      <w:pPr>
        <w:rPr>
          <w:sz w:val="24"/>
          <w:szCs w:val="24"/>
        </w:rPr>
      </w:pPr>
      <w:r w:rsidRPr="0062473F">
        <w:rPr>
          <w:sz w:val="24"/>
          <w:szCs w:val="24"/>
        </w:rPr>
        <w:t xml:space="preserve"> </w:t>
      </w:r>
      <w:r w:rsidR="00041AAB" w:rsidRPr="0062473F">
        <w:rPr>
          <w:sz w:val="24"/>
          <w:szCs w:val="24"/>
        </w:rPr>
        <w:t>В населенных пунктах, расположенных на территориях, подверженных оползневым и обвальным процессам, следует применять следующие мероприятия, направленные на предотвращение и стабилизацию этих процессов:</w:t>
      </w:r>
    </w:p>
    <w:p w:rsidR="00041AAB" w:rsidRPr="0062473F" w:rsidRDefault="00041AAB" w:rsidP="00BD715D">
      <w:pPr>
        <w:rPr>
          <w:sz w:val="24"/>
          <w:szCs w:val="24"/>
        </w:rPr>
      </w:pPr>
      <w:r w:rsidRPr="0062473F">
        <w:rPr>
          <w:sz w:val="24"/>
          <w:szCs w:val="24"/>
        </w:rPr>
        <w:t>• изменение рельефа склона в целях повышения его устойчивости;</w:t>
      </w:r>
    </w:p>
    <w:p w:rsidR="00041AAB" w:rsidRPr="0062473F" w:rsidRDefault="00041AAB" w:rsidP="00BD715D">
      <w:pPr>
        <w:rPr>
          <w:sz w:val="24"/>
          <w:szCs w:val="24"/>
        </w:rPr>
      </w:pPr>
      <w:r w:rsidRPr="0062473F">
        <w:rPr>
          <w:sz w:val="24"/>
          <w:szCs w:val="24"/>
        </w:rPr>
        <w:t>• регулирование стока поверхностных вод с помощью вертикальной планировки территории и устройства системы поверхностного водоотвода;</w:t>
      </w:r>
    </w:p>
    <w:p w:rsidR="00041AAB" w:rsidRPr="0062473F" w:rsidRDefault="00041AAB" w:rsidP="00BD715D">
      <w:pPr>
        <w:rPr>
          <w:sz w:val="24"/>
          <w:szCs w:val="24"/>
        </w:rPr>
      </w:pPr>
      <w:r w:rsidRPr="0062473F">
        <w:rPr>
          <w:sz w:val="24"/>
          <w:szCs w:val="24"/>
        </w:rPr>
        <w:t>• предотвращение инфильтрации воды в грунт и эрозионных процессов;</w:t>
      </w:r>
    </w:p>
    <w:p w:rsidR="00041AAB" w:rsidRPr="0062473F" w:rsidRDefault="00041AAB" w:rsidP="00BD715D">
      <w:pPr>
        <w:rPr>
          <w:sz w:val="24"/>
          <w:szCs w:val="24"/>
        </w:rPr>
      </w:pPr>
      <w:r w:rsidRPr="0062473F">
        <w:rPr>
          <w:sz w:val="24"/>
          <w:szCs w:val="24"/>
        </w:rPr>
        <w:t>• искусственное понижение уровня подземных вод;</w:t>
      </w:r>
    </w:p>
    <w:p w:rsidR="00041AAB" w:rsidRPr="0062473F" w:rsidRDefault="00041AAB" w:rsidP="00BD715D">
      <w:pPr>
        <w:rPr>
          <w:sz w:val="24"/>
          <w:szCs w:val="24"/>
        </w:rPr>
      </w:pPr>
      <w:r w:rsidRPr="0062473F">
        <w:rPr>
          <w:sz w:val="24"/>
          <w:szCs w:val="24"/>
        </w:rPr>
        <w:t>• агролесомелиорация;</w:t>
      </w:r>
    </w:p>
    <w:p w:rsidR="00041AAB" w:rsidRPr="0062473F" w:rsidRDefault="00041AAB" w:rsidP="00BD715D">
      <w:pPr>
        <w:rPr>
          <w:sz w:val="24"/>
          <w:szCs w:val="24"/>
        </w:rPr>
      </w:pPr>
      <w:r w:rsidRPr="0062473F">
        <w:rPr>
          <w:sz w:val="24"/>
          <w:szCs w:val="24"/>
        </w:rPr>
        <w:t>• закрепление грунтов (в том числе армированием);</w:t>
      </w:r>
    </w:p>
    <w:p w:rsidR="00041AAB" w:rsidRPr="0062473F" w:rsidRDefault="00041AAB" w:rsidP="00BD715D">
      <w:pPr>
        <w:rPr>
          <w:sz w:val="24"/>
          <w:szCs w:val="24"/>
        </w:rPr>
      </w:pPr>
      <w:r w:rsidRPr="0062473F">
        <w:rPr>
          <w:sz w:val="24"/>
          <w:szCs w:val="24"/>
        </w:rPr>
        <w:t>• удерживающих сооружений;</w:t>
      </w:r>
    </w:p>
    <w:p w:rsidR="00041AAB" w:rsidRPr="0062473F" w:rsidRDefault="00041AAB" w:rsidP="00BD715D">
      <w:pPr>
        <w:rPr>
          <w:sz w:val="24"/>
          <w:szCs w:val="24"/>
        </w:rPr>
      </w:pPr>
      <w:r w:rsidRPr="0062473F">
        <w:rPr>
          <w:sz w:val="24"/>
          <w:szCs w:val="24"/>
        </w:rPr>
        <w:t>• террасирование склонов;</w:t>
      </w:r>
    </w:p>
    <w:p w:rsidR="00041AAB" w:rsidRPr="0062473F" w:rsidRDefault="00041AAB" w:rsidP="00BD715D">
      <w:pPr>
        <w:rPr>
          <w:sz w:val="24"/>
          <w:szCs w:val="24"/>
        </w:rPr>
      </w:pPr>
      <w:r w:rsidRPr="0062473F">
        <w:rPr>
          <w:sz w:val="24"/>
          <w:szCs w:val="24"/>
        </w:rPr>
        <w:t>• прочие мероприятия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т.д.).</w:t>
      </w:r>
    </w:p>
    <w:p w:rsidR="00041AAB" w:rsidRPr="0062473F" w:rsidRDefault="002D0763" w:rsidP="00BD715D">
      <w:pPr>
        <w:rPr>
          <w:sz w:val="24"/>
          <w:szCs w:val="24"/>
        </w:rPr>
      </w:pPr>
      <w:r w:rsidRPr="0062473F">
        <w:rPr>
          <w:sz w:val="24"/>
          <w:szCs w:val="24"/>
        </w:rPr>
        <w:t xml:space="preserve"> </w:t>
      </w:r>
    </w:p>
    <w:p w:rsidR="00041AAB" w:rsidRPr="0062473F" w:rsidRDefault="00041AAB" w:rsidP="00800445">
      <w:pPr>
        <w:pStyle w:val="ab"/>
        <w:ind w:left="0"/>
        <w:rPr>
          <w:sz w:val="24"/>
          <w:szCs w:val="24"/>
        </w:rPr>
      </w:pPr>
      <w:r w:rsidRPr="0062473F">
        <w:rPr>
          <w:i/>
          <w:sz w:val="24"/>
          <w:szCs w:val="24"/>
          <w:u w:val="single"/>
        </w:rPr>
        <w:t>Карстовые проявления</w:t>
      </w:r>
    </w:p>
    <w:p w:rsidR="00041AAB" w:rsidRPr="0062473F" w:rsidRDefault="002D0763" w:rsidP="00BD715D">
      <w:pPr>
        <w:rPr>
          <w:sz w:val="24"/>
          <w:szCs w:val="24"/>
        </w:rPr>
      </w:pPr>
      <w:r w:rsidRPr="0062473F">
        <w:rPr>
          <w:sz w:val="24"/>
          <w:szCs w:val="24"/>
        </w:rPr>
        <w:t xml:space="preserve"> </w:t>
      </w:r>
      <w:r w:rsidR="00041AAB" w:rsidRPr="0062473F">
        <w:rPr>
          <w:sz w:val="24"/>
          <w:szCs w:val="24"/>
        </w:rPr>
        <w:t>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 и (или) в глубине грунтового массива (разуплотнения грунтов, полости, пещеры и др.).</w:t>
      </w:r>
    </w:p>
    <w:p w:rsidR="00041AAB" w:rsidRPr="0062473F" w:rsidRDefault="00041AAB" w:rsidP="00BD715D">
      <w:pPr>
        <w:rPr>
          <w:sz w:val="24"/>
          <w:szCs w:val="24"/>
        </w:rPr>
      </w:pPr>
      <w:r w:rsidRPr="0062473F">
        <w:rPr>
          <w:sz w:val="24"/>
          <w:szCs w:val="24"/>
        </w:rPr>
        <w:t>В состав планировочных мероприятий входят:</w:t>
      </w:r>
    </w:p>
    <w:p w:rsidR="00041AAB" w:rsidRPr="0062473F" w:rsidRDefault="00041AAB" w:rsidP="00BD715D">
      <w:pPr>
        <w:rPr>
          <w:sz w:val="24"/>
          <w:szCs w:val="24"/>
        </w:rPr>
      </w:pPr>
      <w:r w:rsidRPr="0062473F">
        <w:rPr>
          <w:sz w:val="24"/>
          <w:szCs w:val="24"/>
        </w:rPr>
        <w:t>• 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rsidR="00041AAB" w:rsidRPr="0062473F" w:rsidRDefault="00041AAB" w:rsidP="00BD715D">
      <w:pPr>
        <w:rPr>
          <w:sz w:val="24"/>
          <w:szCs w:val="24"/>
        </w:rPr>
      </w:pPr>
      <w:r w:rsidRPr="0062473F">
        <w:rPr>
          <w:sz w:val="24"/>
          <w:szCs w:val="24"/>
        </w:rPr>
        <w:t>• разработка инженерной защиты территорий от техногенного влияния строительства на развитие карста;</w:t>
      </w:r>
    </w:p>
    <w:p w:rsidR="00041AAB" w:rsidRPr="0062473F" w:rsidRDefault="00041AAB" w:rsidP="00BD715D">
      <w:pPr>
        <w:rPr>
          <w:sz w:val="24"/>
          <w:szCs w:val="24"/>
        </w:rPr>
      </w:pPr>
      <w:r w:rsidRPr="0062473F">
        <w:rPr>
          <w:sz w:val="24"/>
          <w:szCs w:val="24"/>
        </w:rPr>
        <w:t>• расположение зданий и сооружений на менее опасных участках за пределами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rsidR="00041AAB" w:rsidRPr="0062473F" w:rsidRDefault="00041AAB" w:rsidP="00BD715D">
      <w:pPr>
        <w:rPr>
          <w:sz w:val="24"/>
          <w:szCs w:val="24"/>
        </w:rPr>
      </w:pPr>
      <w:r w:rsidRPr="0062473F">
        <w:rPr>
          <w:sz w:val="24"/>
          <w:szCs w:val="24"/>
        </w:rPr>
        <w:t>К водозащитным мероприятиям относятся:</w:t>
      </w:r>
    </w:p>
    <w:p w:rsidR="00041AAB" w:rsidRPr="0062473F" w:rsidRDefault="00041AAB" w:rsidP="00BD715D">
      <w:pPr>
        <w:rPr>
          <w:sz w:val="24"/>
          <w:szCs w:val="24"/>
        </w:rPr>
      </w:pPr>
      <w:r w:rsidRPr="0062473F">
        <w:rPr>
          <w:sz w:val="24"/>
          <w:szCs w:val="24"/>
        </w:rPr>
        <w:t>• тщательная вертикальная планировка земной поверхности и устройство на</w:t>
      </w:r>
      <w:r w:rsidRPr="0062473F">
        <w:rPr>
          <w:sz w:val="24"/>
          <w:szCs w:val="24"/>
        </w:rPr>
        <w:softHyphen/>
        <w:t>дежной дождевой канализации с отводом вод за пределы застраиваемых участков;</w:t>
      </w:r>
    </w:p>
    <w:p w:rsidR="00041AAB" w:rsidRPr="0062473F" w:rsidRDefault="00041AAB" w:rsidP="00BD715D">
      <w:pPr>
        <w:rPr>
          <w:sz w:val="24"/>
          <w:szCs w:val="24"/>
        </w:rPr>
      </w:pPr>
      <w:r w:rsidRPr="0062473F">
        <w:rPr>
          <w:sz w:val="24"/>
          <w:szCs w:val="24"/>
        </w:rPr>
        <w:t>• мероприятия по борьбе с утечками промышленных и хозяйственно-бытовых вод, в особенности агрессивных;</w:t>
      </w:r>
    </w:p>
    <w:p w:rsidR="00041AAB" w:rsidRPr="0062473F" w:rsidRDefault="00041AAB" w:rsidP="00BD715D">
      <w:pPr>
        <w:rPr>
          <w:sz w:val="24"/>
          <w:szCs w:val="24"/>
        </w:rPr>
      </w:pPr>
      <w:r w:rsidRPr="0062473F">
        <w:rPr>
          <w:sz w:val="24"/>
          <w:szCs w:val="24"/>
        </w:rPr>
        <w:t>• 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котлованов.</w:t>
      </w:r>
    </w:p>
    <w:p w:rsidR="00041AAB" w:rsidRPr="0062473F" w:rsidRDefault="00041AAB" w:rsidP="00BD715D">
      <w:pPr>
        <w:rPr>
          <w:sz w:val="24"/>
          <w:szCs w:val="24"/>
        </w:rPr>
      </w:pPr>
    </w:p>
    <w:p w:rsidR="00041AAB" w:rsidRPr="0062473F" w:rsidRDefault="00041AAB" w:rsidP="00800445">
      <w:pPr>
        <w:pStyle w:val="ab"/>
        <w:ind w:left="0"/>
        <w:rPr>
          <w:i/>
          <w:sz w:val="24"/>
          <w:szCs w:val="24"/>
          <w:u w:val="single"/>
        </w:rPr>
      </w:pPr>
      <w:r w:rsidRPr="0062473F">
        <w:rPr>
          <w:i/>
          <w:sz w:val="24"/>
          <w:szCs w:val="24"/>
          <w:u w:val="single"/>
        </w:rPr>
        <w:t>Зоны затопления, подтопления.</w:t>
      </w:r>
    </w:p>
    <w:p w:rsidR="00041AAB" w:rsidRPr="0062473F" w:rsidRDefault="00041AAB" w:rsidP="00BD715D">
      <w:pPr>
        <w:rPr>
          <w:sz w:val="24"/>
          <w:szCs w:val="24"/>
        </w:rPr>
      </w:pPr>
      <w:r w:rsidRPr="0062473F">
        <w:rPr>
          <w:sz w:val="24"/>
          <w:szCs w:val="24"/>
        </w:rPr>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62473F" w:rsidRDefault="00041AAB" w:rsidP="00BD715D">
      <w:pPr>
        <w:rPr>
          <w:sz w:val="24"/>
          <w:szCs w:val="24"/>
        </w:rPr>
      </w:pPr>
      <w:r w:rsidRPr="0062473F">
        <w:rPr>
          <w:sz w:val="24"/>
          <w:szCs w:val="24"/>
        </w:rPr>
        <w:t>- СП 42.13330.2011 "Градостроительство. Планировка и застройка городских и сельских поселений" (актуализированная редакция СП 42.13330.2016*);</w:t>
      </w:r>
    </w:p>
    <w:p w:rsidR="00041AAB" w:rsidRPr="0062473F" w:rsidRDefault="00041AAB" w:rsidP="00BD715D">
      <w:pPr>
        <w:rPr>
          <w:sz w:val="24"/>
          <w:szCs w:val="24"/>
        </w:rPr>
      </w:pPr>
      <w:r w:rsidRPr="0062473F">
        <w:rPr>
          <w:sz w:val="24"/>
          <w:szCs w:val="24"/>
        </w:rPr>
        <w:t>- СНиП 2.06.15-85 "Инженерная защита территории от затопления и подтопления".</w:t>
      </w:r>
    </w:p>
    <w:p w:rsidR="00041AAB" w:rsidRPr="0062473F" w:rsidRDefault="00041AAB" w:rsidP="00BD715D">
      <w:pPr>
        <w:rPr>
          <w:sz w:val="24"/>
          <w:szCs w:val="24"/>
        </w:rPr>
      </w:pPr>
      <w:r w:rsidRPr="0062473F">
        <w:rPr>
          <w:sz w:val="24"/>
          <w:szCs w:val="24"/>
        </w:rPr>
        <w:t>2. В границах зоны затопления запрещается размещение новых поселений,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В качестве мероприятий по защите территорий от затоплений и подтоплений необходимы специальные мероприятия инженерной подготовки:</w:t>
      </w:r>
    </w:p>
    <w:p w:rsidR="00041AAB" w:rsidRPr="0062473F" w:rsidRDefault="00041AAB" w:rsidP="00BD715D">
      <w:pPr>
        <w:rPr>
          <w:sz w:val="24"/>
          <w:szCs w:val="24"/>
        </w:rPr>
      </w:pPr>
      <w:r w:rsidRPr="0062473F">
        <w:rPr>
          <w:sz w:val="24"/>
          <w:szCs w:val="24"/>
        </w:rPr>
        <w:t xml:space="preserve"> - искусственное повышение поверхности территорий;</w:t>
      </w:r>
    </w:p>
    <w:p w:rsidR="00041AAB" w:rsidRPr="0062473F" w:rsidRDefault="00041AAB" w:rsidP="00BD715D">
      <w:pPr>
        <w:rPr>
          <w:sz w:val="24"/>
          <w:szCs w:val="24"/>
        </w:rPr>
      </w:pPr>
      <w:r w:rsidRPr="0062473F">
        <w:rPr>
          <w:sz w:val="24"/>
          <w:szCs w:val="24"/>
        </w:rPr>
        <w:t xml:space="preserve"> - устройство дамб обвалования;</w:t>
      </w:r>
    </w:p>
    <w:p w:rsidR="00041AAB" w:rsidRPr="0062473F" w:rsidRDefault="00041AAB" w:rsidP="00BD715D">
      <w:pPr>
        <w:rPr>
          <w:sz w:val="24"/>
          <w:szCs w:val="24"/>
        </w:rPr>
      </w:pPr>
      <w:r w:rsidRPr="0062473F">
        <w:rPr>
          <w:sz w:val="24"/>
          <w:szCs w:val="24"/>
        </w:rPr>
        <w:t xml:space="preserve"> - строительство набережных и берегозащитных сооружений;</w:t>
      </w:r>
    </w:p>
    <w:p w:rsidR="00041AAB" w:rsidRPr="0062473F" w:rsidRDefault="00041AAB" w:rsidP="00BD715D">
      <w:pPr>
        <w:rPr>
          <w:sz w:val="24"/>
          <w:szCs w:val="24"/>
        </w:rPr>
      </w:pPr>
      <w:r w:rsidRPr="0062473F">
        <w:rPr>
          <w:sz w:val="24"/>
          <w:szCs w:val="24"/>
        </w:rPr>
        <w:t xml:space="preserve"> - регулирование стока и отвода поверхностных и подземных вод;</w:t>
      </w:r>
    </w:p>
    <w:p w:rsidR="00041AAB" w:rsidRPr="0062473F" w:rsidRDefault="00041AAB" w:rsidP="00BD715D">
      <w:pPr>
        <w:rPr>
          <w:sz w:val="24"/>
          <w:szCs w:val="24"/>
        </w:rPr>
      </w:pPr>
      <w:r w:rsidRPr="0062473F">
        <w:rPr>
          <w:sz w:val="24"/>
          <w:szCs w:val="24"/>
        </w:rPr>
        <w:t xml:space="preserve"> - устройство дренажных систем и отдельных дренажей;</w:t>
      </w:r>
    </w:p>
    <w:p w:rsidR="00041AAB" w:rsidRPr="0062473F" w:rsidRDefault="00041AAB" w:rsidP="00BD715D">
      <w:pPr>
        <w:rPr>
          <w:sz w:val="24"/>
          <w:szCs w:val="24"/>
        </w:rPr>
      </w:pPr>
      <w:r w:rsidRPr="0062473F">
        <w:rPr>
          <w:sz w:val="24"/>
          <w:szCs w:val="24"/>
        </w:rPr>
        <w:t xml:space="preserve"> - регулирование русел и стока рек;</w:t>
      </w:r>
    </w:p>
    <w:p w:rsidR="00041AAB" w:rsidRPr="0062473F" w:rsidRDefault="00041AAB" w:rsidP="00BD715D">
      <w:pPr>
        <w:rPr>
          <w:sz w:val="24"/>
          <w:szCs w:val="24"/>
        </w:rPr>
      </w:pPr>
      <w:r w:rsidRPr="0062473F">
        <w:rPr>
          <w:sz w:val="24"/>
          <w:szCs w:val="24"/>
        </w:rPr>
        <w:t xml:space="preserve"> - обследование паводкоопасных территорий.</w:t>
      </w:r>
    </w:p>
    <w:p w:rsidR="007F5C2E" w:rsidRPr="003B198F" w:rsidRDefault="007F5C2E" w:rsidP="00BD715D"/>
    <w:p w:rsidR="00787A3D" w:rsidRPr="003B198F" w:rsidRDefault="00787A3D" w:rsidP="00BD715D">
      <w:bookmarkStart w:id="180" w:name="_Toc491855546"/>
      <w:bookmarkStart w:id="181" w:name="_Toc492973672"/>
    </w:p>
    <w:p w:rsidR="003457BB" w:rsidRDefault="003457BB" w:rsidP="00BD715D">
      <w:pPr>
        <w:sectPr w:rsidR="003457BB" w:rsidSect="00786132">
          <w:pgSz w:w="11905" w:h="16837" w:code="9"/>
          <w:pgMar w:top="851" w:right="851" w:bottom="1134" w:left="1701" w:header="567" w:footer="454" w:gutter="0"/>
          <w:cols w:space="720"/>
          <w:docGrid w:linePitch="360"/>
        </w:sectPr>
      </w:pPr>
    </w:p>
    <w:p w:rsidR="00F75FC3" w:rsidRPr="0062473F" w:rsidRDefault="006436F6" w:rsidP="0062473F">
      <w:pPr>
        <w:pStyle w:val="1"/>
      </w:pPr>
      <w:bookmarkStart w:id="182" w:name="_Toc529951979"/>
      <w:bookmarkStart w:id="183" w:name="_Toc4763317"/>
      <w:bookmarkStart w:id="184" w:name="_Toc24032146"/>
      <w:bookmarkStart w:id="185" w:name="_Toc79071022"/>
      <w:r w:rsidRPr="0062473F">
        <w:t>Г</w:t>
      </w:r>
      <w:r w:rsidR="00980FF7" w:rsidRPr="0062473F">
        <w:t>рафическая часть</w:t>
      </w:r>
      <w:bookmarkEnd w:id="180"/>
      <w:bookmarkEnd w:id="181"/>
      <w:bookmarkEnd w:id="182"/>
      <w:bookmarkEnd w:id="183"/>
      <w:bookmarkEnd w:id="184"/>
      <w:bookmarkEnd w:id="185"/>
    </w:p>
    <w:sectPr w:rsidR="00F75FC3" w:rsidRPr="0062473F" w:rsidSect="00CF0BA1">
      <w:pgSz w:w="11905" w:h="16837" w:code="9"/>
      <w:pgMar w:top="397" w:right="851" w:bottom="295" w:left="1134" w:header="567"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0120" w:rsidRDefault="00890120" w:rsidP="00BD715D">
      <w:r>
        <w:separator/>
      </w:r>
    </w:p>
  </w:endnote>
  <w:endnote w:type="continuationSeparator" w:id="0">
    <w:p w:rsidR="00890120" w:rsidRDefault="00890120" w:rsidP="00BD71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A00002EF" w:usb1="400000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imes New Roman Полужирный">
    <w:panose1 w:val="00000000000000000000"/>
    <w:charset w:val="00"/>
    <w:family w:val="roman"/>
    <w:notTrueType/>
    <w:pitch w:val="default"/>
  </w:font>
  <w:font w:name="TimesET">
    <w:panose1 w:val="00000000000000000000"/>
    <w:charset w:val="00"/>
    <w:family w:val="auto"/>
    <w:notTrueType/>
    <w:pitch w:val="default"/>
    <w:sig w:usb0="00000003" w:usb1="00000000" w:usb2="00000000" w:usb3="00000000" w:csb0="00000001" w:csb1="00000000"/>
  </w:font>
  <w:font w:name="Peterburg">
    <w:altName w:val="Times New Roman"/>
    <w:charset w:val="00"/>
    <w:family w:val="auto"/>
    <w:pitch w:val="variable"/>
    <w:sig w:usb0="00000287" w:usb1="00000000" w:usb2="00000000" w:usb3="00000000" w:csb0="0000001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Artsans">
    <w:panose1 w:val="00000000000000000000"/>
    <w:charset w:val="00"/>
    <w:family w:val="auto"/>
    <w:notTrueType/>
    <w:pitch w:val="default"/>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Impact">
    <w:panose1 w:val="020B080603090205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9735924"/>
      <w:docPartObj>
        <w:docPartGallery w:val="Page Numbers (Bottom of Page)"/>
        <w:docPartUnique/>
      </w:docPartObj>
    </w:sdtPr>
    <w:sdtContent>
      <w:p w:rsidR="00890120" w:rsidRDefault="00890120">
        <w:pPr>
          <w:pStyle w:val="ae"/>
          <w:jc w:val="right"/>
        </w:pPr>
        <w:r>
          <w:rPr>
            <w:noProof/>
          </w:rPr>
          <w:fldChar w:fldCharType="begin"/>
        </w:r>
        <w:r>
          <w:rPr>
            <w:noProof/>
          </w:rPr>
          <w:instrText>PAGE   \* MERGEFORMAT</w:instrText>
        </w:r>
        <w:r>
          <w:rPr>
            <w:noProof/>
          </w:rPr>
          <w:fldChar w:fldCharType="separate"/>
        </w:r>
        <w:r>
          <w:rPr>
            <w:noProof/>
          </w:rPr>
          <w:t>3</w:t>
        </w:r>
        <w:r>
          <w:rPr>
            <w:noProof/>
          </w:rPr>
          <w:fldChar w:fldCharType="end"/>
        </w:r>
      </w:p>
    </w:sdtContent>
  </w:sdt>
  <w:p w:rsidR="00890120" w:rsidRDefault="00890120">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9408451"/>
      <w:docPartObj>
        <w:docPartGallery w:val="Page Numbers (Bottom of Page)"/>
        <w:docPartUnique/>
      </w:docPartObj>
    </w:sdtPr>
    <w:sdtContent>
      <w:p w:rsidR="00890120" w:rsidRDefault="00890120">
        <w:pPr>
          <w:pStyle w:val="ae"/>
          <w:jc w:val="right"/>
        </w:pPr>
        <w:r>
          <w:t>2</w:t>
        </w:r>
      </w:p>
    </w:sdtContent>
  </w:sdt>
  <w:p w:rsidR="00890120" w:rsidRDefault="00890120">
    <w:pPr>
      <w:pStyle w:val="a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2166121"/>
      <w:docPartObj>
        <w:docPartGallery w:val="Page Numbers (Bottom of Page)"/>
        <w:docPartUnique/>
      </w:docPartObj>
    </w:sdtPr>
    <w:sdtContent>
      <w:p w:rsidR="00890120" w:rsidRDefault="00890120">
        <w:pPr>
          <w:pStyle w:val="ae"/>
          <w:jc w:val="right"/>
        </w:pPr>
        <w:r>
          <w:rPr>
            <w:noProof/>
          </w:rPr>
          <w:fldChar w:fldCharType="begin"/>
        </w:r>
        <w:r>
          <w:rPr>
            <w:noProof/>
          </w:rPr>
          <w:instrText>PAGE   \* MERGEFORMAT</w:instrText>
        </w:r>
        <w:r>
          <w:rPr>
            <w:noProof/>
          </w:rPr>
          <w:fldChar w:fldCharType="separate"/>
        </w:r>
        <w:r>
          <w:rPr>
            <w:noProof/>
          </w:rPr>
          <w:t>5</w:t>
        </w:r>
        <w:r>
          <w:rPr>
            <w:noProof/>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65203456"/>
      <w:docPartObj>
        <w:docPartGallery w:val="Page Numbers (Bottom of Page)"/>
        <w:docPartUnique/>
      </w:docPartObj>
    </w:sdtPr>
    <w:sdtContent>
      <w:p w:rsidR="00890120" w:rsidRDefault="00890120" w:rsidP="00BD715D">
        <w:pPr>
          <w:pStyle w:val="ae"/>
        </w:pPr>
        <w:r>
          <w:t>2</w:t>
        </w:r>
      </w:p>
    </w:sdtContent>
  </w:sdt>
  <w:p w:rsidR="00890120" w:rsidRDefault="00890120" w:rsidP="00BD715D">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0120" w:rsidRDefault="00890120" w:rsidP="00BD715D">
      <w:r>
        <w:separator/>
      </w:r>
    </w:p>
  </w:footnote>
  <w:footnote w:type="continuationSeparator" w:id="0">
    <w:p w:rsidR="00890120" w:rsidRDefault="00890120" w:rsidP="00BD71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0120" w:rsidRDefault="00890120" w:rsidP="00BD715D">
    <w:pPr>
      <w:pStyle w:val="ad"/>
    </w:pPr>
    <w:r>
      <w:rPr>
        <w:noProof/>
        <w:lang w:eastAsia="ru-RU"/>
      </w:rPr>
      <w:pict>
        <v:rect id="Rectangle 3" o:spid="_x0000_s2050" style="position:absolute;left:0;text-align:left;margin-left:-5.1pt;margin-top:-13.4pt;width:524.4pt;height:807.85pt;z-index:-251659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" filled="f"/>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0120" w:rsidRDefault="00890120" w:rsidP="00BD715D">
    <w:pPr>
      <w:pStyle w:val="ad"/>
    </w:pPr>
    <w:r>
      <w:rPr>
        <w:noProof/>
        <w:lang w:eastAsia="ru-RU"/>
      </w:rPr>
      <w:pict>
        <v:rect id="Rectangle 2" o:spid="_x0000_s2049" style="position:absolute;left:0;text-align:left;margin-left:-3.3pt;margin-top:-12.15pt;width:524.4pt;height:80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" filled="f" fillcolor="#4bacc6" strokecolor="#17365d" strokeweight="3.5pt">
          <v:stroke linestyle="thickThin"/>
          <v:shadow color="#205867" opacity=".5" offset="1pt"/>
        </v:rect>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0120" w:rsidRDefault="00890120">
    <w:pPr>
      <w:pStyle w:val="a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0120" w:rsidRDefault="00890120">
    <w:pPr>
      <w:pStyle w:val="ad"/>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0120" w:rsidRDefault="00890120" w:rsidP="00BD715D">
    <w:pPr>
      <w:pStyle w:val="ad"/>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0120" w:rsidRDefault="00890120" w:rsidP="00BD715D">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1310963E"/>
    <w:lvl w:ilvl="0">
      <w:start w:val="1"/>
      <w:numFmt w:val="bullet"/>
      <w:pStyle w:val="4"/>
      <w:lvlText w:val=""/>
      <w:lvlJc w:val="left"/>
      <w:pPr>
        <w:tabs>
          <w:tab w:val="num" w:pos="1122"/>
        </w:tabs>
        <w:ind w:left="1122" w:hanging="360"/>
      </w:pPr>
      <w:rPr>
        <w:rFonts w:ascii="Symbol" w:hAnsi="Symbol" w:hint="default"/>
      </w:rPr>
    </w:lvl>
  </w:abstractNum>
  <w:abstractNum w:abstractNumId="1" w15:restartNumberingAfterBreak="0">
    <w:nsid w:val="FFFFFF89"/>
    <w:multiLevelType w:val="singleLevel"/>
    <w:tmpl w:val="B9A695D4"/>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0000002"/>
    <w:multiLevelType w:val="singleLevel"/>
    <w:tmpl w:val="00000002"/>
    <w:name w:val="WW8Num2"/>
    <w:lvl w:ilvl="0">
      <w:start w:val="1"/>
      <w:numFmt w:val="decimal"/>
      <w:lvlText w:val="%1."/>
      <w:lvlJc w:val="left"/>
      <w:pPr>
        <w:tabs>
          <w:tab w:val="num" w:pos="0"/>
        </w:tabs>
        <w:ind w:left="585" w:hanging="360"/>
      </w:pPr>
      <w:rPr>
        <w:rFonts w:ascii="Courier New" w:hAnsi="Courier New"/>
      </w:rPr>
    </w:lvl>
  </w:abstractNum>
  <w:abstractNum w:abstractNumId="3" w15:restartNumberingAfterBreak="0">
    <w:nsid w:val="00000003"/>
    <w:multiLevelType w:val="multilevel"/>
    <w:tmpl w:val="00000003"/>
    <w:name w:val="WW8Num4"/>
    <w:lvl w:ilvl="0">
      <w:start w:val="1"/>
      <w:numFmt w:val="decimal"/>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12"/>
    <w:multiLevelType w:val="singleLevel"/>
    <w:tmpl w:val="00000012"/>
    <w:name w:val="WW8Num18"/>
    <w:lvl w:ilvl="0">
      <w:start w:val="1"/>
      <w:numFmt w:val="bullet"/>
      <w:lvlText w:val="—"/>
      <w:lvlJc w:val="left"/>
      <w:pPr>
        <w:tabs>
          <w:tab w:val="num" w:pos="688"/>
        </w:tabs>
        <w:ind w:left="688" w:hanging="480"/>
      </w:pPr>
      <w:rPr>
        <w:rFonts w:ascii="Times New Roman" w:hAnsi="Times New Roman" w:cs="Times New Roman"/>
      </w:rPr>
    </w:lvl>
  </w:abstractNum>
  <w:abstractNum w:abstractNumId="5" w15:restartNumberingAfterBreak="0">
    <w:nsid w:val="00000045"/>
    <w:multiLevelType w:val="singleLevel"/>
    <w:tmpl w:val="00000045"/>
    <w:name w:val="WW8Num69"/>
    <w:lvl w:ilvl="0">
      <w:start w:val="1"/>
      <w:numFmt w:val="bullet"/>
      <w:lvlText w:val="—"/>
      <w:lvlJc w:val="left"/>
      <w:pPr>
        <w:tabs>
          <w:tab w:val="num" w:pos="915"/>
        </w:tabs>
        <w:ind w:left="915" w:hanging="480"/>
      </w:pPr>
      <w:rPr>
        <w:rFonts w:ascii="Times New Roman" w:hAnsi="Times New Roman" w:cs="Times New Roman"/>
      </w:rPr>
    </w:lvl>
  </w:abstractNum>
  <w:abstractNum w:abstractNumId="6" w15:restartNumberingAfterBreak="0">
    <w:nsid w:val="00000050"/>
    <w:multiLevelType w:val="singleLevel"/>
    <w:tmpl w:val="00000050"/>
    <w:name w:val="WW8Num80"/>
    <w:lvl w:ilvl="0">
      <w:start w:val="1"/>
      <w:numFmt w:val="bullet"/>
      <w:lvlText w:val=""/>
      <w:lvlJc w:val="left"/>
      <w:pPr>
        <w:tabs>
          <w:tab w:val="num" w:pos="1211"/>
        </w:tabs>
        <w:ind w:left="1211" w:hanging="360"/>
      </w:pPr>
      <w:rPr>
        <w:rFonts w:ascii="Symbol" w:hAnsi="Symbol"/>
      </w:rPr>
    </w:lvl>
  </w:abstractNum>
  <w:abstractNum w:abstractNumId="7" w15:restartNumberingAfterBreak="0">
    <w:nsid w:val="0000005D"/>
    <w:multiLevelType w:val="singleLevel"/>
    <w:tmpl w:val="0000005D"/>
    <w:name w:val="WW8Num93"/>
    <w:lvl w:ilvl="0">
      <w:start w:val="1"/>
      <w:numFmt w:val="bullet"/>
      <w:lvlText w:val="—"/>
      <w:lvlJc w:val="left"/>
      <w:pPr>
        <w:tabs>
          <w:tab w:val="num" w:pos="620"/>
        </w:tabs>
        <w:ind w:left="620" w:hanging="480"/>
      </w:pPr>
      <w:rPr>
        <w:rFonts w:ascii="Times New Roman" w:hAnsi="Times New Roman" w:cs="Times New Roman"/>
      </w:rPr>
    </w:lvl>
  </w:abstractNum>
  <w:abstractNum w:abstractNumId="8" w15:restartNumberingAfterBreak="0">
    <w:nsid w:val="009A4F5F"/>
    <w:multiLevelType w:val="hybridMultilevel"/>
    <w:tmpl w:val="E44E2BD2"/>
    <w:lvl w:ilvl="0" w:tplc="F796FE0A">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01594F7E"/>
    <w:multiLevelType w:val="hybridMultilevel"/>
    <w:tmpl w:val="CA2ECC1C"/>
    <w:lvl w:ilvl="0" w:tplc="816EE274">
      <w:start w:val="1"/>
      <w:numFmt w:val="decimal"/>
      <w:lvlText w:val="%1."/>
      <w:lvlJc w:val="left"/>
      <w:pPr>
        <w:ind w:left="50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01BE78BE"/>
    <w:multiLevelType w:val="hybridMultilevel"/>
    <w:tmpl w:val="8278C7A2"/>
    <w:lvl w:ilvl="0" w:tplc="4080BBF0">
      <w:start w:val="1"/>
      <w:numFmt w:val="decimal"/>
      <w:lvlText w:val="%1."/>
      <w:lvlJc w:val="left"/>
      <w:pPr>
        <w:ind w:left="720" w:hanging="360"/>
      </w:pPr>
      <w:rPr>
        <w:rFonts w:cs="Times New Roman" w:hint="default"/>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047122C6"/>
    <w:multiLevelType w:val="hybridMultilevel"/>
    <w:tmpl w:val="8362D54C"/>
    <w:lvl w:ilvl="0" w:tplc="4D865DB6">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0554161E"/>
    <w:multiLevelType w:val="hybridMultilevel"/>
    <w:tmpl w:val="5F40A222"/>
    <w:lvl w:ilvl="0" w:tplc="50AAE1DE">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056C1F04"/>
    <w:multiLevelType w:val="hybridMultilevel"/>
    <w:tmpl w:val="C220C5FE"/>
    <w:lvl w:ilvl="0" w:tplc="33883004">
      <w:start w:val="1"/>
      <w:numFmt w:val="decimal"/>
      <w:pStyle w:val="BodyText22"/>
      <w:lvlText w:val="%1."/>
      <w:lvlJc w:val="left"/>
      <w:pPr>
        <w:ind w:left="15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57B67B0"/>
    <w:multiLevelType w:val="hybridMultilevel"/>
    <w:tmpl w:val="B09A8A12"/>
    <w:lvl w:ilvl="0" w:tplc="04190019">
      <w:start w:val="1"/>
      <w:numFmt w:val="decimal"/>
      <w:lvlText w:val="%1)"/>
      <w:lvlJc w:val="left"/>
      <w:pPr>
        <w:tabs>
          <w:tab w:val="num" w:pos="1440"/>
        </w:tabs>
        <w:ind w:left="1440" w:hanging="360"/>
      </w:pPr>
      <w:rPr>
        <w:rFonts w:cs="Times New Roman"/>
      </w:rPr>
    </w:lvl>
    <w:lvl w:ilvl="1" w:tplc="0419000F">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15:restartNumberingAfterBreak="0">
    <w:nsid w:val="05B228A9"/>
    <w:multiLevelType w:val="hybridMultilevel"/>
    <w:tmpl w:val="169CDAB0"/>
    <w:lvl w:ilvl="0" w:tplc="B1F8F87A">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06477B5B"/>
    <w:multiLevelType w:val="hybridMultilevel"/>
    <w:tmpl w:val="3CCE3336"/>
    <w:lvl w:ilvl="0" w:tplc="ED86EC8A">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06D1225B"/>
    <w:multiLevelType w:val="hybridMultilevel"/>
    <w:tmpl w:val="82F4680A"/>
    <w:lvl w:ilvl="0" w:tplc="77348AD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06E706F5"/>
    <w:multiLevelType w:val="hybridMultilevel"/>
    <w:tmpl w:val="213C4D94"/>
    <w:lvl w:ilvl="0" w:tplc="AF34EAD0">
      <w:start w:val="1"/>
      <w:numFmt w:val="decimal"/>
      <w:lvlText w:val="%1."/>
      <w:lvlJc w:val="left"/>
      <w:pPr>
        <w:ind w:left="502"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07F74D20"/>
    <w:multiLevelType w:val="hybridMultilevel"/>
    <w:tmpl w:val="270C5EE6"/>
    <w:lvl w:ilvl="0" w:tplc="F27C0166">
      <w:start w:val="1"/>
      <w:numFmt w:val="decimal"/>
      <w:lvlText w:val="%1."/>
      <w:lvlJc w:val="left"/>
      <w:pPr>
        <w:ind w:left="72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0A4A6116"/>
    <w:multiLevelType w:val="hybridMultilevel"/>
    <w:tmpl w:val="8D3A8A22"/>
    <w:lvl w:ilvl="0" w:tplc="4EC2E85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0C9440B6"/>
    <w:multiLevelType w:val="hybridMultilevel"/>
    <w:tmpl w:val="0E4CB9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0CA67C19"/>
    <w:multiLevelType w:val="hybridMultilevel"/>
    <w:tmpl w:val="4FA61B84"/>
    <w:lvl w:ilvl="0" w:tplc="E6748FC6">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0DB20C06"/>
    <w:multiLevelType w:val="hybridMultilevel"/>
    <w:tmpl w:val="9A7E5B36"/>
    <w:lvl w:ilvl="0" w:tplc="185A9D4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0F502117"/>
    <w:multiLevelType w:val="hybridMultilevel"/>
    <w:tmpl w:val="2142662C"/>
    <w:lvl w:ilvl="0" w:tplc="2A068ED6">
      <w:start w:val="1"/>
      <w:numFmt w:val="decimal"/>
      <w:lvlText w:val="%1."/>
      <w:lvlJc w:val="left"/>
      <w:pPr>
        <w:ind w:left="360" w:hanging="360"/>
      </w:pPr>
      <w:rPr>
        <w:rFonts w:cs="Times New Roman"/>
        <w:color w:val="auto"/>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5" w15:restartNumberingAfterBreak="0">
    <w:nsid w:val="104843EB"/>
    <w:multiLevelType w:val="hybridMultilevel"/>
    <w:tmpl w:val="6E867486"/>
    <w:lvl w:ilvl="0" w:tplc="562A0C20">
      <w:start w:val="1"/>
      <w:numFmt w:val="decimal"/>
      <w:lvlText w:val="%1."/>
      <w:lvlJc w:val="left"/>
      <w:pPr>
        <w:tabs>
          <w:tab w:val="num" w:pos="360"/>
        </w:tabs>
        <w:ind w:left="36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108E3B67"/>
    <w:multiLevelType w:val="hybridMultilevel"/>
    <w:tmpl w:val="47A62A30"/>
    <w:lvl w:ilvl="0" w:tplc="F70E8A40">
      <w:start w:val="1"/>
      <w:numFmt w:val="decimal"/>
      <w:lvlText w:val="%1."/>
      <w:lvlJc w:val="left"/>
      <w:pPr>
        <w:ind w:left="360" w:hanging="360"/>
      </w:pPr>
      <w:rPr>
        <w:rFonts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110F2AAD"/>
    <w:multiLevelType w:val="hybridMultilevel"/>
    <w:tmpl w:val="AD60EAC4"/>
    <w:lvl w:ilvl="0" w:tplc="0EDC61AA">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15:restartNumberingAfterBreak="0">
    <w:nsid w:val="11312E4D"/>
    <w:multiLevelType w:val="hybridMultilevel"/>
    <w:tmpl w:val="14625C42"/>
    <w:lvl w:ilvl="0" w:tplc="8A647E7A">
      <w:start w:val="1"/>
      <w:numFmt w:val="decimal"/>
      <w:lvlText w:val="%1."/>
      <w:lvlJc w:val="left"/>
      <w:pPr>
        <w:ind w:left="3600" w:hanging="360"/>
      </w:pPr>
      <w:rPr>
        <w:rFonts w:cs="Times New Roman" w:hint="default"/>
      </w:rPr>
    </w:lvl>
    <w:lvl w:ilvl="1" w:tplc="04190019" w:tentative="1">
      <w:start w:val="1"/>
      <w:numFmt w:val="lowerLetter"/>
      <w:lvlText w:val="%2."/>
      <w:lvlJc w:val="left"/>
      <w:pPr>
        <w:ind w:left="4320" w:hanging="360"/>
      </w:pPr>
      <w:rPr>
        <w:rFonts w:cs="Times New Roman"/>
      </w:rPr>
    </w:lvl>
    <w:lvl w:ilvl="2" w:tplc="0419001B" w:tentative="1">
      <w:start w:val="1"/>
      <w:numFmt w:val="lowerRoman"/>
      <w:lvlText w:val="%3."/>
      <w:lvlJc w:val="right"/>
      <w:pPr>
        <w:ind w:left="5040" w:hanging="180"/>
      </w:pPr>
      <w:rPr>
        <w:rFonts w:cs="Times New Roman"/>
      </w:rPr>
    </w:lvl>
    <w:lvl w:ilvl="3" w:tplc="0419000F" w:tentative="1">
      <w:start w:val="1"/>
      <w:numFmt w:val="decimal"/>
      <w:lvlText w:val="%4."/>
      <w:lvlJc w:val="left"/>
      <w:pPr>
        <w:ind w:left="5760" w:hanging="360"/>
      </w:pPr>
      <w:rPr>
        <w:rFonts w:cs="Times New Roman"/>
      </w:rPr>
    </w:lvl>
    <w:lvl w:ilvl="4" w:tplc="04190019" w:tentative="1">
      <w:start w:val="1"/>
      <w:numFmt w:val="lowerLetter"/>
      <w:lvlText w:val="%5."/>
      <w:lvlJc w:val="left"/>
      <w:pPr>
        <w:ind w:left="6480" w:hanging="360"/>
      </w:pPr>
      <w:rPr>
        <w:rFonts w:cs="Times New Roman"/>
      </w:rPr>
    </w:lvl>
    <w:lvl w:ilvl="5" w:tplc="0419001B" w:tentative="1">
      <w:start w:val="1"/>
      <w:numFmt w:val="lowerRoman"/>
      <w:lvlText w:val="%6."/>
      <w:lvlJc w:val="right"/>
      <w:pPr>
        <w:ind w:left="7200" w:hanging="180"/>
      </w:pPr>
      <w:rPr>
        <w:rFonts w:cs="Times New Roman"/>
      </w:rPr>
    </w:lvl>
    <w:lvl w:ilvl="6" w:tplc="0419000F" w:tentative="1">
      <w:start w:val="1"/>
      <w:numFmt w:val="decimal"/>
      <w:lvlText w:val="%7."/>
      <w:lvlJc w:val="left"/>
      <w:pPr>
        <w:ind w:left="7920" w:hanging="360"/>
      </w:pPr>
      <w:rPr>
        <w:rFonts w:cs="Times New Roman"/>
      </w:rPr>
    </w:lvl>
    <w:lvl w:ilvl="7" w:tplc="04190019" w:tentative="1">
      <w:start w:val="1"/>
      <w:numFmt w:val="lowerLetter"/>
      <w:lvlText w:val="%8."/>
      <w:lvlJc w:val="left"/>
      <w:pPr>
        <w:ind w:left="8640" w:hanging="360"/>
      </w:pPr>
      <w:rPr>
        <w:rFonts w:cs="Times New Roman"/>
      </w:rPr>
    </w:lvl>
    <w:lvl w:ilvl="8" w:tplc="0419001B" w:tentative="1">
      <w:start w:val="1"/>
      <w:numFmt w:val="lowerRoman"/>
      <w:lvlText w:val="%9."/>
      <w:lvlJc w:val="right"/>
      <w:pPr>
        <w:ind w:left="9360" w:hanging="180"/>
      </w:pPr>
      <w:rPr>
        <w:rFonts w:cs="Times New Roman"/>
      </w:rPr>
    </w:lvl>
  </w:abstractNum>
  <w:abstractNum w:abstractNumId="29" w15:restartNumberingAfterBreak="0">
    <w:nsid w:val="11730F9A"/>
    <w:multiLevelType w:val="hybridMultilevel"/>
    <w:tmpl w:val="6B5051B6"/>
    <w:lvl w:ilvl="0" w:tplc="0419000F">
      <w:start w:val="1"/>
      <w:numFmt w:val="decimal"/>
      <w:lvlText w:val="%1."/>
      <w:lvlJc w:val="left"/>
      <w:pPr>
        <w:ind w:left="504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11E3675E"/>
    <w:multiLevelType w:val="hybridMultilevel"/>
    <w:tmpl w:val="B1F69C30"/>
    <w:lvl w:ilvl="0" w:tplc="72A6E482">
      <w:start w:val="1"/>
      <w:numFmt w:val="decimal"/>
      <w:lvlText w:val="%1."/>
      <w:lvlJc w:val="left"/>
      <w:pPr>
        <w:ind w:left="288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15:restartNumberingAfterBreak="0">
    <w:nsid w:val="129463EE"/>
    <w:multiLevelType w:val="hybridMultilevel"/>
    <w:tmpl w:val="0E367840"/>
    <w:lvl w:ilvl="0" w:tplc="623E3DC6">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15:restartNumberingAfterBreak="0">
    <w:nsid w:val="12EB7871"/>
    <w:multiLevelType w:val="hybridMultilevel"/>
    <w:tmpl w:val="934095CA"/>
    <w:lvl w:ilvl="0" w:tplc="31505660">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15:restartNumberingAfterBreak="0">
    <w:nsid w:val="14443494"/>
    <w:multiLevelType w:val="hybridMultilevel"/>
    <w:tmpl w:val="A6E05F76"/>
    <w:lvl w:ilvl="0" w:tplc="1750B74C">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147B5650"/>
    <w:multiLevelType w:val="hybridMultilevel"/>
    <w:tmpl w:val="317A9D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15C14141"/>
    <w:multiLevelType w:val="hybridMultilevel"/>
    <w:tmpl w:val="763A1BE6"/>
    <w:lvl w:ilvl="0" w:tplc="8BACDB06">
      <w:start w:val="1"/>
      <w:numFmt w:val="decimal"/>
      <w:lvlText w:val="%1."/>
      <w:lvlJc w:val="left"/>
      <w:pPr>
        <w:ind w:left="720" w:hanging="360"/>
      </w:pPr>
      <w:rPr>
        <w:rFonts w:cs="Times New Roman"/>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DEE6A5C8">
      <w:start w:val="1"/>
      <w:numFmt w:val="decimal"/>
      <w:lvlText w:val="%4."/>
      <w:lvlJc w:val="left"/>
      <w:pPr>
        <w:ind w:left="2880" w:hanging="360"/>
      </w:pPr>
      <w:rPr>
        <w:rFonts w:cs="Times New Roman" w:hint="default"/>
        <w:sz w:val="24"/>
        <w:szCs w:val="24"/>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15:restartNumberingAfterBreak="0">
    <w:nsid w:val="173C0BD1"/>
    <w:multiLevelType w:val="multilevel"/>
    <w:tmpl w:val="10281546"/>
    <w:lvl w:ilvl="0">
      <w:start w:val="1"/>
      <w:numFmt w:val="decimal"/>
      <w:lvlText w:val="%1."/>
      <w:lvlJc w:val="left"/>
      <w:pPr>
        <w:ind w:left="360" w:hanging="360"/>
      </w:pPr>
      <w:rPr>
        <w:rFonts w:cs="Times New Roman" w:hint="default"/>
        <w:b w:val="0"/>
        <w:color w:val="auto"/>
        <w:sz w:val="24"/>
        <w:szCs w:val="24"/>
      </w:rPr>
    </w:lvl>
    <w:lvl w:ilvl="1">
      <w:start w:val="3"/>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37" w15:restartNumberingAfterBreak="0">
    <w:nsid w:val="178879CE"/>
    <w:multiLevelType w:val="hybridMultilevel"/>
    <w:tmpl w:val="EA9C22D2"/>
    <w:lvl w:ilvl="0" w:tplc="2E0E5608">
      <w:start w:val="1"/>
      <w:numFmt w:val="bullet"/>
      <w:pStyle w:val="4-123"/>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181222E0"/>
    <w:multiLevelType w:val="hybridMultilevel"/>
    <w:tmpl w:val="51B867F0"/>
    <w:lvl w:ilvl="0" w:tplc="DEBA40C4">
      <w:start w:val="1"/>
      <w:numFmt w:val="decimal"/>
      <w:lvlText w:val="%1."/>
      <w:lvlJc w:val="left"/>
      <w:pPr>
        <w:ind w:left="6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15:restartNumberingAfterBreak="0">
    <w:nsid w:val="19336879"/>
    <w:multiLevelType w:val="hybridMultilevel"/>
    <w:tmpl w:val="54A84966"/>
    <w:lvl w:ilvl="0" w:tplc="D166B230">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0" w15:restartNumberingAfterBreak="0">
    <w:nsid w:val="1A137510"/>
    <w:multiLevelType w:val="hybridMultilevel"/>
    <w:tmpl w:val="56BCCE16"/>
    <w:lvl w:ilvl="0" w:tplc="8196E6FE">
      <w:start w:val="1"/>
      <w:numFmt w:val="decimal"/>
      <w:lvlText w:val="%1."/>
      <w:lvlJc w:val="left"/>
      <w:pPr>
        <w:ind w:left="288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15:restartNumberingAfterBreak="0">
    <w:nsid w:val="1D807E0F"/>
    <w:multiLevelType w:val="hybridMultilevel"/>
    <w:tmpl w:val="2556D2F2"/>
    <w:lvl w:ilvl="0" w:tplc="41BE982A">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15:restartNumberingAfterBreak="0">
    <w:nsid w:val="1DBE4325"/>
    <w:multiLevelType w:val="hybridMultilevel"/>
    <w:tmpl w:val="2DB4B26A"/>
    <w:lvl w:ilvl="0" w:tplc="E408CD0E">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15:restartNumberingAfterBreak="0">
    <w:nsid w:val="1DD4163A"/>
    <w:multiLevelType w:val="hybridMultilevel"/>
    <w:tmpl w:val="A3C09ECA"/>
    <w:lvl w:ilvl="0" w:tplc="5288C3EE">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15:restartNumberingAfterBreak="0">
    <w:nsid w:val="1E0A2541"/>
    <w:multiLevelType w:val="hybridMultilevel"/>
    <w:tmpl w:val="DEE46858"/>
    <w:lvl w:ilvl="0" w:tplc="FE4C48B2">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5" w15:restartNumberingAfterBreak="0">
    <w:nsid w:val="1E7E7102"/>
    <w:multiLevelType w:val="hybridMultilevel"/>
    <w:tmpl w:val="66624626"/>
    <w:lvl w:ilvl="0" w:tplc="9FFC3116">
      <w:start w:val="1"/>
      <w:numFmt w:val="decimal"/>
      <w:lvlText w:val="%1."/>
      <w:lvlJc w:val="left"/>
      <w:pPr>
        <w:ind w:left="720" w:hanging="360"/>
      </w:pPr>
      <w:rPr>
        <w:rFonts w:ascii="Times New Roman" w:eastAsia="Times New Roman" w:hAnsi="Times New Roman"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6" w15:restartNumberingAfterBreak="0">
    <w:nsid w:val="21B66C5E"/>
    <w:multiLevelType w:val="hybridMultilevel"/>
    <w:tmpl w:val="3F48FE2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229A2DA9"/>
    <w:multiLevelType w:val="hybridMultilevel"/>
    <w:tmpl w:val="E08E273C"/>
    <w:lvl w:ilvl="0" w:tplc="604CA556">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8" w15:restartNumberingAfterBreak="0">
    <w:nsid w:val="236519D2"/>
    <w:multiLevelType w:val="hybridMultilevel"/>
    <w:tmpl w:val="84D45B70"/>
    <w:lvl w:ilvl="0" w:tplc="94AC30B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9" w15:restartNumberingAfterBreak="0">
    <w:nsid w:val="239D7C42"/>
    <w:multiLevelType w:val="hybridMultilevel"/>
    <w:tmpl w:val="8F80A1A4"/>
    <w:lvl w:ilvl="0" w:tplc="078621BC">
      <w:start w:val="1"/>
      <w:numFmt w:val="decimal"/>
      <w:lvlText w:val="%1."/>
      <w:lvlJc w:val="left"/>
      <w:pPr>
        <w:ind w:left="720" w:hanging="360"/>
      </w:pPr>
      <w:rPr>
        <w:rFonts w:cs="Times New Roman" w:hint="default"/>
        <w:color w:val="auto"/>
      </w:rPr>
    </w:lvl>
    <w:lvl w:ilvl="1" w:tplc="C89245E8">
      <w:start w:val="1"/>
      <w:numFmt w:val="decimal"/>
      <w:lvlText w:val="%2."/>
      <w:lvlJc w:val="left"/>
      <w:pPr>
        <w:ind w:left="1440" w:hanging="360"/>
      </w:pPr>
      <w:rPr>
        <w:rFonts w:cs="Times New Roman" w:hint="default"/>
        <w:b w:val="0"/>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0" w15:restartNumberingAfterBreak="0">
    <w:nsid w:val="250B3E1F"/>
    <w:multiLevelType w:val="hybridMultilevel"/>
    <w:tmpl w:val="59BACC06"/>
    <w:lvl w:ilvl="0" w:tplc="4DD08BD8">
      <w:start w:val="1"/>
      <w:numFmt w:val="decimal"/>
      <w:lvlText w:val="%1."/>
      <w:lvlJc w:val="left"/>
      <w:pPr>
        <w:tabs>
          <w:tab w:val="num" w:pos="360"/>
        </w:tabs>
        <w:ind w:left="36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1" w15:restartNumberingAfterBreak="0">
    <w:nsid w:val="25185338"/>
    <w:multiLevelType w:val="hybridMultilevel"/>
    <w:tmpl w:val="7EE8F42A"/>
    <w:lvl w:ilvl="0" w:tplc="B4804A56">
      <w:start w:val="1"/>
      <w:numFmt w:val="decimal"/>
      <w:lvlText w:val="%1."/>
      <w:lvlJc w:val="left"/>
      <w:pPr>
        <w:tabs>
          <w:tab w:val="num" w:pos="501"/>
        </w:tabs>
        <w:ind w:left="50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2" w15:restartNumberingAfterBreak="0">
    <w:nsid w:val="25392C3F"/>
    <w:multiLevelType w:val="hybridMultilevel"/>
    <w:tmpl w:val="6F441AFC"/>
    <w:lvl w:ilvl="0" w:tplc="F796FE0A">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3" w15:restartNumberingAfterBreak="0">
    <w:nsid w:val="26007792"/>
    <w:multiLevelType w:val="hybridMultilevel"/>
    <w:tmpl w:val="D670427E"/>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4" w15:restartNumberingAfterBreak="0">
    <w:nsid w:val="27547A8E"/>
    <w:multiLevelType w:val="hybridMultilevel"/>
    <w:tmpl w:val="E17E4386"/>
    <w:lvl w:ilvl="0" w:tplc="1646D7AC">
      <w:start w:val="1"/>
      <w:numFmt w:val="decimal"/>
      <w:lvlText w:val="%1."/>
      <w:lvlJc w:val="left"/>
      <w:pPr>
        <w:tabs>
          <w:tab w:val="num" w:pos="360"/>
        </w:tabs>
        <w:ind w:left="36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5" w15:restartNumberingAfterBreak="0">
    <w:nsid w:val="277C09F4"/>
    <w:multiLevelType w:val="hybridMultilevel"/>
    <w:tmpl w:val="48F68C60"/>
    <w:lvl w:ilvl="0" w:tplc="94AC30B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6" w15:restartNumberingAfterBreak="0">
    <w:nsid w:val="282F5328"/>
    <w:multiLevelType w:val="hybridMultilevel"/>
    <w:tmpl w:val="5AC8FC60"/>
    <w:lvl w:ilvl="0" w:tplc="18443C6C">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7" w15:restartNumberingAfterBreak="0">
    <w:nsid w:val="291D7B30"/>
    <w:multiLevelType w:val="hybridMultilevel"/>
    <w:tmpl w:val="E1AE5950"/>
    <w:lvl w:ilvl="0" w:tplc="F8009C0A">
      <w:start w:val="1"/>
      <w:numFmt w:val="decimal"/>
      <w:lvlText w:val="%1."/>
      <w:lvlJc w:val="left"/>
      <w:pPr>
        <w:ind w:left="360" w:hanging="360"/>
      </w:pPr>
      <w:rPr>
        <w:rFonts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8" w15:restartNumberingAfterBreak="0">
    <w:nsid w:val="292E0041"/>
    <w:multiLevelType w:val="hybridMultilevel"/>
    <w:tmpl w:val="DEC25138"/>
    <w:lvl w:ilvl="0" w:tplc="8C0E6D7A">
      <w:start w:val="1"/>
      <w:numFmt w:val="decimal"/>
      <w:lvlText w:val="%1."/>
      <w:lvlJc w:val="left"/>
      <w:pPr>
        <w:ind w:left="65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9" w15:restartNumberingAfterBreak="0">
    <w:nsid w:val="29850A01"/>
    <w:multiLevelType w:val="hybridMultilevel"/>
    <w:tmpl w:val="ED961266"/>
    <w:lvl w:ilvl="0" w:tplc="5E5ED426">
      <w:start w:val="1"/>
      <w:numFmt w:val="decimal"/>
      <w:lvlText w:val="%1."/>
      <w:lvlJc w:val="left"/>
      <w:pPr>
        <w:ind w:left="36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0" w15:restartNumberingAfterBreak="0">
    <w:nsid w:val="2BA9365C"/>
    <w:multiLevelType w:val="hybridMultilevel"/>
    <w:tmpl w:val="5776B442"/>
    <w:lvl w:ilvl="0" w:tplc="D262998A">
      <w:start w:val="1"/>
      <w:numFmt w:val="decimal"/>
      <w:lvlText w:val="%1."/>
      <w:lvlJc w:val="left"/>
      <w:pPr>
        <w:ind w:left="650" w:hanging="360"/>
      </w:pPr>
      <w:rPr>
        <w:rFonts w:ascii="Times New Roman" w:eastAsia="Times New Roman" w:hAnsi="Times New Roman" w:cs="Times New Roman"/>
      </w:rPr>
    </w:lvl>
    <w:lvl w:ilvl="1" w:tplc="04190019" w:tentative="1">
      <w:start w:val="1"/>
      <w:numFmt w:val="lowerLetter"/>
      <w:lvlText w:val="%2."/>
      <w:lvlJc w:val="left"/>
      <w:pPr>
        <w:ind w:left="1370" w:hanging="360"/>
      </w:pPr>
      <w:rPr>
        <w:rFonts w:cs="Times New Roman"/>
      </w:rPr>
    </w:lvl>
    <w:lvl w:ilvl="2" w:tplc="0419001B" w:tentative="1">
      <w:start w:val="1"/>
      <w:numFmt w:val="lowerRoman"/>
      <w:lvlText w:val="%3."/>
      <w:lvlJc w:val="right"/>
      <w:pPr>
        <w:ind w:left="2090" w:hanging="180"/>
      </w:pPr>
      <w:rPr>
        <w:rFonts w:cs="Times New Roman"/>
      </w:rPr>
    </w:lvl>
    <w:lvl w:ilvl="3" w:tplc="0419000F">
      <w:start w:val="1"/>
      <w:numFmt w:val="decimal"/>
      <w:lvlText w:val="%4."/>
      <w:lvlJc w:val="left"/>
      <w:pPr>
        <w:ind w:left="2810" w:hanging="360"/>
      </w:pPr>
      <w:rPr>
        <w:rFonts w:cs="Times New Roman"/>
      </w:rPr>
    </w:lvl>
    <w:lvl w:ilvl="4" w:tplc="04190019" w:tentative="1">
      <w:start w:val="1"/>
      <w:numFmt w:val="lowerLetter"/>
      <w:lvlText w:val="%5."/>
      <w:lvlJc w:val="left"/>
      <w:pPr>
        <w:ind w:left="3530" w:hanging="360"/>
      </w:pPr>
      <w:rPr>
        <w:rFonts w:cs="Times New Roman"/>
      </w:rPr>
    </w:lvl>
    <w:lvl w:ilvl="5" w:tplc="0419001B" w:tentative="1">
      <w:start w:val="1"/>
      <w:numFmt w:val="lowerRoman"/>
      <w:lvlText w:val="%6."/>
      <w:lvlJc w:val="right"/>
      <w:pPr>
        <w:ind w:left="4250" w:hanging="180"/>
      </w:pPr>
      <w:rPr>
        <w:rFonts w:cs="Times New Roman"/>
      </w:rPr>
    </w:lvl>
    <w:lvl w:ilvl="6" w:tplc="0419000F" w:tentative="1">
      <w:start w:val="1"/>
      <w:numFmt w:val="decimal"/>
      <w:lvlText w:val="%7."/>
      <w:lvlJc w:val="left"/>
      <w:pPr>
        <w:ind w:left="4970" w:hanging="360"/>
      </w:pPr>
      <w:rPr>
        <w:rFonts w:cs="Times New Roman"/>
      </w:rPr>
    </w:lvl>
    <w:lvl w:ilvl="7" w:tplc="04190019" w:tentative="1">
      <w:start w:val="1"/>
      <w:numFmt w:val="lowerLetter"/>
      <w:lvlText w:val="%8."/>
      <w:lvlJc w:val="left"/>
      <w:pPr>
        <w:ind w:left="5690" w:hanging="360"/>
      </w:pPr>
      <w:rPr>
        <w:rFonts w:cs="Times New Roman"/>
      </w:rPr>
    </w:lvl>
    <w:lvl w:ilvl="8" w:tplc="0419001B" w:tentative="1">
      <w:start w:val="1"/>
      <w:numFmt w:val="lowerRoman"/>
      <w:lvlText w:val="%9."/>
      <w:lvlJc w:val="right"/>
      <w:pPr>
        <w:ind w:left="6410" w:hanging="180"/>
      </w:pPr>
      <w:rPr>
        <w:rFonts w:cs="Times New Roman"/>
      </w:rPr>
    </w:lvl>
  </w:abstractNum>
  <w:abstractNum w:abstractNumId="61" w15:restartNumberingAfterBreak="0">
    <w:nsid w:val="2BC309C0"/>
    <w:multiLevelType w:val="hybridMultilevel"/>
    <w:tmpl w:val="1DDCDEC2"/>
    <w:lvl w:ilvl="0" w:tplc="12081C7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2" w15:restartNumberingAfterBreak="0">
    <w:nsid w:val="2BD37944"/>
    <w:multiLevelType w:val="hybridMultilevel"/>
    <w:tmpl w:val="B752446A"/>
    <w:lvl w:ilvl="0" w:tplc="0CA8E7A4">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3" w15:restartNumberingAfterBreak="0">
    <w:nsid w:val="2C3938F5"/>
    <w:multiLevelType w:val="hybridMultilevel"/>
    <w:tmpl w:val="E4809C90"/>
    <w:lvl w:ilvl="0" w:tplc="F9BE93CE">
      <w:start w:val="1"/>
      <w:numFmt w:val="decimal"/>
      <w:lvlText w:val="%1."/>
      <w:lvlJc w:val="left"/>
      <w:pPr>
        <w:ind w:left="3240" w:hanging="360"/>
      </w:pPr>
      <w:rPr>
        <w:rFonts w:cs="Times New Roman" w:hint="default"/>
      </w:rPr>
    </w:lvl>
    <w:lvl w:ilvl="1" w:tplc="04190019" w:tentative="1">
      <w:start w:val="1"/>
      <w:numFmt w:val="lowerLetter"/>
      <w:lvlText w:val="%2."/>
      <w:lvlJc w:val="left"/>
      <w:pPr>
        <w:ind w:left="3960" w:hanging="360"/>
      </w:pPr>
      <w:rPr>
        <w:rFonts w:cs="Times New Roman"/>
      </w:rPr>
    </w:lvl>
    <w:lvl w:ilvl="2" w:tplc="0419001B" w:tentative="1">
      <w:start w:val="1"/>
      <w:numFmt w:val="lowerRoman"/>
      <w:lvlText w:val="%3."/>
      <w:lvlJc w:val="right"/>
      <w:pPr>
        <w:ind w:left="4680" w:hanging="180"/>
      </w:pPr>
      <w:rPr>
        <w:rFonts w:cs="Times New Roman"/>
      </w:rPr>
    </w:lvl>
    <w:lvl w:ilvl="3" w:tplc="0419000F" w:tentative="1">
      <w:start w:val="1"/>
      <w:numFmt w:val="decimal"/>
      <w:lvlText w:val="%4."/>
      <w:lvlJc w:val="left"/>
      <w:pPr>
        <w:ind w:left="5400" w:hanging="360"/>
      </w:pPr>
      <w:rPr>
        <w:rFonts w:cs="Times New Roman"/>
      </w:rPr>
    </w:lvl>
    <w:lvl w:ilvl="4" w:tplc="04190019" w:tentative="1">
      <w:start w:val="1"/>
      <w:numFmt w:val="lowerLetter"/>
      <w:lvlText w:val="%5."/>
      <w:lvlJc w:val="left"/>
      <w:pPr>
        <w:ind w:left="6120" w:hanging="360"/>
      </w:pPr>
      <w:rPr>
        <w:rFonts w:cs="Times New Roman"/>
      </w:rPr>
    </w:lvl>
    <w:lvl w:ilvl="5" w:tplc="0419001B" w:tentative="1">
      <w:start w:val="1"/>
      <w:numFmt w:val="lowerRoman"/>
      <w:lvlText w:val="%6."/>
      <w:lvlJc w:val="right"/>
      <w:pPr>
        <w:ind w:left="6840" w:hanging="180"/>
      </w:pPr>
      <w:rPr>
        <w:rFonts w:cs="Times New Roman"/>
      </w:rPr>
    </w:lvl>
    <w:lvl w:ilvl="6" w:tplc="0419000F" w:tentative="1">
      <w:start w:val="1"/>
      <w:numFmt w:val="decimal"/>
      <w:lvlText w:val="%7."/>
      <w:lvlJc w:val="left"/>
      <w:pPr>
        <w:ind w:left="7560" w:hanging="360"/>
      </w:pPr>
      <w:rPr>
        <w:rFonts w:cs="Times New Roman"/>
      </w:rPr>
    </w:lvl>
    <w:lvl w:ilvl="7" w:tplc="04190019" w:tentative="1">
      <w:start w:val="1"/>
      <w:numFmt w:val="lowerLetter"/>
      <w:lvlText w:val="%8."/>
      <w:lvlJc w:val="left"/>
      <w:pPr>
        <w:ind w:left="8280" w:hanging="360"/>
      </w:pPr>
      <w:rPr>
        <w:rFonts w:cs="Times New Roman"/>
      </w:rPr>
    </w:lvl>
    <w:lvl w:ilvl="8" w:tplc="0419001B" w:tentative="1">
      <w:start w:val="1"/>
      <w:numFmt w:val="lowerRoman"/>
      <w:lvlText w:val="%9."/>
      <w:lvlJc w:val="right"/>
      <w:pPr>
        <w:ind w:left="9000" w:hanging="180"/>
      </w:pPr>
      <w:rPr>
        <w:rFonts w:cs="Times New Roman"/>
      </w:rPr>
    </w:lvl>
  </w:abstractNum>
  <w:abstractNum w:abstractNumId="64" w15:restartNumberingAfterBreak="0">
    <w:nsid w:val="2E942D9E"/>
    <w:multiLevelType w:val="hybridMultilevel"/>
    <w:tmpl w:val="33BE8DA8"/>
    <w:lvl w:ilvl="0" w:tplc="0CA8E7A4">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25CF3F2">
      <w:start w:val="1"/>
      <w:numFmt w:val="decimal"/>
      <w:lvlText w:val="%4."/>
      <w:lvlJc w:val="left"/>
      <w:pPr>
        <w:ind w:left="2520" w:hanging="360"/>
      </w:pPr>
      <w:rPr>
        <w:rFonts w:cs="Times New Roman"/>
        <w:color w:val="auto"/>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5" w15:restartNumberingAfterBreak="0">
    <w:nsid w:val="2FFF0780"/>
    <w:multiLevelType w:val="hybridMultilevel"/>
    <w:tmpl w:val="E110BED6"/>
    <w:lvl w:ilvl="0" w:tplc="BA98022A">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6" w15:restartNumberingAfterBreak="0">
    <w:nsid w:val="30A73DC3"/>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7" w15:restartNumberingAfterBreak="0">
    <w:nsid w:val="3361609C"/>
    <w:multiLevelType w:val="hybridMultilevel"/>
    <w:tmpl w:val="F9E8D1B4"/>
    <w:lvl w:ilvl="0" w:tplc="DEE6A5C8">
      <w:start w:val="1"/>
      <w:numFmt w:val="decimal"/>
      <w:lvlText w:val="%1."/>
      <w:lvlJc w:val="left"/>
      <w:pPr>
        <w:ind w:left="2880" w:hanging="360"/>
      </w:pPr>
      <w:rPr>
        <w:rFonts w:cs="Times New Roman" w:hint="default"/>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8" w15:restartNumberingAfterBreak="0">
    <w:nsid w:val="339815F0"/>
    <w:multiLevelType w:val="hybridMultilevel"/>
    <w:tmpl w:val="B624F7A4"/>
    <w:lvl w:ilvl="0" w:tplc="82BC09FC">
      <w:start w:val="1"/>
      <w:numFmt w:val="decimal"/>
      <w:lvlText w:val="%1."/>
      <w:lvlJc w:val="left"/>
      <w:pPr>
        <w:ind w:left="360" w:hanging="360"/>
      </w:pPr>
      <w:rPr>
        <w:rFonts w:cs="Times New Roman" w:hint="default"/>
        <w:color w:val="auto"/>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9" w15:restartNumberingAfterBreak="0">
    <w:nsid w:val="345E30DD"/>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0" w15:restartNumberingAfterBreak="0">
    <w:nsid w:val="353B66FB"/>
    <w:multiLevelType w:val="hybridMultilevel"/>
    <w:tmpl w:val="D9042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35E1379B"/>
    <w:multiLevelType w:val="hybridMultilevel"/>
    <w:tmpl w:val="0C6CE0C0"/>
    <w:lvl w:ilvl="0" w:tplc="31F83EFE">
      <w:start w:val="1"/>
      <w:numFmt w:val="decimal"/>
      <w:lvlText w:val="%1."/>
      <w:lvlJc w:val="left"/>
      <w:pPr>
        <w:ind w:left="324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2" w15:restartNumberingAfterBreak="0">
    <w:nsid w:val="3632483C"/>
    <w:multiLevelType w:val="hybridMultilevel"/>
    <w:tmpl w:val="F5428792"/>
    <w:lvl w:ilvl="0" w:tplc="00FC35CE">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ind w:left="1157" w:hanging="360"/>
      </w:pPr>
      <w:rPr>
        <w:rFonts w:cs="Times New Roman"/>
      </w:rPr>
    </w:lvl>
    <w:lvl w:ilvl="2" w:tplc="0419001B" w:tentative="1">
      <w:start w:val="1"/>
      <w:numFmt w:val="lowerRoman"/>
      <w:lvlText w:val="%3."/>
      <w:lvlJc w:val="right"/>
      <w:pPr>
        <w:ind w:left="1877" w:hanging="180"/>
      </w:pPr>
      <w:rPr>
        <w:rFonts w:cs="Times New Roman"/>
      </w:rPr>
    </w:lvl>
    <w:lvl w:ilvl="3" w:tplc="0419000F" w:tentative="1">
      <w:start w:val="1"/>
      <w:numFmt w:val="decimal"/>
      <w:lvlText w:val="%4."/>
      <w:lvlJc w:val="left"/>
      <w:pPr>
        <w:ind w:left="2597" w:hanging="360"/>
      </w:pPr>
      <w:rPr>
        <w:rFonts w:cs="Times New Roman"/>
      </w:rPr>
    </w:lvl>
    <w:lvl w:ilvl="4" w:tplc="04190019" w:tentative="1">
      <w:start w:val="1"/>
      <w:numFmt w:val="lowerLetter"/>
      <w:lvlText w:val="%5."/>
      <w:lvlJc w:val="left"/>
      <w:pPr>
        <w:ind w:left="3317" w:hanging="360"/>
      </w:pPr>
      <w:rPr>
        <w:rFonts w:cs="Times New Roman"/>
      </w:rPr>
    </w:lvl>
    <w:lvl w:ilvl="5" w:tplc="0419001B" w:tentative="1">
      <w:start w:val="1"/>
      <w:numFmt w:val="lowerRoman"/>
      <w:lvlText w:val="%6."/>
      <w:lvlJc w:val="right"/>
      <w:pPr>
        <w:ind w:left="4037" w:hanging="180"/>
      </w:pPr>
      <w:rPr>
        <w:rFonts w:cs="Times New Roman"/>
      </w:rPr>
    </w:lvl>
    <w:lvl w:ilvl="6" w:tplc="0419000F" w:tentative="1">
      <w:start w:val="1"/>
      <w:numFmt w:val="decimal"/>
      <w:lvlText w:val="%7."/>
      <w:lvlJc w:val="left"/>
      <w:pPr>
        <w:ind w:left="4757" w:hanging="360"/>
      </w:pPr>
      <w:rPr>
        <w:rFonts w:cs="Times New Roman"/>
      </w:rPr>
    </w:lvl>
    <w:lvl w:ilvl="7" w:tplc="04190019" w:tentative="1">
      <w:start w:val="1"/>
      <w:numFmt w:val="lowerLetter"/>
      <w:lvlText w:val="%8."/>
      <w:lvlJc w:val="left"/>
      <w:pPr>
        <w:ind w:left="5477" w:hanging="360"/>
      </w:pPr>
      <w:rPr>
        <w:rFonts w:cs="Times New Roman"/>
      </w:rPr>
    </w:lvl>
    <w:lvl w:ilvl="8" w:tplc="0419001B" w:tentative="1">
      <w:start w:val="1"/>
      <w:numFmt w:val="lowerRoman"/>
      <w:lvlText w:val="%9."/>
      <w:lvlJc w:val="right"/>
      <w:pPr>
        <w:ind w:left="6197" w:hanging="180"/>
      </w:pPr>
      <w:rPr>
        <w:rFonts w:cs="Times New Roman"/>
      </w:rPr>
    </w:lvl>
  </w:abstractNum>
  <w:abstractNum w:abstractNumId="73" w15:restartNumberingAfterBreak="0">
    <w:nsid w:val="36B32E96"/>
    <w:multiLevelType w:val="hybridMultilevel"/>
    <w:tmpl w:val="4498E88E"/>
    <w:lvl w:ilvl="0" w:tplc="E8E644F4">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4" w15:restartNumberingAfterBreak="0">
    <w:nsid w:val="375B5ECC"/>
    <w:multiLevelType w:val="hybridMultilevel"/>
    <w:tmpl w:val="F1DA0196"/>
    <w:lvl w:ilvl="0" w:tplc="D8A6D9A0">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5" w15:restartNumberingAfterBreak="0">
    <w:nsid w:val="3A1F7B4C"/>
    <w:multiLevelType w:val="hybridMultilevel"/>
    <w:tmpl w:val="AA7268CE"/>
    <w:lvl w:ilvl="0" w:tplc="83A86DC8">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6" w15:restartNumberingAfterBreak="0">
    <w:nsid w:val="3A4E0AD6"/>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7" w15:restartNumberingAfterBreak="0">
    <w:nsid w:val="3AAE5F0C"/>
    <w:multiLevelType w:val="hybridMultilevel"/>
    <w:tmpl w:val="361C17EE"/>
    <w:lvl w:ilvl="0" w:tplc="305CA54C">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8" w15:restartNumberingAfterBreak="0">
    <w:nsid w:val="3B8F24DF"/>
    <w:multiLevelType w:val="hybridMultilevel"/>
    <w:tmpl w:val="5AC8FC60"/>
    <w:lvl w:ilvl="0" w:tplc="18443C6C">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9" w15:restartNumberingAfterBreak="0">
    <w:nsid w:val="3BAD2CAA"/>
    <w:multiLevelType w:val="hybridMultilevel"/>
    <w:tmpl w:val="459E50D2"/>
    <w:lvl w:ilvl="0" w:tplc="BA7CC398">
      <w:start w:val="1"/>
      <w:numFmt w:val="decimal"/>
      <w:lvlText w:val="%1."/>
      <w:lvlJc w:val="left"/>
      <w:pPr>
        <w:ind w:left="360" w:hanging="360"/>
      </w:pPr>
      <w:rPr>
        <w:rFonts w:ascii="Times New Roman" w:hAnsi="Times New Roman"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0" w15:restartNumberingAfterBreak="0">
    <w:nsid w:val="3BD50F30"/>
    <w:multiLevelType w:val="hybridMultilevel"/>
    <w:tmpl w:val="19D8C008"/>
    <w:lvl w:ilvl="0" w:tplc="12081C7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1" w15:restartNumberingAfterBreak="0">
    <w:nsid w:val="3BFA1BAA"/>
    <w:multiLevelType w:val="hybridMultilevel"/>
    <w:tmpl w:val="FBF448DE"/>
    <w:lvl w:ilvl="0" w:tplc="5B86BE00">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2" w15:restartNumberingAfterBreak="0">
    <w:nsid w:val="3C4A2A93"/>
    <w:multiLevelType w:val="hybridMultilevel"/>
    <w:tmpl w:val="1E480DFC"/>
    <w:lvl w:ilvl="0" w:tplc="67C6A57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3" w15:restartNumberingAfterBreak="0">
    <w:nsid w:val="3CBF3A4F"/>
    <w:multiLevelType w:val="hybridMultilevel"/>
    <w:tmpl w:val="5D28593E"/>
    <w:lvl w:ilvl="0" w:tplc="C31A6DCE">
      <w:start w:val="1"/>
      <w:numFmt w:val="decimal"/>
      <w:lvlText w:val="%1."/>
      <w:lvlJc w:val="left"/>
      <w:pPr>
        <w:ind w:left="862" w:hanging="360"/>
      </w:pPr>
      <w:rPr>
        <w:rFonts w:ascii="Times New Roman" w:eastAsia="Times New Roman" w:hAnsi="Times New Roman"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4" w15:restartNumberingAfterBreak="0">
    <w:nsid w:val="3E7E1CD2"/>
    <w:multiLevelType w:val="hybridMultilevel"/>
    <w:tmpl w:val="A6B29778"/>
    <w:lvl w:ilvl="0" w:tplc="D6F06EB4">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5" w15:restartNumberingAfterBreak="0">
    <w:nsid w:val="40500569"/>
    <w:multiLevelType w:val="hybridMultilevel"/>
    <w:tmpl w:val="6540A4DA"/>
    <w:lvl w:ilvl="0" w:tplc="70C0F57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6" w15:restartNumberingAfterBreak="0">
    <w:nsid w:val="40A9659D"/>
    <w:multiLevelType w:val="hybridMultilevel"/>
    <w:tmpl w:val="9564BC5A"/>
    <w:lvl w:ilvl="0" w:tplc="52ACDF6C">
      <w:start w:val="1"/>
      <w:numFmt w:val="decimal"/>
      <w:lvlText w:val="%1."/>
      <w:lvlJc w:val="left"/>
      <w:pPr>
        <w:ind w:left="1402" w:hanging="360"/>
      </w:pPr>
      <w:rPr>
        <w:rFonts w:cs="Times New Roman" w:hint="default"/>
        <w:b w:val="0"/>
        <w:color w:val="auto"/>
        <w:sz w:val="24"/>
        <w:szCs w:val="24"/>
      </w:rPr>
    </w:lvl>
    <w:lvl w:ilvl="1" w:tplc="04190019" w:tentative="1">
      <w:start w:val="1"/>
      <w:numFmt w:val="lowerLetter"/>
      <w:lvlText w:val="%2."/>
      <w:lvlJc w:val="left"/>
      <w:pPr>
        <w:ind w:left="1762" w:hanging="360"/>
      </w:pPr>
      <w:rPr>
        <w:rFonts w:cs="Times New Roman"/>
      </w:rPr>
    </w:lvl>
    <w:lvl w:ilvl="2" w:tplc="0419001B" w:tentative="1">
      <w:start w:val="1"/>
      <w:numFmt w:val="lowerRoman"/>
      <w:lvlText w:val="%3."/>
      <w:lvlJc w:val="right"/>
      <w:pPr>
        <w:ind w:left="2482" w:hanging="180"/>
      </w:pPr>
      <w:rPr>
        <w:rFonts w:cs="Times New Roman"/>
      </w:rPr>
    </w:lvl>
    <w:lvl w:ilvl="3" w:tplc="0419000F" w:tentative="1">
      <w:start w:val="1"/>
      <w:numFmt w:val="decimal"/>
      <w:lvlText w:val="%4."/>
      <w:lvlJc w:val="left"/>
      <w:pPr>
        <w:ind w:left="3202" w:hanging="360"/>
      </w:pPr>
      <w:rPr>
        <w:rFonts w:cs="Times New Roman"/>
      </w:rPr>
    </w:lvl>
    <w:lvl w:ilvl="4" w:tplc="04190019" w:tentative="1">
      <w:start w:val="1"/>
      <w:numFmt w:val="lowerLetter"/>
      <w:lvlText w:val="%5."/>
      <w:lvlJc w:val="left"/>
      <w:pPr>
        <w:ind w:left="3922" w:hanging="360"/>
      </w:pPr>
      <w:rPr>
        <w:rFonts w:cs="Times New Roman"/>
      </w:rPr>
    </w:lvl>
    <w:lvl w:ilvl="5" w:tplc="0419001B" w:tentative="1">
      <w:start w:val="1"/>
      <w:numFmt w:val="lowerRoman"/>
      <w:lvlText w:val="%6."/>
      <w:lvlJc w:val="right"/>
      <w:pPr>
        <w:ind w:left="4642" w:hanging="180"/>
      </w:pPr>
      <w:rPr>
        <w:rFonts w:cs="Times New Roman"/>
      </w:rPr>
    </w:lvl>
    <w:lvl w:ilvl="6" w:tplc="0419000F" w:tentative="1">
      <w:start w:val="1"/>
      <w:numFmt w:val="decimal"/>
      <w:lvlText w:val="%7."/>
      <w:lvlJc w:val="left"/>
      <w:pPr>
        <w:ind w:left="5362" w:hanging="360"/>
      </w:pPr>
      <w:rPr>
        <w:rFonts w:cs="Times New Roman"/>
      </w:rPr>
    </w:lvl>
    <w:lvl w:ilvl="7" w:tplc="04190019" w:tentative="1">
      <w:start w:val="1"/>
      <w:numFmt w:val="lowerLetter"/>
      <w:lvlText w:val="%8."/>
      <w:lvlJc w:val="left"/>
      <w:pPr>
        <w:ind w:left="6082" w:hanging="360"/>
      </w:pPr>
      <w:rPr>
        <w:rFonts w:cs="Times New Roman"/>
      </w:rPr>
    </w:lvl>
    <w:lvl w:ilvl="8" w:tplc="0419001B" w:tentative="1">
      <w:start w:val="1"/>
      <w:numFmt w:val="lowerRoman"/>
      <w:lvlText w:val="%9."/>
      <w:lvlJc w:val="right"/>
      <w:pPr>
        <w:ind w:left="6802" w:hanging="180"/>
      </w:pPr>
      <w:rPr>
        <w:rFonts w:cs="Times New Roman"/>
      </w:rPr>
    </w:lvl>
  </w:abstractNum>
  <w:abstractNum w:abstractNumId="87" w15:restartNumberingAfterBreak="0">
    <w:nsid w:val="40C5776E"/>
    <w:multiLevelType w:val="hybridMultilevel"/>
    <w:tmpl w:val="1CF0AC26"/>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88" w15:restartNumberingAfterBreak="0">
    <w:nsid w:val="40D617CB"/>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9" w15:restartNumberingAfterBreak="0">
    <w:nsid w:val="41CF540E"/>
    <w:multiLevelType w:val="hybridMultilevel"/>
    <w:tmpl w:val="ED069426"/>
    <w:lvl w:ilvl="0" w:tplc="1DB405BE">
      <w:start w:val="1"/>
      <w:numFmt w:val="decimal"/>
      <w:lvlText w:val="%1."/>
      <w:lvlJc w:val="left"/>
      <w:pPr>
        <w:ind w:left="1080" w:hanging="360"/>
      </w:pPr>
      <w:rPr>
        <w:rFonts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0" w15:restartNumberingAfterBreak="0">
    <w:nsid w:val="44FF3C76"/>
    <w:multiLevelType w:val="hybridMultilevel"/>
    <w:tmpl w:val="57AE1B90"/>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1" w15:restartNumberingAfterBreak="0">
    <w:nsid w:val="471A75A6"/>
    <w:multiLevelType w:val="hybridMultilevel"/>
    <w:tmpl w:val="8734377C"/>
    <w:lvl w:ilvl="0" w:tplc="FC50479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2" w15:restartNumberingAfterBreak="0">
    <w:nsid w:val="48A35A25"/>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3" w15:restartNumberingAfterBreak="0">
    <w:nsid w:val="48F17FCD"/>
    <w:multiLevelType w:val="hybridMultilevel"/>
    <w:tmpl w:val="7A3E1896"/>
    <w:lvl w:ilvl="0" w:tplc="8A647E7A">
      <w:start w:val="1"/>
      <w:numFmt w:val="decimal"/>
      <w:lvlText w:val="%1."/>
      <w:lvlJc w:val="left"/>
      <w:pPr>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4" w15:restartNumberingAfterBreak="0">
    <w:nsid w:val="49366F18"/>
    <w:multiLevelType w:val="hybridMultilevel"/>
    <w:tmpl w:val="55F274D4"/>
    <w:lvl w:ilvl="0" w:tplc="2236FA5E">
      <w:start w:val="1"/>
      <w:numFmt w:val="decimal"/>
      <w:lvlText w:val="%1."/>
      <w:lvlJc w:val="left"/>
      <w:pPr>
        <w:ind w:left="50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5" w15:restartNumberingAfterBreak="0">
    <w:nsid w:val="49FB657A"/>
    <w:multiLevelType w:val="hybridMultilevel"/>
    <w:tmpl w:val="5F40A222"/>
    <w:lvl w:ilvl="0" w:tplc="50AAE1DE">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6" w15:restartNumberingAfterBreak="0">
    <w:nsid w:val="4A0B463A"/>
    <w:multiLevelType w:val="hybridMultilevel"/>
    <w:tmpl w:val="DCB4644C"/>
    <w:lvl w:ilvl="0" w:tplc="BA98022A">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7" w15:restartNumberingAfterBreak="0">
    <w:nsid w:val="4AE319F2"/>
    <w:multiLevelType w:val="hybridMultilevel"/>
    <w:tmpl w:val="50ECF9C4"/>
    <w:lvl w:ilvl="0" w:tplc="31F61608">
      <w:start w:val="1"/>
      <w:numFmt w:val="decimal"/>
      <w:lvlText w:val="%1."/>
      <w:lvlJc w:val="left"/>
      <w:pPr>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8" w15:restartNumberingAfterBreak="0">
    <w:nsid w:val="4AE45C40"/>
    <w:multiLevelType w:val="hybridMultilevel"/>
    <w:tmpl w:val="BF44207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9" w15:restartNumberingAfterBreak="0">
    <w:nsid w:val="4B2F0A80"/>
    <w:multiLevelType w:val="hybridMultilevel"/>
    <w:tmpl w:val="236068D2"/>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0" w15:restartNumberingAfterBreak="0">
    <w:nsid w:val="4B850205"/>
    <w:multiLevelType w:val="hybridMultilevel"/>
    <w:tmpl w:val="31A4A790"/>
    <w:lvl w:ilvl="0" w:tplc="76A8961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1" w15:restartNumberingAfterBreak="0">
    <w:nsid w:val="4BD31BD1"/>
    <w:multiLevelType w:val="hybridMultilevel"/>
    <w:tmpl w:val="03483EBA"/>
    <w:lvl w:ilvl="0" w:tplc="0CA8E7A4">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02" w15:restartNumberingAfterBreak="0">
    <w:nsid w:val="4D2E2192"/>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3" w15:restartNumberingAfterBreak="0">
    <w:nsid w:val="4D3B1C90"/>
    <w:multiLevelType w:val="hybridMultilevel"/>
    <w:tmpl w:val="D650473E"/>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4" w15:restartNumberingAfterBreak="0">
    <w:nsid w:val="4E1C411E"/>
    <w:multiLevelType w:val="hybridMultilevel"/>
    <w:tmpl w:val="8DE8A90C"/>
    <w:lvl w:ilvl="0" w:tplc="B770EACE">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05" w15:restartNumberingAfterBreak="0">
    <w:nsid w:val="4E357F7D"/>
    <w:multiLevelType w:val="hybridMultilevel"/>
    <w:tmpl w:val="71C8A32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06" w15:restartNumberingAfterBreak="0">
    <w:nsid w:val="4E3D4CF8"/>
    <w:multiLevelType w:val="hybridMultilevel"/>
    <w:tmpl w:val="0052AEFC"/>
    <w:lvl w:ilvl="0" w:tplc="9C2CB35E">
      <w:start w:val="1"/>
      <w:numFmt w:val="decimal"/>
      <w:lvlText w:val="%1."/>
      <w:lvlJc w:val="left"/>
      <w:pPr>
        <w:ind w:left="360" w:hanging="360"/>
      </w:pPr>
      <w:rPr>
        <w:rFonts w:ascii="Times New Roman" w:hAnsi="Times New Roman" w:cs="Times New Roman" w:hint="default"/>
        <w:b w:val="0"/>
        <w:sz w:val="20"/>
        <w:szCs w:val="2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7" w15:restartNumberingAfterBreak="0">
    <w:nsid w:val="4E694983"/>
    <w:multiLevelType w:val="hybridMultilevel"/>
    <w:tmpl w:val="E5B84938"/>
    <w:lvl w:ilvl="0" w:tplc="AEEE8486">
      <w:start w:val="1"/>
      <w:numFmt w:val="decimal"/>
      <w:lvlText w:val="%1."/>
      <w:lvlJc w:val="left"/>
      <w:pPr>
        <w:ind w:left="144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8" w15:restartNumberingAfterBreak="0">
    <w:nsid w:val="4E915DFB"/>
    <w:multiLevelType w:val="hybridMultilevel"/>
    <w:tmpl w:val="1980C444"/>
    <w:lvl w:ilvl="0" w:tplc="1FB4A532">
      <w:start w:val="1"/>
      <w:numFmt w:val="decimal"/>
      <w:lvlText w:val="%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9" w15:restartNumberingAfterBreak="0">
    <w:nsid w:val="4EF145CC"/>
    <w:multiLevelType w:val="hybridMultilevel"/>
    <w:tmpl w:val="B0400DF2"/>
    <w:lvl w:ilvl="0" w:tplc="14B0010C">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0" w15:restartNumberingAfterBreak="0">
    <w:nsid w:val="4F164F70"/>
    <w:multiLevelType w:val="hybridMultilevel"/>
    <w:tmpl w:val="9C200A72"/>
    <w:lvl w:ilvl="0" w:tplc="0A12D71C">
      <w:start w:val="1"/>
      <w:numFmt w:val="decimal"/>
      <w:lvlText w:val="%1."/>
      <w:lvlJc w:val="left"/>
      <w:pPr>
        <w:ind w:left="647" w:hanging="360"/>
      </w:pPr>
      <w:rPr>
        <w:rFonts w:ascii="Times New Roman" w:hAnsi="Times New Roman" w:cs="Times New Roman" w:hint="default"/>
        <w:b w:val="0"/>
        <w:sz w:val="24"/>
        <w:szCs w:val="24"/>
      </w:rPr>
    </w:lvl>
    <w:lvl w:ilvl="1" w:tplc="04190019" w:tentative="1">
      <w:start w:val="1"/>
      <w:numFmt w:val="lowerLetter"/>
      <w:lvlText w:val="%2."/>
      <w:lvlJc w:val="left"/>
      <w:pPr>
        <w:ind w:left="1727" w:hanging="360"/>
      </w:pPr>
      <w:rPr>
        <w:rFonts w:cs="Times New Roman"/>
      </w:rPr>
    </w:lvl>
    <w:lvl w:ilvl="2" w:tplc="0419001B" w:tentative="1">
      <w:start w:val="1"/>
      <w:numFmt w:val="lowerRoman"/>
      <w:lvlText w:val="%3."/>
      <w:lvlJc w:val="right"/>
      <w:pPr>
        <w:ind w:left="2447" w:hanging="180"/>
      </w:pPr>
      <w:rPr>
        <w:rFonts w:cs="Times New Roman"/>
      </w:rPr>
    </w:lvl>
    <w:lvl w:ilvl="3" w:tplc="0419000F" w:tentative="1">
      <w:start w:val="1"/>
      <w:numFmt w:val="decimal"/>
      <w:lvlText w:val="%4."/>
      <w:lvlJc w:val="left"/>
      <w:pPr>
        <w:ind w:left="3167" w:hanging="360"/>
      </w:pPr>
      <w:rPr>
        <w:rFonts w:cs="Times New Roman"/>
      </w:rPr>
    </w:lvl>
    <w:lvl w:ilvl="4" w:tplc="04190019" w:tentative="1">
      <w:start w:val="1"/>
      <w:numFmt w:val="lowerLetter"/>
      <w:lvlText w:val="%5."/>
      <w:lvlJc w:val="left"/>
      <w:pPr>
        <w:ind w:left="3887" w:hanging="360"/>
      </w:pPr>
      <w:rPr>
        <w:rFonts w:cs="Times New Roman"/>
      </w:rPr>
    </w:lvl>
    <w:lvl w:ilvl="5" w:tplc="0419001B">
      <w:start w:val="1"/>
      <w:numFmt w:val="lowerRoman"/>
      <w:lvlText w:val="%6."/>
      <w:lvlJc w:val="right"/>
      <w:pPr>
        <w:ind w:left="4607" w:hanging="180"/>
      </w:pPr>
      <w:rPr>
        <w:rFonts w:cs="Times New Roman"/>
      </w:rPr>
    </w:lvl>
    <w:lvl w:ilvl="6" w:tplc="0419000F" w:tentative="1">
      <w:start w:val="1"/>
      <w:numFmt w:val="decimal"/>
      <w:lvlText w:val="%7."/>
      <w:lvlJc w:val="left"/>
      <w:pPr>
        <w:ind w:left="5327" w:hanging="360"/>
      </w:pPr>
      <w:rPr>
        <w:rFonts w:cs="Times New Roman"/>
      </w:rPr>
    </w:lvl>
    <w:lvl w:ilvl="7" w:tplc="04190019" w:tentative="1">
      <w:start w:val="1"/>
      <w:numFmt w:val="lowerLetter"/>
      <w:lvlText w:val="%8."/>
      <w:lvlJc w:val="left"/>
      <w:pPr>
        <w:ind w:left="6047" w:hanging="360"/>
      </w:pPr>
      <w:rPr>
        <w:rFonts w:cs="Times New Roman"/>
      </w:rPr>
    </w:lvl>
    <w:lvl w:ilvl="8" w:tplc="0419001B" w:tentative="1">
      <w:start w:val="1"/>
      <w:numFmt w:val="lowerRoman"/>
      <w:lvlText w:val="%9."/>
      <w:lvlJc w:val="right"/>
      <w:pPr>
        <w:ind w:left="6767" w:hanging="180"/>
      </w:pPr>
      <w:rPr>
        <w:rFonts w:cs="Times New Roman"/>
      </w:rPr>
    </w:lvl>
  </w:abstractNum>
  <w:abstractNum w:abstractNumId="111" w15:restartNumberingAfterBreak="0">
    <w:nsid w:val="4F9549A4"/>
    <w:multiLevelType w:val="hybridMultilevel"/>
    <w:tmpl w:val="D77C5FA0"/>
    <w:lvl w:ilvl="0" w:tplc="50AAE1DE">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2" w15:restartNumberingAfterBreak="0">
    <w:nsid w:val="51DC25D2"/>
    <w:multiLevelType w:val="hybridMultilevel"/>
    <w:tmpl w:val="2BC0CD1E"/>
    <w:lvl w:ilvl="0" w:tplc="21B6C09C">
      <w:start w:val="1"/>
      <w:numFmt w:val="decimal"/>
      <w:lvlText w:val="%1."/>
      <w:lvlJc w:val="left"/>
      <w:pPr>
        <w:ind w:left="360" w:hanging="360"/>
      </w:pPr>
      <w:rPr>
        <w:rFonts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3" w15:restartNumberingAfterBreak="0">
    <w:nsid w:val="522F1E7C"/>
    <w:multiLevelType w:val="hybridMultilevel"/>
    <w:tmpl w:val="71EE5B64"/>
    <w:lvl w:ilvl="0" w:tplc="667E9026">
      <w:start w:val="1"/>
      <w:numFmt w:val="decimal"/>
      <w:lvlText w:val="%1."/>
      <w:lvlJc w:val="left"/>
      <w:pPr>
        <w:ind w:left="72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4" w15:restartNumberingAfterBreak="0">
    <w:nsid w:val="52AB3173"/>
    <w:multiLevelType w:val="hybridMultilevel"/>
    <w:tmpl w:val="AB1AA1A2"/>
    <w:lvl w:ilvl="0" w:tplc="7E6EB118">
      <w:start w:val="1"/>
      <w:numFmt w:val="decimal"/>
      <w:lvlText w:val="%1."/>
      <w:lvlJc w:val="left"/>
      <w:pPr>
        <w:tabs>
          <w:tab w:val="num" w:pos="360"/>
        </w:tabs>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5" w15:restartNumberingAfterBreak="0">
    <w:nsid w:val="52EA2E2C"/>
    <w:multiLevelType w:val="hybridMultilevel"/>
    <w:tmpl w:val="FE56D7BA"/>
    <w:lvl w:ilvl="0" w:tplc="30C8C0A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6" w15:restartNumberingAfterBreak="0">
    <w:nsid w:val="53121201"/>
    <w:multiLevelType w:val="hybridMultilevel"/>
    <w:tmpl w:val="5AC8FC60"/>
    <w:lvl w:ilvl="0" w:tplc="18443C6C">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7" w15:restartNumberingAfterBreak="0">
    <w:nsid w:val="536628E3"/>
    <w:multiLevelType w:val="hybridMultilevel"/>
    <w:tmpl w:val="7D58188A"/>
    <w:lvl w:ilvl="0" w:tplc="A4805F34">
      <w:start w:val="1"/>
      <w:numFmt w:val="decimal"/>
      <w:lvlText w:val="%1."/>
      <w:lvlJc w:val="left"/>
      <w:pPr>
        <w:ind w:left="360" w:hanging="360"/>
      </w:pPr>
      <w:rPr>
        <w:rFonts w:ascii="Times New Roman" w:hAnsi="Times New Roman" w:cs="Times New Roman" w:hint="default"/>
        <w:b w:val="0"/>
        <w:color w:val="auto"/>
        <w:sz w:val="24"/>
        <w:szCs w:val="24"/>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8" w15:restartNumberingAfterBreak="0">
    <w:nsid w:val="55317497"/>
    <w:multiLevelType w:val="hybridMultilevel"/>
    <w:tmpl w:val="4AC60106"/>
    <w:lvl w:ilvl="0" w:tplc="C31A6DCE">
      <w:start w:val="1"/>
      <w:numFmt w:val="decimal"/>
      <w:lvlText w:val="%1."/>
      <w:lvlJc w:val="left"/>
      <w:pPr>
        <w:ind w:left="502"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9" w15:restartNumberingAfterBreak="0">
    <w:nsid w:val="55450911"/>
    <w:multiLevelType w:val="hybridMultilevel"/>
    <w:tmpl w:val="D27681BE"/>
    <w:lvl w:ilvl="0" w:tplc="28E66F9A">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20" w15:restartNumberingAfterBreak="0">
    <w:nsid w:val="55BF57BF"/>
    <w:multiLevelType w:val="hybridMultilevel"/>
    <w:tmpl w:val="5D1A03B0"/>
    <w:lvl w:ilvl="0" w:tplc="E1422D10">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1" w15:restartNumberingAfterBreak="0">
    <w:nsid w:val="55E27DB6"/>
    <w:multiLevelType w:val="hybridMultilevel"/>
    <w:tmpl w:val="ED7EB6E0"/>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2" w15:restartNumberingAfterBreak="0">
    <w:nsid w:val="56553FC3"/>
    <w:multiLevelType w:val="hybridMultilevel"/>
    <w:tmpl w:val="D92C0D94"/>
    <w:lvl w:ilvl="0" w:tplc="830AB296">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3" w15:restartNumberingAfterBreak="0">
    <w:nsid w:val="572573E7"/>
    <w:multiLevelType w:val="hybridMultilevel"/>
    <w:tmpl w:val="6F98772C"/>
    <w:lvl w:ilvl="0" w:tplc="8E746F2E">
      <w:start w:val="1"/>
      <w:numFmt w:val="decimal"/>
      <w:lvlText w:val="%1."/>
      <w:lvlJc w:val="left"/>
      <w:pPr>
        <w:ind w:left="50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4" w15:restartNumberingAfterBreak="0">
    <w:nsid w:val="578A1EEE"/>
    <w:multiLevelType w:val="hybridMultilevel"/>
    <w:tmpl w:val="EB42CDA4"/>
    <w:lvl w:ilvl="0" w:tplc="4BA0CF50">
      <w:start w:val="1"/>
      <w:numFmt w:val="decimal"/>
      <w:lvlText w:val="%1."/>
      <w:lvlJc w:val="left"/>
      <w:pPr>
        <w:ind w:left="463" w:hanging="360"/>
      </w:pPr>
      <w:rPr>
        <w:rFonts w:cs="Times New Roman" w:hint="default"/>
      </w:rPr>
    </w:lvl>
    <w:lvl w:ilvl="1" w:tplc="04190019" w:tentative="1">
      <w:start w:val="1"/>
      <w:numFmt w:val="lowerLetter"/>
      <w:lvlText w:val="%2."/>
      <w:lvlJc w:val="left"/>
      <w:pPr>
        <w:ind w:left="1183" w:hanging="360"/>
      </w:pPr>
      <w:rPr>
        <w:rFonts w:cs="Times New Roman"/>
      </w:rPr>
    </w:lvl>
    <w:lvl w:ilvl="2" w:tplc="0419001B" w:tentative="1">
      <w:start w:val="1"/>
      <w:numFmt w:val="lowerRoman"/>
      <w:lvlText w:val="%3."/>
      <w:lvlJc w:val="right"/>
      <w:pPr>
        <w:ind w:left="1903" w:hanging="180"/>
      </w:pPr>
      <w:rPr>
        <w:rFonts w:cs="Times New Roman"/>
      </w:rPr>
    </w:lvl>
    <w:lvl w:ilvl="3" w:tplc="0419000F" w:tentative="1">
      <w:start w:val="1"/>
      <w:numFmt w:val="decimal"/>
      <w:lvlText w:val="%4."/>
      <w:lvlJc w:val="left"/>
      <w:pPr>
        <w:ind w:left="2623" w:hanging="360"/>
      </w:pPr>
      <w:rPr>
        <w:rFonts w:cs="Times New Roman"/>
      </w:rPr>
    </w:lvl>
    <w:lvl w:ilvl="4" w:tplc="04190019" w:tentative="1">
      <w:start w:val="1"/>
      <w:numFmt w:val="lowerLetter"/>
      <w:lvlText w:val="%5."/>
      <w:lvlJc w:val="left"/>
      <w:pPr>
        <w:ind w:left="3343" w:hanging="360"/>
      </w:pPr>
      <w:rPr>
        <w:rFonts w:cs="Times New Roman"/>
      </w:rPr>
    </w:lvl>
    <w:lvl w:ilvl="5" w:tplc="0419001B" w:tentative="1">
      <w:start w:val="1"/>
      <w:numFmt w:val="lowerRoman"/>
      <w:lvlText w:val="%6."/>
      <w:lvlJc w:val="right"/>
      <w:pPr>
        <w:ind w:left="4063" w:hanging="180"/>
      </w:pPr>
      <w:rPr>
        <w:rFonts w:cs="Times New Roman"/>
      </w:rPr>
    </w:lvl>
    <w:lvl w:ilvl="6" w:tplc="0419000F" w:tentative="1">
      <w:start w:val="1"/>
      <w:numFmt w:val="decimal"/>
      <w:lvlText w:val="%7."/>
      <w:lvlJc w:val="left"/>
      <w:pPr>
        <w:ind w:left="4783" w:hanging="360"/>
      </w:pPr>
      <w:rPr>
        <w:rFonts w:cs="Times New Roman"/>
      </w:rPr>
    </w:lvl>
    <w:lvl w:ilvl="7" w:tplc="04190019" w:tentative="1">
      <w:start w:val="1"/>
      <w:numFmt w:val="lowerLetter"/>
      <w:lvlText w:val="%8."/>
      <w:lvlJc w:val="left"/>
      <w:pPr>
        <w:ind w:left="5503" w:hanging="360"/>
      </w:pPr>
      <w:rPr>
        <w:rFonts w:cs="Times New Roman"/>
      </w:rPr>
    </w:lvl>
    <w:lvl w:ilvl="8" w:tplc="0419001B" w:tentative="1">
      <w:start w:val="1"/>
      <w:numFmt w:val="lowerRoman"/>
      <w:lvlText w:val="%9."/>
      <w:lvlJc w:val="right"/>
      <w:pPr>
        <w:ind w:left="6223" w:hanging="180"/>
      </w:pPr>
      <w:rPr>
        <w:rFonts w:cs="Times New Roman"/>
      </w:rPr>
    </w:lvl>
  </w:abstractNum>
  <w:abstractNum w:abstractNumId="125" w15:restartNumberingAfterBreak="0">
    <w:nsid w:val="5AAF27C3"/>
    <w:multiLevelType w:val="hybridMultilevel"/>
    <w:tmpl w:val="002AAB68"/>
    <w:lvl w:ilvl="0" w:tplc="28CECFCC">
      <w:start w:val="1"/>
      <w:numFmt w:val="decimal"/>
      <w:lvlText w:val="%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6" w15:restartNumberingAfterBreak="0">
    <w:nsid w:val="5ACA45A9"/>
    <w:multiLevelType w:val="hybridMultilevel"/>
    <w:tmpl w:val="55E0F19E"/>
    <w:lvl w:ilvl="0" w:tplc="5CE2DCCA">
      <w:start w:val="1"/>
      <w:numFmt w:val="decimal"/>
      <w:lvlText w:val="%1."/>
      <w:lvlJc w:val="left"/>
      <w:pPr>
        <w:ind w:left="501" w:hanging="360"/>
      </w:pPr>
      <w:rPr>
        <w:rFonts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7" w15:restartNumberingAfterBreak="0">
    <w:nsid w:val="5ACC0848"/>
    <w:multiLevelType w:val="hybridMultilevel"/>
    <w:tmpl w:val="E1AE5950"/>
    <w:lvl w:ilvl="0" w:tplc="F8009C0A">
      <w:start w:val="1"/>
      <w:numFmt w:val="decimal"/>
      <w:lvlText w:val="%1."/>
      <w:lvlJc w:val="left"/>
      <w:pPr>
        <w:ind w:left="360" w:hanging="360"/>
      </w:pPr>
      <w:rPr>
        <w:rFonts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8" w15:restartNumberingAfterBreak="0">
    <w:nsid w:val="5B324DD9"/>
    <w:multiLevelType w:val="hybridMultilevel"/>
    <w:tmpl w:val="726E7F5A"/>
    <w:lvl w:ilvl="0" w:tplc="0FE63488">
      <w:start w:val="1"/>
      <w:numFmt w:val="decimal"/>
      <w:lvlText w:val="%1."/>
      <w:lvlJc w:val="left"/>
      <w:pPr>
        <w:ind w:left="72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9" w15:restartNumberingAfterBreak="0">
    <w:nsid w:val="5C586148"/>
    <w:multiLevelType w:val="hybridMultilevel"/>
    <w:tmpl w:val="5D28593E"/>
    <w:lvl w:ilvl="0" w:tplc="C31A6DCE">
      <w:start w:val="1"/>
      <w:numFmt w:val="decimal"/>
      <w:lvlText w:val="%1."/>
      <w:lvlJc w:val="left"/>
      <w:pPr>
        <w:ind w:left="862" w:hanging="360"/>
      </w:pPr>
      <w:rPr>
        <w:rFonts w:ascii="Times New Roman" w:eastAsia="Times New Roman" w:hAnsi="Times New Roman"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30" w15:restartNumberingAfterBreak="0">
    <w:nsid w:val="5EDD101C"/>
    <w:multiLevelType w:val="hybridMultilevel"/>
    <w:tmpl w:val="84D45B70"/>
    <w:lvl w:ilvl="0" w:tplc="94AC30B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31" w15:restartNumberingAfterBreak="0">
    <w:nsid w:val="5EE12F0A"/>
    <w:multiLevelType w:val="hybridMultilevel"/>
    <w:tmpl w:val="98825200"/>
    <w:lvl w:ilvl="0" w:tplc="0A12D71C">
      <w:start w:val="1"/>
      <w:numFmt w:val="decimal"/>
      <w:lvlText w:val="%1."/>
      <w:lvlJc w:val="left"/>
      <w:pPr>
        <w:ind w:left="3960" w:hanging="360"/>
      </w:pPr>
      <w:rPr>
        <w:rFonts w:ascii="Times New Roman" w:hAnsi="Times New Roman" w:cs="Times New Roman" w:hint="default"/>
        <w:b w:val="0"/>
        <w:sz w:val="24"/>
        <w:szCs w:val="24"/>
      </w:rPr>
    </w:lvl>
    <w:lvl w:ilvl="1" w:tplc="04190019" w:tentative="1">
      <w:start w:val="1"/>
      <w:numFmt w:val="lowerLetter"/>
      <w:lvlText w:val="%2."/>
      <w:lvlJc w:val="left"/>
      <w:pPr>
        <w:ind w:left="5040" w:hanging="360"/>
      </w:pPr>
      <w:rPr>
        <w:rFonts w:cs="Times New Roman"/>
      </w:rPr>
    </w:lvl>
    <w:lvl w:ilvl="2" w:tplc="0419001B" w:tentative="1">
      <w:start w:val="1"/>
      <w:numFmt w:val="lowerRoman"/>
      <w:lvlText w:val="%3."/>
      <w:lvlJc w:val="right"/>
      <w:pPr>
        <w:ind w:left="5760" w:hanging="180"/>
      </w:pPr>
      <w:rPr>
        <w:rFonts w:cs="Times New Roman"/>
      </w:rPr>
    </w:lvl>
    <w:lvl w:ilvl="3" w:tplc="0419000F" w:tentative="1">
      <w:start w:val="1"/>
      <w:numFmt w:val="decimal"/>
      <w:lvlText w:val="%4."/>
      <w:lvlJc w:val="left"/>
      <w:pPr>
        <w:ind w:left="6480" w:hanging="360"/>
      </w:pPr>
      <w:rPr>
        <w:rFonts w:cs="Times New Roman"/>
      </w:rPr>
    </w:lvl>
    <w:lvl w:ilvl="4" w:tplc="04190019" w:tentative="1">
      <w:start w:val="1"/>
      <w:numFmt w:val="lowerLetter"/>
      <w:lvlText w:val="%5."/>
      <w:lvlJc w:val="left"/>
      <w:pPr>
        <w:ind w:left="7200" w:hanging="360"/>
      </w:pPr>
      <w:rPr>
        <w:rFonts w:cs="Times New Roman"/>
      </w:rPr>
    </w:lvl>
    <w:lvl w:ilvl="5" w:tplc="0419001B" w:tentative="1">
      <w:start w:val="1"/>
      <w:numFmt w:val="lowerRoman"/>
      <w:lvlText w:val="%6."/>
      <w:lvlJc w:val="right"/>
      <w:pPr>
        <w:ind w:left="7920" w:hanging="180"/>
      </w:pPr>
      <w:rPr>
        <w:rFonts w:cs="Times New Roman"/>
      </w:rPr>
    </w:lvl>
    <w:lvl w:ilvl="6" w:tplc="0419000F" w:tentative="1">
      <w:start w:val="1"/>
      <w:numFmt w:val="decimal"/>
      <w:lvlText w:val="%7."/>
      <w:lvlJc w:val="left"/>
      <w:pPr>
        <w:ind w:left="8640" w:hanging="360"/>
      </w:pPr>
      <w:rPr>
        <w:rFonts w:cs="Times New Roman"/>
      </w:rPr>
    </w:lvl>
    <w:lvl w:ilvl="7" w:tplc="04190019" w:tentative="1">
      <w:start w:val="1"/>
      <w:numFmt w:val="lowerLetter"/>
      <w:lvlText w:val="%8."/>
      <w:lvlJc w:val="left"/>
      <w:pPr>
        <w:ind w:left="9360" w:hanging="360"/>
      </w:pPr>
      <w:rPr>
        <w:rFonts w:cs="Times New Roman"/>
      </w:rPr>
    </w:lvl>
    <w:lvl w:ilvl="8" w:tplc="0419001B" w:tentative="1">
      <w:start w:val="1"/>
      <w:numFmt w:val="lowerRoman"/>
      <w:lvlText w:val="%9."/>
      <w:lvlJc w:val="right"/>
      <w:pPr>
        <w:ind w:left="10080" w:hanging="180"/>
      </w:pPr>
      <w:rPr>
        <w:rFonts w:cs="Times New Roman"/>
      </w:rPr>
    </w:lvl>
  </w:abstractNum>
  <w:abstractNum w:abstractNumId="132" w15:restartNumberingAfterBreak="0">
    <w:nsid w:val="5F6026C0"/>
    <w:multiLevelType w:val="hybridMultilevel"/>
    <w:tmpl w:val="B2447246"/>
    <w:lvl w:ilvl="0" w:tplc="8BACDB06">
      <w:start w:val="1"/>
      <w:numFmt w:val="decimal"/>
      <w:lvlText w:val="%1."/>
      <w:lvlJc w:val="left"/>
      <w:pPr>
        <w:ind w:left="720" w:hanging="360"/>
      </w:pPr>
      <w:rPr>
        <w:rFonts w:cs="Times New Roman"/>
        <w:sz w:val="24"/>
        <w:szCs w:val="24"/>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3" w15:restartNumberingAfterBreak="0">
    <w:nsid w:val="60764E9F"/>
    <w:multiLevelType w:val="hybridMultilevel"/>
    <w:tmpl w:val="DBDE8B12"/>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4" w15:restartNumberingAfterBreak="0">
    <w:nsid w:val="621A49D9"/>
    <w:multiLevelType w:val="hybridMultilevel"/>
    <w:tmpl w:val="211A479E"/>
    <w:lvl w:ilvl="0" w:tplc="C616C3BE">
      <w:start w:val="1"/>
      <w:numFmt w:val="decimal"/>
      <w:lvlText w:val="%1."/>
      <w:lvlJc w:val="left"/>
      <w:pPr>
        <w:ind w:left="504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B50AD752">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5" w15:restartNumberingAfterBreak="0">
    <w:nsid w:val="628273AC"/>
    <w:multiLevelType w:val="hybridMultilevel"/>
    <w:tmpl w:val="AD2E6CD4"/>
    <w:lvl w:ilvl="0" w:tplc="C8BA0C4A">
      <w:start w:val="1"/>
      <w:numFmt w:val="decimal"/>
      <w:lvlText w:val="%1."/>
      <w:lvlJc w:val="left"/>
      <w:pPr>
        <w:ind w:left="823" w:hanging="360"/>
      </w:pPr>
      <w:rPr>
        <w:rFonts w:cs="Times New Roman" w:hint="default"/>
      </w:rPr>
    </w:lvl>
    <w:lvl w:ilvl="1" w:tplc="04190019" w:tentative="1">
      <w:start w:val="1"/>
      <w:numFmt w:val="lowerLetter"/>
      <w:lvlText w:val="%2."/>
      <w:lvlJc w:val="left"/>
      <w:pPr>
        <w:ind w:left="1543" w:hanging="360"/>
      </w:pPr>
      <w:rPr>
        <w:rFonts w:cs="Times New Roman"/>
      </w:rPr>
    </w:lvl>
    <w:lvl w:ilvl="2" w:tplc="0419001B" w:tentative="1">
      <w:start w:val="1"/>
      <w:numFmt w:val="lowerRoman"/>
      <w:lvlText w:val="%3."/>
      <w:lvlJc w:val="right"/>
      <w:pPr>
        <w:ind w:left="2263" w:hanging="180"/>
      </w:pPr>
      <w:rPr>
        <w:rFonts w:cs="Times New Roman"/>
      </w:rPr>
    </w:lvl>
    <w:lvl w:ilvl="3" w:tplc="0419000F" w:tentative="1">
      <w:start w:val="1"/>
      <w:numFmt w:val="decimal"/>
      <w:lvlText w:val="%4."/>
      <w:lvlJc w:val="left"/>
      <w:pPr>
        <w:ind w:left="2983" w:hanging="360"/>
      </w:pPr>
      <w:rPr>
        <w:rFonts w:cs="Times New Roman"/>
      </w:rPr>
    </w:lvl>
    <w:lvl w:ilvl="4" w:tplc="04190019" w:tentative="1">
      <w:start w:val="1"/>
      <w:numFmt w:val="lowerLetter"/>
      <w:lvlText w:val="%5."/>
      <w:lvlJc w:val="left"/>
      <w:pPr>
        <w:ind w:left="3703" w:hanging="360"/>
      </w:pPr>
      <w:rPr>
        <w:rFonts w:cs="Times New Roman"/>
      </w:rPr>
    </w:lvl>
    <w:lvl w:ilvl="5" w:tplc="0419001B" w:tentative="1">
      <w:start w:val="1"/>
      <w:numFmt w:val="lowerRoman"/>
      <w:lvlText w:val="%6."/>
      <w:lvlJc w:val="right"/>
      <w:pPr>
        <w:ind w:left="4423" w:hanging="180"/>
      </w:pPr>
      <w:rPr>
        <w:rFonts w:cs="Times New Roman"/>
      </w:rPr>
    </w:lvl>
    <w:lvl w:ilvl="6" w:tplc="0419000F" w:tentative="1">
      <w:start w:val="1"/>
      <w:numFmt w:val="decimal"/>
      <w:lvlText w:val="%7."/>
      <w:lvlJc w:val="left"/>
      <w:pPr>
        <w:ind w:left="5143" w:hanging="360"/>
      </w:pPr>
      <w:rPr>
        <w:rFonts w:cs="Times New Roman"/>
      </w:rPr>
    </w:lvl>
    <w:lvl w:ilvl="7" w:tplc="04190019" w:tentative="1">
      <w:start w:val="1"/>
      <w:numFmt w:val="lowerLetter"/>
      <w:lvlText w:val="%8."/>
      <w:lvlJc w:val="left"/>
      <w:pPr>
        <w:ind w:left="5863" w:hanging="360"/>
      </w:pPr>
      <w:rPr>
        <w:rFonts w:cs="Times New Roman"/>
      </w:rPr>
    </w:lvl>
    <w:lvl w:ilvl="8" w:tplc="0419001B" w:tentative="1">
      <w:start w:val="1"/>
      <w:numFmt w:val="lowerRoman"/>
      <w:lvlText w:val="%9."/>
      <w:lvlJc w:val="right"/>
      <w:pPr>
        <w:ind w:left="6583" w:hanging="180"/>
      </w:pPr>
      <w:rPr>
        <w:rFonts w:cs="Times New Roman"/>
      </w:rPr>
    </w:lvl>
  </w:abstractNum>
  <w:abstractNum w:abstractNumId="136" w15:restartNumberingAfterBreak="0">
    <w:nsid w:val="629A742C"/>
    <w:multiLevelType w:val="hybridMultilevel"/>
    <w:tmpl w:val="E0FE14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15:restartNumberingAfterBreak="0">
    <w:nsid w:val="635D3720"/>
    <w:multiLevelType w:val="hybridMultilevel"/>
    <w:tmpl w:val="84D45B70"/>
    <w:lvl w:ilvl="0" w:tplc="94AC30B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38" w15:restartNumberingAfterBreak="0">
    <w:nsid w:val="641B2C8A"/>
    <w:multiLevelType w:val="hybridMultilevel"/>
    <w:tmpl w:val="7A069C5C"/>
    <w:lvl w:ilvl="0" w:tplc="3A6CBB2A">
      <w:start w:val="1"/>
      <w:numFmt w:val="decimal"/>
      <w:lvlText w:val="%1."/>
      <w:lvlJc w:val="left"/>
      <w:pPr>
        <w:tabs>
          <w:tab w:val="num" w:pos="360"/>
        </w:tabs>
        <w:ind w:left="360" w:hanging="360"/>
      </w:pPr>
      <w:rPr>
        <w:rFonts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9" w15:restartNumberingAfterBreak="0">
    <w:nsid w:val="64206823"/>
    <w:multiLevelType w:val="hybridMultilevel"/>
    <w:tmpl w:val="9DC060E4"/>
    <w:lvl w:ilvl="0" w:tplc="3416A30E">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0" w15:restartNumberingAfterBreak="0">
    <w:nsid w:val="644D2590"/>
    <w:multiLevelType w:val="hybridMultilevel"/>
    <w:tmpl w:val="84E85A34"/>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1" w15:restartNumberingAfterBreak="0">
    <w:nsid w:val="65720670"/>
    <w:multiLevelType w:val="hybridMultilevel"/>
    <w:tmpl w:val="68F038C4"/>
    <w:lvl w:ilvl="0" w:tplc="AEAC9D4A">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2" w15:restartNumberingAfterBreak="0">
    <w:nsid w:val="684621F0"/>
    <w:multiLevelType w:val="hybridMultilevel"/>
    <w:tmpl w:val="ECE6BF02"/>
    <w:lvl w:ilvl="0" w:tplc="60003F96">
      <w:start w:val="1"/>
      <w:numFmt w:val="decimal"/>
      <w:lvlText w:val="%1."/>
      <w:lvlJc w:val="left"/>
      <w:pPr>
        <w:ind w:left="36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3" w15:restartNumberingAfterBreak="0">
    <w:nsid w:val="687A6141"/>
    <w:multiLevelType w:val="hybridMultilevel"/>
    <w:tmpl w:val="0F86E54E"/>
    <w:lvl w:ilvl="0" w:tplc="4D3E9662">
      <w:start w:val="1"/>
      <w:numFmt w:val="decimal"/>
      <w:lvlText w:val="%1."/>
      <w:lvlJc w:val="left"/>
      <w:pPr>
        <w:tabs>
          <w:tab w:val="num" w:pos="360"/>
        </w:tabs>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4" w15:restartNumberingAfterBreak="0">
    <w:nsid w:val="68B11076"/>
    <w:multiLevelType w:val="hybridMultilevel"/>
    <w:tmpl w:val="7D047FA0"/>
    <w:lvl w:ilvl="0" w:tplc="50AAE1DE">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5" w15:restartNumberingAfterBreak="0">
    <w:nsid w:val="68DB6937"/>
    <w:multiLevelType w:val="hybridMultilevel"/>
    <w:tmpl w:val="17CAF640"/>
    <w:lvl w:ilvl="0" w:tplc="BA7CC398">
      <w:start w:val="1"/>
      <w:numFmt w:val="decimal"/>
      <w:lvlText w:val="%1."/>
      <w:lvlJc w:val="left"/>
      <w:pPr>
        <w:ind w:left="360" w:hanging="360"/>
      </w:pPr>
      <w:rPr>
        <w:rFonts w:ascii="Times New Roman" w:hAnsi="Times New Roman"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6" w15:restartNumberingAfterBreak="0">
    <w:nsid w:val="6A0178CE"/>
    <w:multiLevelType w:val="hybridMultilevel"/>
    <w:tmpl w:val="8E82854C"/>
    <w:lvl w:ilvl="0" w:tplc="960CC5CC">
      <w:start w:val="1"/>
      <w:numFmt w:val="decimal"/>
      <w:lvlText w:val="%1."/>
      <w:lvlJc w:val="left"/>
      <w:pPr>
        <w:ind w:left="72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7" w15:restartNumberingAfterBreak="0">
    <w:nsid w:val="6A255136"/>
    <w:multiLevelType w:val="hybridMultilevel"/>
    <w:tmpl w:val="B752446A"/>
    <w:lvl w:ilvl="0" w:tplc="0CA8E7A4">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48" w15:restartNumberingAfterBreak="0">
    <w:nsid w:val="6A5D3E89"/>
    <w:multiLevelType w:val="hybridMultilevel"/>
    <w:tmpl w:val="9E7EC1CC"/>
    <w:lvl w:ilvl="0" w:tplc="0BC00562">
      <w:start w:val="1"/>
      <w:numFmt w:val="decimal"/>
      <w:lvlText w:val="%1."/>
      <w:lvlJc w:val="left"/>
      <w:pPr>
        <w:ind w:left="360" w:hanging="360"/>
      </w:pPr>
      <w:rPr>
        <w:rFonts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9" w15:restartNumberingAfterBreak="0">
    <w:nsid w:val="6B9A3331"/>
    <w:multiLevelType w:val="hybridMultilevel"/>
    <w:tmpl w:val="23F6021E"/>
    <w:lvl w:ilvl="0" w:tplc="EAE04008">
      <w:start w:val="1"/>
      <w:numFmt w:val="decimal"/>
      <w:lvlText w:val="%1."/>
      <w:lvlJc w:val="left"/>
      <w:pPr>
        <w:ind w:left="36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0" w15:restartNumberingAfterBreak="0">
    <w:nsid w:val="6BC2371E"/>
    <w:multiLevelType w:val="hybridMultilevel"/>
    <w:tmpl w:val="6A360A62"/>
    <w:lvl w:ilvl="0" w:tplc="BFA235D0">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1" w15:restartNumberingAfterBreak="0">
    <w:nsid w:val="6BD04AAC"/>
    <w:multiLevelType w:val="hybridMultilevel"/>
    <w:tmpl w:val="96AA7F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2" w15:restartNumberingAfterBreak="0">
    <w:nsid w:val="6C56604F"/>
    <w:multiLevelType w:val="hybridMultilevel"/>
    <w:tmpl w:val="03F4EBB8"/>
    <w:lvl w:ilvl="0" w:tplc="8DAEB63E">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3" w15:restartNumberingAfterBreak="0">
    <w:nsid w:val="6E074635"/>
    <w:multiLevelType w:val="hybridMultilevel"/>
    <w:tmpl w:val="3158856C"/>
    <w:lvl w:ilvl="0" w:tplc="0A12D71C">
      <w:start w:val="1"/>
      <w:numFmt w:val="decimal"/>
      <w:lvlText w:val="%1."/>
      <w:lvlJc w:val="left"/>
      <w:pPr>
        <w:ind w:left="1800" w:hanging="360"/>
      </w:pPr>
      <w:rPr>
        <w:rFonts w:ascii="Times New Roman" w:hAnsi="Times New Roman" w:cs="Times New Roman" w:hint="default"/>
        <w:b w:val="0"/>
        <w:sz w:val="24"/>
        <w:szCs w:val="24"/>
      </w:rPr>
    </w:lvl>
    <w:lvl w:ilvl="1" w:tplc="04190019" w:tentative="1">
      <w:start w:val="1"/>
      <w:numFmt w:val="lowerLetter"/>
      <w:lvlText w:val="%2."/>
      <w:lvlJc w:val="left"/>
      <w:pPr>
        <w:ind w:left="2880" w:hanging="360"/>
      </w:pPr>
      <w:rPr>
        <w:rFonts w:cs="Times New Roman"/>
      </w:rPr>
    </w:lvl>
    <w:lvl w:ilvl="2" w:tplc="0419001B" w:tentative="1">
      <w:start w:val="1"/>
      <w:numFmt w:val="lowerRoman"/>
      <w:lvlText w:val="%3."/>
      <w:lvlJc w:val="right"/>
      <w:pPr>
        <w:ind w:left="3600" w:hanging="180"/>
      </w:pPr>
      <w:rPr>
        <w:rFonts w:cs="Times New Roman"/>
      </w:rPr>
    </w:lvl>
    <w:lvl w:ilvl="3" w:tplc="0419000F" w:tentative="1">
      <w:start w:val="1"/>
      <w:numFmt w:val="decimal"/>
      <w:lvlText w:val="%4."/>
      <w:lvlJc w:val="left"/>
      <w:pPr>
        <w:ind w:left="4320" w:hanging="360"/>
      </w:pPr>
      <w:rPr>
        <w:rFonts w:cs="Times New Roman"/>
      </w:rPr>
    </w:lvl>
    <w:lvl w:ilvl="4" w:tplc="04190019" w:tentative="1">
      <w:start w:val="1"/>
      <w:numFmt w:val="lowerLetter"/>
      <w:lvlText w:val="%5."/>
      <w:lvlJc w:val="left"/>
      <w:pPr>
        <w:ind w:left="5040" w:hanging="360"/>
      </w:pPr>
      <w:rPr>
        <w:rFonts w:cs="Times New Roman"/>
      </w:rPr>
    </w:lvl>
    <w:lvl w:ilvl="5" w:tplc="0419001B" w:tentative="1">
      <w:start w:val="1"/>
      <w:numFmt w:val="lowerRoman"/>
      <w:lvlText w:val="%6."/>
      <w:lvlJc w:val="right"/>
      <w:pPr>
        <w:ind w:left="5760" w:hanging="180"/>
      </w:pPr>
      <w:rPr>
        <w:rFonts w:cs="Times New Roman"/>
      </w:rPr>
    </w:lvl>
    <w:lvl w:ilvl="6" w:tplc="0419000F" w:tentative="1">
      <w:start w:val="1"/>
      <w:numFmt w:val="decimal"/>
      <w:lvlText w:val="%7."/>
      <w:lvlJc w:val="left"/>
      <w:pPr>
        <w:ind w:left="6480" w:hanging="360"/>
      </w:pPr>
      <w:rPr>
        <w:rFonts w:cs="Times New Roman"/>
      </w:rPr>
    </w:lvl>
    <w:lvl w:ilvl="7" w:tplc="04190019" w:tentative="1">
      <w:start w:val="1"/>
      <w:numFmt w:val="lowerLetter"/>
      <w:lvlText w:val="%8."/>
      <w:lvlJc w:val="left"/>
      <w:pPr>
        <w:ind w:left="7200" w:hanging="360"/>
      </w:pPr>
      <w:rPr>
        <w:rFonts w:cs="Times New Roman"/>
      </w:rPr>
    </w:lvl>
    <w:lvl w:ilvl="8" w:tplc="0419001B" w:tentative="1">
      <w:start w:val="1"/>
      <w:numFmt w:val="lowerRoman"/>
      <w:lvlText w:val="%9."/>
      <w:lvlJc w:val="right"/>
      <w:pPr>
        <w:ind w:left="7920" w:hanging="180"/>
      </w:pPr>
      <w:rPr>
        <w:rFonts w:cs="Times New Roman"/>
      </w:rPr>
    </w:lvl>
  </w:abstractNum>
  <w:abstractNum w:abstractNumId="154" w15:restartNumberingAfterBreak="0">
    <w:nsid w:val="6E8B23DA"/>
    <w:multiLevelType w:val="hybridMultilevel"/>
    <w:tmpl w:val="BF5A698E"/>
    <w:lvl w:ilvl="0" w:tplc="723870B4">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55" w15:restartNumberingAfterBreak="0">
    <w:nsid w:val="6F195221"/>
    <w:multiLevelType w:val="hybridMultilevel"/>
    <w:tmpl w:val="08CA9D16"/>
    <w:lvl w:ilvl="0" w:tplc="305CA54C">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6" w15:restartNumberingAfterBreak="0">
    <w:nsid w:val="6FFA1911"/>
    <w:multiLevelType w:val="hybridMultilevel"/>
    <w:tmpl w:val="B478E372"/>
    <w:lvl w:ilvl="0" w:tplc="0A12D71C">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7" w15:restartNumberingAfterBreak="0">
    <w:nsid w:val="70C62284"/>
    <w:multiLevelType w:val="hybridMultilevel"/>
    <w:tmpl w:val="C4C6864C"/>
    <w:lvl w:ilvl="0" w:tplc="5A3ADB7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8" w15:restartNumberingAfterBreak="0">
    <w:nsid w:val="71CD0C36"/>
    <w:multiLevelType w:val="hybridMultilevel"/>
    <w:tmpl w:val="A3CEC13C"/>
    <w:lvl w:ilvl="0" w:tplc="0EDC61AA">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9" w15:restartNumberingAfterBreak="0">
    <w:nsid w:val="723F21F8"/>
    <w:multiLevelType w:val="hybridMultilevel"/>
    <w:tmpl w:val="CD2A5E70"/>
    <w:lvl w:ilvl="0" w:tplc="D50241F4">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0" w15:restartNumberingAfterBreak="0">
    <w:nsid w:val="72DB1600"/>
    <w:multiLevelType w:val="hybridMultilevel"/>
    <w:tmpl w:val="8A508914"/>
    <w:lvl w:ilvl="0" w:tplc="A684BF7E">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1" w15:restartNumberingAfterBreak="0">
    <w:nsid w:val="730A09A7"/>
    <w:multiLevelType w:val="hybridMultilevel"/>
    <w:tmpl w:val="F954AA7A"/>
    <w:lvl w:ilvl="0" w:tplc="DFB24A82">
      <w:start w:val="1"/>
      <w:numFmt w:val="decimal"/>
      <w:lvlText w:val="%1."/>
      <w:lvlJc w:val="left"/>
      <w:pPr>
        <w:ind w:left="360" w:hanging="360"/>
      </w:pPr>
      <w:rPr>
        <w:rFonts w:cs="Times New Roman" w:hint="default"/>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2" w15:restartNumberingAfterBreak="0">
    <w:nsid w:val="73D92133"/>
    <w:multiLevelType w:val="hybridMultilevel"/>
    <w:tmpl w:val="3AB22404"/>
    <w:lvl w:ilvl="0" w:tplc="2A10EDCA">
      <w:start w:val="1"/>
      <w:numFmt w:val="decimal"/>
      <w:lvlText w:val="%1."/>
      <w:lvlJc w:val="left"/>
      <w:pPr>
        <w:ind w:left="420" w:hanging="360"/>
      </w:pPr>
      <w:rPr>
        <w:rFonts w:ascii="Times New Roman" w:eastAsia="Times New Roman" w:hAnsi="Times New Roman" w:cs="Times New Roman" w:hint="default"/>
        <w:b w:val="0"/>
        <w:spacing w:val="-5"/>
        <w:w w:val="99"/>
        <w:sz w:val="24"/>
        <w:szCs w:val="24"/>
      </w:rPr>
    </w:lvl>
    <w:lvl w:ilvl="1" w:tplc="160E9D56">
      <w:numFmt w:val="bullet"/>
      <w:lvlText w:val="•"/>
      <w:lvlJc w:val="left"/>
      <w:pPr>
        <w:ind w:left="1300" w:hanging="360"/>
      </w:pPr>
    </w:lvl>
    <w:lvl w:ilvl="2" w:tplc="90C67684">
      <w:numFmt w:val="bullet"/>
      <w:lvlText w:val="•"/>
      <w:lvlJc w:val="left"/>
      <w:pPr>
        <w:ind w:left="2180" w:hanging="360"/>
      </w:pPr>
    </w:lvl>
    <w:lvl w:ilvl="3" w:tplc="02AE1048">
      <w:numFmt w:val="bullet"/>
      <w:lvlText w:val="•"/>
      <w:lvlJc w:val="left"/>
      <w:pPr>
        <w:ind w:left="3060" w:hanging="360"/>
      </w:pPr>
    </w:lvl>
    <w:lvl w:ilvl="4" w:tplc="D9DC75AE">
      <w:numFmt w:val="bullet"/>
      <w:lvlText w:val="•"/>
      <w:lvlJc w:val="left"/>
      <w:pPr>
        <w:ind w:left="3940" w:hanging="360"/>
      </w:pPr>
    </w:lvl>
    <w:lvl w:ilvl="5" w:tplc="006A656E">
      <w:numFmt w:val="bullet"/>
      <w:lvlText w:val="•"/>
      <w:lvlJc w:val="left"/>
      <w:pPr>
        <w:ind w:left="4821" w:hanging="360"/>
      </w:pPr>
    </w:lvl>
    <w:lvl w:ilvl="6" w:tplc="CBF045CA">
      <w:numFmt w:val="bullet"/>
      <w:lvlText w:val="•"/>
      <w:lvlJc w:val="left"/>
      <w:pPr>
        <w:ind w:left="5701" w:hanging="360"/>
      </w:pPr>
    </w:lvl>
    <w:lvl w:ilvl="7" w:tplc="BDEECC8A">
      <w:numFmt w:val="bullet"/>
      <w:lvlText w:val="•"/>
      <w:lvlJc w:val="left"/>
      <w:pPr>
        <w:ind w:left="6581" w:hanging="360"/>
      </w:pPr>
    </w:lvl>
    <w:lvl w:ilvl="8" w:tplc="88EC31EE">
      <w:numFmt w:val="bullet"/>
      <w:lvlText w:val="•"/>
      <w:lvlJc w:val="left"/>
      <w:pPr>
        <w:ind w:left="7461" w:hanging="360"/>
      </w:pPr>
    </w:lvl>
  </w:abstractNum>
  <w:abstractNum w:abstractNumId="163" w15:restartNumberingAfterBreak="0">
    <w:nsid w:val="74AF25AC"/>
    <w:multiLevelType w:val="hybridMultilevel"/>
    <w:tmpl w:val="FAAC5F20"/>
    <w:lvl w:ilvl="0" w:tplc="E5E63E5E">
      <w:start w:val="1"/>
      <w:numFmt w:val="decimal"/>
      <w:lvlText w:val="%1."/>
      <w:lvlJc w:val="left"/>
      <w:pPr>
        <w:ind w:left="6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4" w15:restartNumberingAfterBreak="0">
    <w:nsid w:val="74BE5C3A"/>
    <w:multiLevelType w:val="hybridMultilevel"/>
    <w:tmpl w:val="D8FCB83E"/>
    <w:lvl w:ilvl="0" w:tplc="4EC651F2">
      <w:start w:val="1"/>
      <w:numFmt w:val="decimal"/>
      <w:lvlText w:val="%1."/>
      <w:lvlJc w:val="left"/>
      <w:pPr>
        <w:tabs>
          <w:tab w:val="num" w:pos="360"/>
        </w:tabs>
        <w:ind w:left="36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5" w15:restartNumberingAfterBreak="0">
    <w:nsid w:val="751E5C60"/>
    <w:multiLevelType w:val="hybridMultilevel"/>
    <w:tmpl w:val="28A22C1C"/>
    <w:lvl w:ilvl="0" w:tplc="DD00F566">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6" w15:restartNumberingAfterBreak="0">
    <w:nsid w:val="75B626D0"/>
    <w:multiLevelType w:val="hybridMultilevel"/>
    <w:tmpl w:val="5EBA9B18"/>
    <w:lvl w:ilvl="0" w:tplc="A4805F34">
      <w:start w:val="1"/>
      <w:numFmt w:val="decimal"/>
      <w:lvlText w:val="%1."/>
      <w:lvlJc w:val="left"/>
      <w:pPr>
        <w:ind w:left="360" w:hanging="360"/>
      </w:pPr>
      <w:rPr>
        <w:rFonts w:ascii="Times New Roman" w:hAnsi="Times New Roman"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7" w15:restartNumberingAfterBreak="0">
    <w:nsid w:val="75EA6AFB"/>
    <w:multiLevelType w:val="hybridMultilevel"/>
    <w:tmpl w:val="50FAEF94"/>
    <w:lvl w:ilvl="0" w:tplc="EF426E54">
      <w:start w:val="1"/>
      <w:numFmt w:val="decimal"/>
      <w:lvlText w:val="%1."/>
      <w:lvlJc w:val="left"/>
      <w:pPr>
        <w:ind w:left="288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8" w15:restartNumberingAfterBreak="0">
    <w:nsid w:val="762B2183"/>
    <w:multiLevelType w:val="hybridMultilevel"/>
    <w:tmpl w:val="9F3651E2"/>
    <w:lvl w:ilvl="0" w:tplc="B23E92C8">
      <w:start w:val="1"/>
      <w:numFmt w:val="decimal"/>
      <w:lvlText w:val="%1."/>
      <w:lvlJc w:val="left"/>
      <w:pPr>
        <w:ind w:left="72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9" w15:restartNumberingAfterBreak="0">
    <w:nsid w:val="76475BFC"/>
    <w:multiLevelType w:val="hybridMultilevel"/>
    <w:tmpl w:val="4DA4DAF0"/>
    <w:lvl w:ilvl="0" w:tplc="E6365766">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0" w15:restartNumberingAfterBreak="0">
    <w:nsid w:val="772F1150"/>
    <w:multiLevelType w:val="hybridMultilevel"/>
    <w:tmpl w:val="73667E18"/>
    <w:lvl w:ilvl="0" w:tplc="F3E06C4C">
      <w:start w:val="1"/>
      <w:numFmt w:val="decimal"/>
      <w:lvlText w:val="%1."/>
      <w:lvlJc w:val="left"/>
      <w:pPr>
        <w:ind w:left="360" w:hanging="360"/>
      </w:pPr>
      <w:rPr>
        <w:rFonts w:ascii="Times New Roman" w:eastAsia="Times New Roman" w:hAnsi="Times New Roman" w:cs="Times New Roman"/>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1" w15:restartNumberingAfterBreak="0">
    <w:nsid w:val="781D48C6"/>
    <w:multiLevelType w:val="hybridMultilevel"/>
    <w:tmpl w:val="50FAEF94"/>
    <w:lvl w:ilvl="0" w:tplc="EF426E54">
      <w:start w:val="1"/>
      <w:numFmt w:val="decimal"/>
      <w:lvlText w:val="%1."/>
      <w:lvlJc w:val="left"/>
      <w:pPr>
        <w:ind w:left="288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2" w15:restartNumberingAfterBreak="0">
    <w:nsid w:val="78971D29"/>
    <w:multiLevelType w:val="hybridMultilevel"/>
    <w:tmpl w:val="C1B86820"/>
    <w:lvl w:ilvl="0" w:tplc="5336AC6A">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3" w15:restartNumberingAfterBreak="0">
    <w:nsid w:val="79A0308E"/>
    <w:multiLevelType w:val="hybridMultilevel"/>
    <w:tmpl w:val="D77C5FA0"/>
    <w:lvl w:ilvl="0" w:tplc="50AAE1DE">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4" w15:restartNumberingAfterBreak="0">
    <w:nsid w:val="7A030519"/>
    <w:multiLevelType w:val="hybridMultilevel"/>
    <w:tmpl w:val="84506EF0"/>
    <w:lvl w:ilvl="0" w:tplc="C616C3BE">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5" w15:restartNumberingAfterBreak="0">
    <w:nsid w:val="7AD1715D"/>
    <w:multiLevelType w:val="hybridMultilevel"/>
    <w:tmpl w:val="14928634"/>
    <w:lvl w:ilvl="0" w:tplc="120468D2">
      <w:start w:val="1"/>
      <w:numFmt w:val="decimal"/>
      <w:lvlText w:val="%1."/>
      <w:lvlJc w:val="left"/>
      <w:pPr>
        <w:ind w:left="502"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6" w15:restartNumberingAfterBreak="0">
    <w:nsid w:val="7B56726C"/>
    <w:multiLevelType w:val="hybridMultilevel"/>
    <w:tmpl w:val="D412435C"/>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7" w15:restartNumberingAfterBreak="0">
    <w:nsid w:val="7B582612"/>
    <w:multiLevelType w:val="hybridMultilevel"/>
    <w:tmpl w:val="8A3A72C4"/>
    <w:lvl w:ilvl="0" w:tplc="8E82B692">
      <w:start w:val="1"/>
      <w:numFmt w:val="decimal"/>
      <w:lvlText w:val="%1."/>
      <w:lvlJc w:val="left"/>
      <w:pPr>
        <w:ind w:left="720" w:hanging="360"/>
      </w:pPr>
      <w:rPr>
        <w:rFonts w:ascii="Times New Roman" w:hAnsi="Times New Roman" w:cs="Times New Roman" w:hint="default"/>
        <w:b w:val="0"/>
        <w:strike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8" w15:restartNumberingAfterBreak="0">
    <w:nsid w:val="7B5948E8"/>
    <w:multiLevelType w:val="hybridMultilevel"/>
    <w:tmpl w:val="39024BBC"/>
    <w:lvl w:ilvl="0" w:tplc="0419000F">
      <w:start w:val="1"/>
      <w:numFmt w:val="decimal"/>
      <w:lvlText w:val="%1."/>
      <w:lvlJc w:val="left"/>
      <w:pPr>
        <w:ind w:left="360" w:hanging="360"/>
      </w:pPr>
      <w:rPr>
        <w:rFonts w:cs="Times New Roman"/>
      </w:rPr>
    </w:lvl>
    <w:lvl w:ilvl="1" w:tplc="C36C984E">
      <w:start w:val="5"/>
      <w:numFmt w:val="decimal"/>
      <w:lvlText w:val="%2"/>
      <w:lvlJc w:val="left"/>
      <w:pPr>
        <w:ind w:left="1080" w:hanging="360"/>
      </w:pPr>
      <w:rPr>
        <w:rFonts w:cs="Times New Roman" w:hint="default"/>
      </w:rPr>
    </w:lvl>
    <w:lvl w:ilvl="2" w:tplc="0419001B" w:tentative="1">
      <w:start w:val="1"/>
      <w:numFmt w:val="lowerRoman"/>
      <w:lvlText w:val="%3."/>
      <w:lvlJc w:val="right"/>
      <w:pPr>
        <w:ind w:left="1800" w:hanging="180"/>
      </w:pPr>
      <w:rPr>
        <w:rFonts w:cs="Times New Roman"/>
      </w:rPr>
    </w:lvl>
    <w:lvl w:ilvl="3" w:tplc="FDE6065E">
      <w:start w:val="1"/>
      <w:numFmt w:val="decimal"/>
      <w:lvlText w:val="%4."/>
      <w:lvlJc w:val="left"/>
      <w:pPr>
        <w:ind w:left="2520" w:hanging="360"/>
      </w:pPr>
      <w:rPr>
        <w:rFonts w:cs="Times New Roman"/>
        <w:b w:val="0"/>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79" w15:restartNumberingAfterBreak="0">
    <w:nsid w:val="7C146E60"/>
    <w:multiLevelType w:val="hybridMultilevel"/>
    <w:tmpl w:val="44BA1D28"/>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0" w15:restartNumberingAfterBreak="0">
    <w:nsid w:val="7CC035BF"/>
    <w:multiLevelType w:val="hybridMultilevel"/>
    <w:tmpl w:val="2A0682CA"/>
    <w:lvl w:ilvl="0" w:tplc="E838421E">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81" w15:restartNumberingAfterBreak="0">
    <w:nsid w:val="7D3647C1"/>
    <w:multiLevelType w:val="hybridMultilevel"/>
    <w:tmpl w:val="4D6ED37C"/>
    <w:lvl w:ilvl="0" w:tplc="FBC421B0">
      <w:start w:val="1"/>
      <w:numFmt w:val="decimal"/>
      <w:lvlText w:val="%1."/>
      <w:lvlJc w:val="left"/>
      <w:pPr>
        <w:ind w:left="1080" w:hanging="360"/>
      </w:pPr>
      <w:rPr>
        <w:rFonts w:ascii="Times New Roman" w:eastAsia="Times New Roman" w:hAnsi="Times New Roman" w:cs="Times New Roman"/>
        <w:b w:val="0"/>
        <w:color w:val="auto"/>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82" w15:restartNumberingAfterBreak="0">
    <w:nsid w:val="7EB8332B"/>
    <w:multiLevelType w:val="hybridMultilevel"/>
    <w:tmpl w:val="4A2622BE"/>
    <w:lvl w:ilvl="0" w:tplc="75A6C248">
      <w:start w:val="1"/>
      <w:numFmt w:val="decimal"/>
      <w:lvlText w:val="%1."/>
      <w:lvlJc w:val="left"/>
      <w:pPr>
        <w:tabs>
          <w:tab w:val="num" w:pos="501"/>
        </w:tabs>
        <w:ind w:left="501"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37"/>
  </w:num>
  <w:num w:numId="2">
    <w:abstractNumId w:val="13"/>
  </w:num>
  <w:num w:numId="3">
    <w:abstractNumId w:val="0"/>
  </w:num>
  <w:num w:numId="4">
    <w:abstractNumId w:val="1"/>
  </w:num>
  <w:num w:numId="5">
    <w:abstractNumId w:val="119"/>
  </w:num>
  <w:num w:numId="6">
    <w:abstractNumId w:val="39"/>
  </w:num>
  <w:num w:numId="7">
    <w:abstractNumId w:val="34"/>
  </w:num>
  <w:num w:numId="8">
    <w:abstractNumId w:val="21"/>
  </w:num>
  <w:num w:numId="9">
    <w:abstractNumId w:val="14"/>
  </w:num>
  <w:num w:numId="10">
    <w:abstractNumId w:val="136"/>
  </w:num>
  <w:num w:numId="11">
    <w:abstractNumId w:val="70"/>
  </w:num>
  <w:num w:numId="12">
    <w:abstractNumId w:val="73"/>
  </w:num>
  <w:num w:numId="13">
    <w:abstractNumId w:val="124"/>
  </w:num>
  <w:num w:numId="14">
    <w:abstractNumId w:val="162"/>
    <w:lvlOverride w:ilvl="0">
      <w:startOverride w:val="1"/>
    </w:lvlOverride>
    <w:lvlOverride w:ilvl="1"/>
    <w:lvlOverride w:ilvl="2"/>
    <w:lvlOverride w:ilvl="3"/>
    <w:lvlOverride w:ilvl="4"/>
    <w:lvlOverride w:ilvl="5"/>
    <w:lvlOverride w:ilvl="6"/>
    <w:lvlOverride w:ilvl="7"/>
    <w:lvlOverride w:ilvl="8"/>
  </w:num>
  <w:num w:numId="15">
    <w:abstractNumId w:val="135"/>
  </w:num>
  <w:num w:numId="16">
    <w:abstractNumId w:val="151"/>
  </w:num>
  <w:num w:numId="17">
    <w:abstractNumId w:val="24"/>
  </w:num>
  <w:num w:numId="18">
    <w:abstractNumId w:val="74"/>
  </w:num>
  <w:num w:numId="19">
    <w:abstractNumId w:val="105"/>
  </w:num>
  <w:num w:numId="20">
    <w:abstractNumId w:val="99"/>
  </w:num>
  <w:num w:numId="21">
    <w:abstractNumId w:val="178"/>
  </w:num>
  <w:num w:numId="22">
    <w:abstractNumId w:val="31"/>
  </w:num>
  <w:num w:numId="23">
    <w:abstractNumId w:val="157"/>
  </w:num>
  <w:num w:numId="24">
    <w:abstractNumId w:val="104"/>
  </w:num>
  <w:num w:numId="25">
    <w:abstractNumId w:val="62"/>
  </w:num>
  <w:num w:numId="26">
    <w:abstractNumId w:val="64"/>
  </w:num>
  <w:num w:numId="27">
    <w:abstractNumId w:val="38"/>
  </w:num>
  <w:num w:numId="28">
    <w:abstractNumId w:val="101"/>
  </w:num>
  <w:num w:numId="29">
    <w:abstractNumId w:val="142"/>
  </w:num>
  <w:num w:numId="30">
    <w:abstractNumId w:val="97"/>
  </w:num>
  <w:num w:numId="31">
    <w:abstractNumId w:val="78"/>
  </w:num>
  <w:num w:numId="32">
    <w:abstractNumId w:val="116"/>
  </w:num>
  <w:num w:numId="33">
    <w:abstractNumId w:val="93"/>
  </w:num>
  <w:num w:numId="34">
    <w:abstractNumId w:val="18"/>
  </w:num>
  <w:num w:numId="35">
    <w:abstractNumId w:val="122"/>
  </w:num>
  <w:num w:numId="36">
    <w:abstractNumId w:val="182"/>
  </w:num>
  <w:num w:numId="37">
    <w:abstractNumId w:val="156"/>
  </w:num>
  <w:num w:numId="38">
    <w:abstractNumId w:val="131"/>
  </w:num>
  <w:num w:numId="39">
    <w:abstractNumId w:val="110"/>
  </w:num>
  <w:num w:numId="40">
    <w:abstractNumId w:val="153"/>
  </w:num>
  <w:num w:numId="41">
    <w:abstractNumId w:val="19"/>
  </w:num>
  <w:num w:numId="42">
    <w:abstractNumId w:val="113"/>
  </w:num>
  <w:num w:numId="43">
    <w:abstractNumId w:val="180"/>
  </w:num>
  <w:num w:numId="44">
    <w:abstractNumId w:val="80"/>
  </w:num>
  <w:num w:numId="45">
    <w:abstractNumId w:val="9"/>
  </w:num>
  <w:num w:numId="46">
    <w:abstractNumId w:val="51"/>
  </w:num>
  <w:num w:numId="47">
    <w:abstractNumId w:val="146"/>
  </w:num>
  <w:num w:numId="48">
    <w:abstractNumId w:val="149"/>
  </w:num>
  <w:num w:numId="49">
    <w:abstractNumId w:val="59"/>
  </w:num>
  <w:num w:numId="50">
    <w:abstractNumId w:val="100"/>
  </w:num>
  <w:num w:numId="51">
    <w:abstractNumId w:val="29"/>
  </w:num>
  <w:num w:numId="52">
    <w:abstractNumId w:val="163"/>
  </w:num>
  <w:num w:numId="53">
    <w:abstractNumId w:val="134"/>
  </w:num>
  <w:num w:numId="54">
    <w:abstractNumId w:val="28"/>
  </w:num>
  <w:num w:numId="55">
    <w:abstractNumId w:val="17"/>
  </w:num>
  <w:num w:numId="56">
    <w:abstractNumId w:val="128"/>
  </w:num>
  <w:num w:numId="57">
    <w:abstractNumId w:val="75"/>
  </w:num>
  <w:num w:numId="58">
    <w:abstractNumId w:val="41"/>
  </w:num>
  <w:num w:numId="59">
    <w:abstractNumId w:val="65"/>
  </w:num>
  <w:num w:numId="60">
    <w:abstractNumId w:val="96"/>
  </w:num>
  <w:num w:numId="61">
    <w:abstractNumId w:val="36"/>
  </w:num>
  <w:num w:numId="62">
    <w:abstractNumId w:val="121"/>
  </w:num>
  <w:num w:numId="63">
    <w:abstractNumId w:val="56"/>
  </w:num>
  <w:num w:numId="64">
    <w:abstractNumId w:val="11"/>
  </w:num>
  <w:num w:numId="65">
    <w:abstractNumId w:val="60"/>
  </w:num>
  <w:num w:numId="66">
    <w:abstractNumId w:val="161"/>
  </w:num>
  <w:num w:numId="67">
    <w:abstractNumId w:val="40"/>
  </w:num>
  <w:num w:numId="68">
    <w:abstractNumId w:val="171"/>
  </w:num>
  <w:num w:numId="69">
    <w:abstractNumId w:val="158"/>
  </w:num>
  <w:num w:numId="70">
    <w:abstractNumId w:val="167"/>
  </w:num>
  <w:num w:numId="71">
    <w:abstractNumId w:val="123"/>
  </w:num>
  <w:num w:numId="72">
    <w:abstractNumId w:val="20"/>
  </w:num>
  <w:num w:numId="73">
    <w:abstractNumId w:val="33"/>
  </w:num>
  <w:num w:numId="74">
    <w:abstractNumId w:val="126"/>
  </w:num>
  <w:num w:numId="75">
    <w:abstractNumId w:val="148"/>
  </w:num>
  <w:num w:numId="76">
    <w:abstractNumId w:val="169"/>
  </w:num>
  <w:num w:numId="77">
    <w:abstractNumId w:val="120"/>
  </w:num>
  <w:num w:numId="78">
    <w:abstractNumId w:val="26"/>
  </w:num>
  <w:num w:numId="79">
    <w:abstractNumId w:val="112"/>
  </w:num>
  <w:num w:numId="80">
    <w:abstractNumId w:val="175"/>
  </w:num>
  <w:num w:numId="81">
    <w:abstractNumId w:val="44"/>
  </w:num>
  <w:num w:numId="82">
    <w:abstractNumId w:val="139"/>
  </w:num>
  <w:num w:numId="83">
    <w:abstractNumId w:val="61"/>
  </w:num>
  <w:num w:numId="84">
    <w:abstractNumId w:val="27"/>
  </w:num>
  <w:num w:numId="85">
    <w:abstractNumId w:val="109"/>
  </w:num>
  <w:num w:numId="86">
    <w:abstractNumId w:val="111"/>
  </w:num>
  <w:num w:numId="87">
    <w:abstractNumId w:val="144"/>
  </w:num>
  <w:num w:numId="88">
    <w:abstractNumId w:val="12"/>
  </w:num>
  <w:num w:numId="89">
    <w:abstractNumId w:val="147"/>
  </w:num>
  <w:num w:numId="90">
    <w:abstractNumId w:val="118"/>
  </w:num>
  <w:num w:numId="91">
    <w:abstractNumId w:val="43"/>
  </w:num>
  <w:num w:numId="92">
    <w:abstractNumId w:val="168"/>
  </w:num>
  <w:num w:numId="93">
    <w:abstractNumId w:val="95"/>
  </w:num>
  <w:num w:numId="94">
    <w:abstractNumId w:val="173"/>
  </w:num>
  <w:num w:numId="95">
    <w:abstractNumId w:val="141"/>
  </w:num>
  <w:num w:numId="96">
    <w:abstractNumId w:val="32"/>
  </w:num>
  <w:num w:numId="97">
    <w:abstractNumId w:val="127"/>
  </w:num>
  <w:num w:numId="98">
    <w:abstractNumId w:val="83"/>
  </w:num>
  <w:num w:numId="99">
    <w:abstractNumId w:val="15"/>
  </w:num>
  <w:num w:numId="100">
    <w:abstractNumId w:val="115"/>
  </w:num>
  <w:num w:numId="101">
    <w:abstractNumId w:val="102"/>
  </w:num>
  <w:num w:numId="102">
    <w:abstractNumId w:val="154"/>
  </w:num>
  <w:num w:numId="103">
    <w:abstractNumId w:val="155"/>
  </w:num>
  <w:num w:numId="104">
    <w:abstractNumId w:val="35"/>
  </w:num>
  <w:num w:numId="105">
    <w:abstractNumId w:val="89"/>
  </w:num>
  <w:num w:numId="106">
    <w:abstractNumId w:val="86"/>
  </w:num>
  <w:num w:numId="107">
    <w:abstractNumId w:val="91"/>
  </w:num>
  <w:num w:numId="108">
    <w:abstractNumId w:val="77"/>
  </w:num>
  <w:num w:numId="109">
    <w:abstractNumId w:val="57"/>
  </w:num>
  <w:num w:numId="110">
    <w:abstractNumId w:val="63"/>
  </w:num>
  <w:num w:numId="111">
    <w:abstractNumId w:val="71"/>
  </w:num>
  <w:num w:numId="112">
    <w:abstractNumId w:val="150"/>
  </w:num>
  <w:num w:numId="113">
    <w:abstractNumId w:val="76"/>
  </w:num>
  <w:num w:numId="114">
    <w:abstractNumId w:val="88"/>
  </w:num>
  <w:num w:numId="115">
    <w:abstractNumId w:val="69"/>
  </w:num>
  <w:num w:numId="116">
    <w:abstractNumId w:val="94"/>
  </w:num>
  <w:num w:numId="117">
    <w:abstractNumId w:val="87"/>
  </w:num>
  <w:num w:numId="118">
    <w:abstractNumId w:val="98"/>
  </w:num>
  <w:num w:numId="119">
    <w:abstractNumId w:val="54"/>
  </w:num>
  <w:num w:numId="120">
    <w:abstractNumId w:val="152"/>
  </w:num>
  <w:num w:numId="121">
    <w:abstractNumId w:val="58"/>
  </w:num>
  <w:num w:numId="122">
    <w:abstractNumId w:val="129"/>
  </w:num>
  <w:num w:numId="123">
    <w:abstractNumId w:val="170"/>
  </w:num>
  <w:num w:numId="124">
    <w:abstractNumId w:val="172"/>
  </w:num>
  <w:num w:numId="125">
    <w:abstractNumId w:val="67"/>
  </w:num>
  <w:num w:numId="126">
    <w:abstractNumId w:val="79"/>
  </w:num>
  <w:num w:numId="127">
    <w:abstractNumId w:val="145"/>
  </w:num>
  <w:num w:numId="128">
    <w:abstractNumId w:val="166"/>
  </w:num>
  <w:num w:numId="129">
    <w:abstractNumId w:val="117"/>
  </w:num>
  <w:num w:numId="130">
    <w:abstractNumId w:val="114"/>
  </w:num>
  <w:num w:numId="131">
    <w:abstractNumId w:val="143"/>
  </w:num>
  <w:num w:numId="132">
    <w:abstractNumId w:val="177"/>
  </w:num>
  <w:num w:numId="133">
    <w:abstractNumId w:val="140"/>
  </w:num>
  <w:num w:numId="134">
    <w:abstractNumId w:val="133"/>
  </w:num>
  <w:num w:numId="135">
    <w:abstractNumId w:val="45"/>
  </w:num>
  <w:num w:numId="136">
    <w:abstractNumId w:val="181"/>
  </w:num>
  <w:num w:numId="137">
    <w:abstractNumId w:val="179"/>
  </w:num>
  <w:num w:numId="138">
    <w:abstractNumId w:val="176"/>
  </w:num>
  <w:num w:numId="139">
    <w:abstractNumId w:val="53"/>
  </w:num>
  <w:num w:numId="140">
    <w:abstractNumId w:val="92"/>
  </w:num>
  <w:num w:numId="141">
    <w:abstractNumId w:val="66"/>
  </w:num>
  <w:num w:numId="142">
    <w:abstractNumId w:val="85"/>
  </w:num>
  <w:num w:numId="143">
    <w:abstractNumId w:val="159"/>
  </w:num>
  <w:num w:numId="144">
    <w:abstractNumId w:val="72"/>
  </w:num>
  <w:num w:numId="145">
    <w:abstractNumId w:val="90"/>
  </w:num>
  <w:num w:numId="146">
    <w:abstractNumId w:val="47"/>
  </w:num>
  <w:num w:numId="147">
    <w:abstractNumId w:val="23"/>
  </w:num>
  <w:num w:numId="148">
    <w:abstractNumId w:val="52"/>
  </w:num>
  <w:num w:numId="149">
    <w:abstractNumId w:val="8"/>
  </w:num>
  <w:num w:numId="150">
    <w:abstractNumId w:val="130"/>
  </w:num>
  <w:num w:numId="151">
    <w:abstractNumId w:val="55"/>
  </w:num>
  <w:num w:numId="152">
    <w:abstractNumId w:val="68"/>
  </w:num>
  <w:num w:numId="153">
    <w:abstractNumId w:val="132"/>
  </w:num>
  <w:num w:numId="154">
    <w:abstractNumId w:val="81"/>
  </w:num>
  <w:num w:numId="155">
    <w:abstractNumId w:val="22"/>
  </w:num>
  <w:num w:numId="156">
    <w:abstractNumId w:val="164"/>
  </w:num>
  <w:num w:numId="157">
    <w:abstractNumId w:val="50"/>
  </w:num>
  <w:num w:numId="158">
    <w:abstractNumId w:val="125"/>
  </w:num>
  <w:num w:numId="159">
    <w:abstractNumId w:val="108"/>
  </w:num>
  <w:num w:numId="160">
    <w:abstractNumId w:val="103"/>
  </w:num>
  <w:num w:numId="161">
    <w:abstractNumId w:val="30"/>
  </w:num>
  <w:num w:numId="162">
    <w:abstractNumId w:val="107"/>
  </w:num>
  <w:num w:numId="163">
    <w:abstractNumId w:val="165"/>
  </w:num>
  <w:num w:numId="164">
    <w:abstractNumId w:val="42"/>
  </w:num>
  <w:num w:numId="165">
    <w:abstractNumId w:val="138"/>
  </w:num>
  <w:num w:numId="166">
    <w:abstractNumId w:val="25"/>
  </w:num>
  <w:num w:numId="167">
    <w:abstractNumId w:val="16"/>
  </w:num>
  <w:num w:numId="168">
    <w:abstractNumId w:val="84"/>
  </w:num>
  <w:num w:numId="169">
    <w:abstractNumId w:val="10"/>
  </w:num>
  <w:num w:numId="170">
    <w:abstractNumId w:val="49"/>
  </w:num>
  <w:num w:numId="171">
    <w:abstractNumId w:val="82"/>
  </w:num>
  <w:num w:numId="172">
    <w:abstractNumId w:val="1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137"/>
  </w:num>
  <w:num w:numId="176">
    <w:abstractNumId w:val="48"/>
  </w:num>
  <w:num w:numId="177">
    <w:abstractNumId w:val="46"/>
  </w:num>
  <w:num w:numId="178">
    <w:abstractNumId w:val="174"/>
  </w:num>
  <w:numIdMacAtCleanup w:val="1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09"/>
  <w:defaultTableStyle w:val="a0"/>
  <w:drawingGridHorizontalSpacing w:val="120"/>
  <w:drawingGridVerticalSpacing w:val="0"/>
  <w:displayHorizontalDrawingGridEvery w:val="0"/>
  <w:displayVerticalDrawingGridEvery w:val="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85A1C"/>
    <w:rsid w:val="00015407"/>
    <w:rsid w:val="00015659"/>
    <w:rsid w:val="0002057E"/>
    <w:rsid w:val="000221A9"/>
    <w:rsid w:val="00040330"/>
    <w:rsid w:val="00041AAB"/>
    <w:rsid w:val="0004452A"/>
    <w:rsid w:val="00051642"/>
    <w:rsid w:val="00055EE9"/>
    <w:rsid w:val="00056403"/>
    <w:rsid w:val="00057913"/>
    <w:rsid w:val="000604D3"/>
    <w:rsid w:val="00060AA9"/>
    <w:rsid w:val="000612F1"/>
    <w:rsid w:val="0006131D"/>
    <w:rsid w:val="0006189D"/>
    <w:rsid w:val="00063B8F"/>
    <w:rsid w:val="00064A5E"/>
    <w:rsid w:val="00064E00"/>
    <w:rsid w:val="00066FA0"/>
    <w:rsid w:val="000673B0"/>
    <w:rsid w:val="00071D43"/>
    <w:rsid w:val="0007271B"/>
    <w:rsid w:val="0007475E"/>
    <w:rsid w:val="00077810"/>
    <w:rsid w:val="00085FBC"/>
    <w:rsid w:val="000867EA"/>
    <w:rsid w:val="00087289"/>
    <w:rsid w:val="00093AFC"/>
    <w:rsid w:val="00095678"/>
    <w:rsid w:val="000A19BD"/>
    <w:rsid w:val="000A2D08"/>
    <w:rsid w:val="000A3DD1"/>
    <w:rsid w:val="000A79D4"/>
    <w:rsid w:val="000B517A"/>
    <w:rsid w:val="000B55DB"/>
    <w:rsid w:val="000C1EC8"/>
    <w:rsid w:val="000C452B"/>
    <w:rsid w:val="000C4B67"/>
    <w:rsid w:val="000D05C6"/>
    <w:rsid w:val="000D5131"/>
    <w:rsid w:val="000E2B36"/>
    <w:rsid w:val="000F1568"/>
    <w:rsid w:val="000F3F55"/>
    <w:rsid w:val="000F63EF"/>
    <w:rsid w:val="00100313"/>
    <w:rsid w:val="00106579"/>
    <w:rsid w:val="00106EEC"/>
    <w:rsid w:val="0011098B"/>
    <w:rsid w:val="001114AA"/>
    <w:rsid w:val="00111579"/>
    <w:rsid w:val="00111F67"/>
    <w:rsid w:val="00113497"/>
    <w:rsid w:val="001176A8"/>
    <w:rsid w:val="00123471"/>
    <w:rsid w:val="00125444"/>
    <w:rsid w:val="0012565F"/>
    <w:rsid w:val="001261DF"/>
    <w:rsid w:val="00127886"/>
    <w:rsid w:val="00130D57"/>
    <w:rsid w:val="00131B25"/>
    <w:rsid w:val="00133006"/>
    <w:rsid w:val="00133149"/>
    <w:rsid w:val="0013595C"/>
    <w:rsid w:val="0013777C"/>
    <w:rsid w:val="00140286"/>
    <w:rsid w:val="00140717"/>
    <w:rsid w:val="00142D7A"/>
    <w:rsid w:val="00143279"/>
    <w:rsid w:val="001446C7"/>
    <w:rsid w:val="00147B7D"/>
    <w:rsid w:val="00151B1B"/>
    <w:rsid w:val="00152EAC"/>
    <w:rsid w:val="001541B0"/>
    <w:rsid w:val="001549B4"/>
    <w:rsid w:val="00156DFC"/>
    <w:rsid w:val="001577F8"/>
    <w:rsid w:val="00174CE2"/>
    <w:rsid w:val="00175934"/>
    <w:rsid w:val="001810A5"/>
    <w:rsid w:val="0018754D"/>
    <w:rsid w:val="001922CC"/>
    <w:rsid w:val="00192D48"/>
    <w:rsid w:val="0019517F"/>
    <w:rsid w:val="001A053A"/>
    <w:rsid w:val="001A39AD"/>
    <w:rsid w:val="001A4ACD"/>
    <w:rsid w:val="001A4C40"/>
    <w:rsid w:val="001B0B7F"/>
    <w:rsid w:val="001B31E0"/>
    <w:rsid w:val="001B382A"/>
    <w:rsid w:val="001C47B2"/>
    <w:rsid w:val="001C5ACB"/>
    <w:rsid w:val="001D054D"/>
    <w:rsid w:val="001D1B29"/>
    <w:rsid w:val="001D2A1D"/>
    <w:rsid w:val="001D7A2B"/>
    <w:rsid w:val="001E059E"/>
    <w:rsid w:val="001E13C0"/>
    <w:rsid w:val="001E1AED"/>
    <w:rsid w:val="001E2C11"/>
    <w:rsid w:val="001E2D21"/>
    <w:rsid w:val="001E328A"/>
    <w:rsid w:val="001E4CE8"/>
    <w:rsid w:val="001E6B52"/>
    <w:rsid w:val="001F00C0"/>
    <w:rsid w:val="002009B4"/>
    <w:rsid w:val="00213076"/>
    <w:rsid w:val="00217587"/>
    <w:rsid w:val="00217E7E"/>
    <w:rsid w:val="002279E7"/>
    <w:rsid w:val="00231562"/>
    <w:rsid w:val="00231D6A"/>
    <w:rsid w:val="00232FB1"/>
    <w:rsid w:val="00235FF7"/>
    <w:rsid w:val="00251FC7"/>
    <w:rsid w:val="00255144"/>
    <w:rsid w:val="00262191"/>
    <w:rsid w:val="00264AB5"/>
    <w:rsid w:val="00266FC6"/>
    <w:rsid w:val="00267C72"/>
    <w:rsid w:val="002703D3"/>
    <w:rsid w:val="002720E4"/>
    <w:rsid w:val="002813D2"/>
    <w:rsid w:val="00286D25"/>
    <w:rsid w:val="00290568"/>
    <w:rsid w:val="00290AA9"/>
    <w:rsid w:val="00291BA2"/>
    <w:rsid w:val="00291EFA"/>
    <w:rsid w:val="00295295"/>
    <w:rsid w:val="00296D4F"/>
    <w:rsid w:val="002A57EF"/>
    <w:rsid w:val="002B0421"/>
    <w:rsid w:val="002B1D84"/>
    <w:rsid w:val="002B2BE9"/>
    <w:rsid w:val="002B73B6"/>
    <w:rsid w:val="002C1189"/>
    <w:rsid w:val="002C264C"/>
    <w:rsid w:val="002C2D17"/>
    <w:rsid w:val="002C784A"/>
    <w:rsid w:val="002D06C6"/>
    <w:rsid w:val="002D0763"/>
    <w:rsid w:val="002D3591"/>
    <w:rsid w:val="002D3C45"/>
    <w:rsid w:val="002D4EA5"/>
    <w:rsid w:val="002D5AD6"/>
    <w:rsid w:val="002D5EF9"/>
    <w:rsid w:val="002E1988"/>
    <w:rsid w:val="002E688D"/>
    <w:rsid w:val="002F1D9D"/>
    <w:rsid w:val="002F73A8"/>
    <w:rsid w:val="00301E97"/>
    <w:rsid w:val="00303692"/>
    <w:rsid w:val="00303BF6"/>
    <w:rsid w:val="00305BFA"/>
    <w:rsid w:val="0030651E"/>
    <w:rsid w:val="0033166A"/>
    <w:rsid w:val="00331AFA"/>
    <w:rsid w:val="00333180"/>
    <w:rsid w:val="00333BD5"/>
    <w:rsid w:val="0033430C"/>
    <w:rsid w:val="00336F76"/>
    <w:rsid w:val="0033701B"/>
    <w:rsid w:val="00341B22"/>
    <w:rsid w:val="00341FF8"/>
    <w:rsid w:val="003457BB"/>
    <w:rsid w:val="00346118"/>
    <w:rsid w:val="00361ECC"/>
    <w:rsid w:val="00365D35"/>
    <w:rsid w:val="003676B5"/>
    <w:rsid w:val="00367C39"/>
    <w:rsid w:val="00376EBE"/>
    <w:rsid w:val="00377531"/>
    <w:rsid w:val="00380826"/>
    <w:rsid w:val="00382284"/>
    <w:rsid w:val="00387E1A"/>
    <w:rsid w:val="00391BB6"/>
    <w:rsid w:val="00392D5F"/>
    <w:rsid w:val="003974C3"/>
    <w:rsid w:val="003A0F57"/>
    <w:rsid w:val="003A1871"/>
    <w:rsid w:val="003A434B"/>
    <w:rsid w:val="003A46F9"/>
    <w:rsid w:val="003A64F4"/>
    <w:rsid w:val="003B198F"/>
    <w:rsid w:val="003B263C"/>
    <w:rsid w:val="003B46DB"/>
    <w:rsid w:val="003B7BDD"/>
    <w:rsid w:val="003C0AFD"/>
    <w:rsid w:val="003C2DAB"/>
    <w:rsid w:val="003C6EFE"/>
    <w:rsid w:val="003D1690"/>
    <w:rsid w:val="003D24F9"/>
    <w:rsid w:val="003D6877"/>
    <w:rsid w:val="003F2270"/>
    <w:rsid w:val="003F5EC3"/>
    <w:rsid w:val="003F60E2"/>
    <w:rsid w:val="003F6B39"/>
    <w:rsid w:val="0040068D"/>
    <w:rsid w:val="004021E4"/>
    <w:rsid w:val="00402BBD"/>
    <w:rsid w:val="004052E7"/>
    <w:rsid w:val="00405C3F"/>
    <w:rsid w:val="00412DAF"/>
    <w:rsid w:val="004133E9"/>
    <w:rsid w:val="004154EF"/>
    <w:rsid w:val="00423552"/>
    <w:rsid w:val="00427706"/>
    <w:rsid w:val="004328E2"/>
    <w:rsid w:val="00435D65"/>
    <w:rsid w:val="00440984"/>
    <w:rsid w:val="004446A2"/>
    <w:rsid w:val="004459A2"/>
    <w:rsid w:val="00462308"/>
    <w:rsid w:val="00463A02"/>
    <w:rsid w:val="00467512"/>
    <w:rsid w:val="004712B6"/>
    <w:rsid w:val="00471326"/>
    <w:rsid w:val="004810B4"/>
    <w:rsid w:val="004812D0"/>
    <w:rsid w:val="00485507"/>
    <w:rsid w:val="00485A5E"/>
    <w:rsid w:val="00487446"/>
    <w:rsid w:val="00492887"/>
    <w:rsid w:val="00492F34"/>
    <w:rsid w:val="00493E07"/>
    <w:rsid w:val="00494C91"/>
    <w:rsid w:val="004B1E02"/>
    <w:rsid w:val="004B4A51"/>
    <w:rsid w:val="004B4C0B"/>
    <w:rsid w:val="004B5C4D"/>
    <w:rsid w:val="004B7582"/>
    <w:rsid w:val="004B75B2"/>
    <w:rsid w:val="004C0B43"/>
    <w:rsid w:val="004C4258"/>
    <w:rsid w:val="004D06B5"/>
    <w:rsid w:val="004D498F"/>
    <w:rsid w:val="004E1AB5"/>
    <w:rsid w:val="004E1CC1"/>
    <w:rsid w:val="004E2056"/>
    <w:rsid w:val="004E2269"/>
    <w:rsid w:val="004E27F5"/>
    <w:rsid w:val="004F712F"/>
    <w:rsid w:val="00503CBB"/>
    <w:rsid w:val="00504B8D"/>
    <w:rsid w:val="00506E09"/>
    <w:rsid w:val="00506FB7"/>
    <w:rsid w:val="00515889"/>
    <w:rsid w:val="005173DD"/>
    <w:rsid w:val="00523312"/>
    <w:rsid w:val="00523936"/>
    <w:rsid w:val="00525A94"/>
    <w:rsid w:val="005300C6"/>
    <w:rsid w:val="00532551"/>
    <w:rsid w:val="00540810"/>
    <w:rsid w:val="00542832"/>
    <w:rsid w:val="005511B0"/>
    <w:rsid w:val="00554027"/>
    <w:rsid w:val="00563810"/>
    <w:rsid w:val="0056708B"/>
    <w:rsid w:val="00570EE3"/>
    <w:rsid w:val="005739E8"/>
    <w:rsid w:val="00573EE9"/>
    <w:rsid w:val="0057648D"/>
    <w:rsid w:val="00580DBC"/>
    <w:rsid w:val="00580EF0"/>
    <w:rsid w:val="00581D12"/>
    <w:rsid w:val="005857AF"/>
    <w:rsid w:val="005873E9"/>
    <w:rsid w:val="0059214B"/>
    <w:rsid w:val="0059633A"/>
    <w:rsid w:val="00596A97"/>
    <w:rsid w:val="005A0BAB"/>
    <w:rsid w:val="005A52B3"/>
    <w:rsid w:val="005A54B6"/>
    <w:rsid w:val="005A6466"/>
    <w:rsid w:val="005B1B30"/>
    <w:rsid w:val="005B6252"/>
    <w:rsid w:val="005B73CC"/>
    <w:rsid w:val="005C23BB"/>
    <w:rsid w:val="005C32D0"/>
    <w:rsid w:val="005C6D3B"/>
    <w:rsid w:val="005C7339"/>
    <w:rsid w:val="005C7CF7"/>
    <w:rsid w:val="005D0BF5"/>
    <w:rsid w:val="005D30F5"/>
    <w:rsid w:val="005D3BAD"/>
    <w:rsid w:val="005D7DC8"/>
    <w:rsid w:val="005E01E7"/>
    <w:rsid w:val="005E029B"/>
    <w:rsid w:val="005E0D84"/>
    <w:rsid w:val="005E26E6"/>
    <w:rsid w:val="005E7109"/>
    <w:rsid w:val="005F36EA"/>
    <w:rsid w:val="005F4240"/>
    <w:rsid w:val="00602ACC"/>
    <w:rsid w:val="00606BBB"/>
    <w:rsid w:val="006110D2"/>
    <w:rsid w:val="0061220B"/>
    <w:rsid w:val="00613DE0"/>
    <w:rsid w:val="00614BB4"/>
    <w:rsid w:val="006154C1"/>
    <w:rsid w:val="00616AA9"/>
    <w:rsid w:val="006236A6"/>
    <w:rsid w:val="0062473F"/>
    <w:rsid w:val="00630EE8"/>
    <w:rsid w:val="00633601"/>
    <w:rsid w:val="006403F5"/>
    <w:rsid w:val="00642B69"/>
    <w:rsid w:val="006436F6"/>
    <w:rsid w:val="006442BB"/>
    <w:rsid w:val="00647CB9"/>
    <w:rsid w:val="006527EE"/>
    <w:rsid w:val="00670A05"/>
    <w:rsid w:val="00670C4E"/>
    <w:rsid w:val="00670D60"/>
    <w:rsid w:val="0067170D"/>
    <w:rsid w:val="0067199E"/>
    <w:rsid w:val="00674E6F"/>
    <w:rsid w:val="00681123"/>
    <w:rsid w:val="00681502"/>
    <w:rsid w:val="006823DF"/>
    <w:rsid w:val="00682EFF"/>
    <w:rsid w:val="0068479F"/>
    <w:rsid w:val="006930FB"/>
    <w:rsid w:val="006A2E46"/>
    <w:rsid w:val="006A3258"/>
    <w:rsid w:val="006A4636"/>
    <w:rsid w:val="006A5B8F"/>
    <w:rsid w:val="006B0CB0"/>
    <w:rsid w:val="006C59C3"/>
    <w:rsid w:val="006C697E"/>
    <w:rsid w:val="006D0C23"/>
    <w:rsid w:val="006D1A3C"/>
    <w:rsid w:val="006D2AA6"/>
    <w:rsid w:val="006D5E10"/>
    <w:rsid w:val="006D73AC"/>
    <w:rsid w:val="006E06E2"/>
    <w:rsid w:val="006E0E07"/>
    <w:rsid w:val="006E0E18"/>
    <w:rsid w:val="006E2394"/>
    <w:rsid w:val="006E2D5B"/>
    <w:rsid w:val="006E61FA"/>
    <w:rsid w:val="006E7076"/>
    <w:rsid w:val="006E7124"/>
    <w:rsid w:val="006E72D9"/>
    <w:rsid w:val="006F2928"/>
    <w:rsid w:val="006F4B58"/>
    <w:rsid w:val="0070499E"/>
    <w:rsid w:val="00707B56"/>
    <w:rsid w:val="007118B3"/>
    <w:rsid w:val="00720751"/>
    <w:rsid w:val="007216D9"/>
    <w:rsid w:val="00721A1F"/>
    <w:rsid w:val="007251DC"/>
    <w:rsid w:val="007320DE"/>
    <w:rsid w:val="007331D0"/>
    <w:rsid w:val="00736339"/>
    <w:rsid w:val="007463B2"/>
    <w:rsid w:val="00746EF4"/>
    <w:rsid w:val="00752E09"/>
    <w:rsid w:val="007549C6"/>
    <w:rsid w:val="00770F67"/>
    <w:rsid w:val="00771474"/>
    <w:rsid w:val="007819B4"/>
    <w:rsid w:val="007819D6"/>
    <w:rsid w:val="00783D4B"/>
    <w:rsid w:val="00785A1C"/>
    <w:rsid w:val="00786132"/>
    <w:rsid w:val="00787A3D"/>
    <w:rsid w:val="0079338E"/>
    <w:rsid w:val="00795972"/>
    <w:rsid w:val="00795B34"/>
    <w:rsid w:val="0079767D"/>
    <w:rsid w:val="007A1898"/>
    <w:rsid w:val="007A4A0C"/>
    <w:rsid w:val="007A59B5"/>
    <w:rsid w:val="007B1343"/>
    <w:rsid w:val="007B59D6"/>
    <w:rsid w:val="007B77E8"/>
    <w:rsid w:val="007B7A3A"/>
    <w:rsid w:val="007B7E50"/>
    <w:rsid w:val="007C0E6D"/>
    <w:rsid w:val="007C122E"/>
    <w:rsid w:val="007C1294"/>
    <w:rsid w:val="007C2156"/>
    <w:rsid w:val="007C2D82"/>
    <w:rsid w:val="007C6D2D"/>
    <w:rsid w:val="007E1CA9"/>
    <w:rsid w:val="007F0B9E"/>
    <w:rsid w:val="007F0EDE"/>
    <w:rsid w:val="007F275B"/>
    <w:rsid w:val="007F5C2E"/>
    <w:rsid w:val="007F7380"/>
    <w:rsid w:val="008001E8"/>
    <w:rsid w:val="00800445"/>
    <w:rsid w:val="0080070A"/>
    <w:rsid w:val="00801156"/>
    <w:rsid w:val="00816B77"/>
    <w:rsid w:val="00816BB0"/>
    <w:rsid w:val="008229C5"/>
    <w:rsid w:val="008246E2"/>
    <w:rsid w:val="00825390"/>
    <w:rsid w:val="00827A4F"/>
    <w:rsid w:val="0083634A"/>
    <w:rsid w:val="00841B86"/>
    <w:rsid w:val="008433E2"/>
    <w:rsid w:val="0084398F"/>
    <w:rsid w:val="00853211"/>
    <w:rsid w:val="00854433"/>
    <w:rsid w:val="008551D0"/>
    <w:rsid w:val="00865FBB"/>
    <w:rsid w:val="00880A58"/>
    <w:rsid w:val="00880D17"/>
    <w:rsid w:val="00881718"/>
    <w:rsid w:val="00886D97"/>
    <w:rsid w:val="00887136"/>
    <w:rsid w:val="00890120"/>
    <w:rsid w:val="008931E8"/>
    <w:rsid w:val="00893825"/>
    <w:rsid w:val="008978FC"/>
    <w:rsid w:val="008A12EC"/>
    <w:rsid w:val="008A6573"/>
    <w:rsid w:val="008A6ED7"/>
    <w:rsid w:val="008B1504"/>
    <w:rsid w:val="008B3144"/>
    <w:rsid w:val="008C254F"/>
    <w:rsid w:val="008C42DB"/>
    <w:rsid w:val="008C4A95"/>
    <w:rsid w:val="008D2D5C"/>
    <w:rsid w:val="008D2E27"/>
    <w:rsid w:val="008D4EC8"/>
    <w:rsid w:val="008D6BBE"/>
    <w:rsid w:val="008D756A"/>
    <w:rsid w:val="008D7847"/>
    <w:rsid w:val="008E08E2"/>
    <w:rsid w:val="008E1A42"/>
    <w:rsid w:val="008E2860"/>
    <w:rsid w:val="008E39D5"/>
    <w:rsid w:val="008E4167"/>
    <w:rsid w:val="008E4D71"/>
    <w:rsid w:val="008E6DFF"/>
    <w:rsid w:val="008E6FB5"/>
    <w:rsid w:val="008E710D"/>
    <w:rsid w:val="008F4E05"/>
    <w:rsid w:val="008F5F4C"/>
    <w:rsid w:val="008F627A"/>
    <w:rsid w:val="008F7C01"/>
    <w:rsid w:val="009005D5"/>
    <w:rsid w:val="00900DB4"/>
    <w:rsid w:val="00904BB3"/>
    <w:rsid w:val="009053E6"/>
    <w:rsid w:val="00906662"/>
    <w:rsid w:val="00907A49"/>
    <w:rsid w:val="00911220"/>
    <w:rsid w:val="00911D36"/>
    <w:rsid w:val="00916C49"/>
    <w:rsid w:val="00917D66"/>
    <w:rsid w:val="00920738"/>
    <w:rsid w:val="00921B89"/>
    <w:rsid w:val="009263BD"/>
    <w:rsid w:val="00927B1F"/>
    <w:rsid w:val="00930523"/>
    <w:rsid w:val="00946D0B"/>
    <w:rsid w:val="0095320F"/>
    <w:rsid w:val="009544E3"/>
    <w:rsid w:val="009613BF"/>
    <w:rsid w:val="00964791"/>
    <w:rsid w:val="00977309"/>
    <w:rsid w:val="0098062D"/>
    <w:rsid w:val="00980FF7"/>
    <w:rsid w:val="00986F6A"/>
    <w:rsid w:val="009874BB"/>
    <w:rsid w:val="00990F34"/>
    <w:rsid w:val="009920A8"/>
    <w:rsid w:val="0099392B"/>
    <w:rsid w:val="009951C1"/>
    <w:rsid w:val="009A0F30"/>
    <w:rsid w:val="009A1D6C"/>
    <w:rsid w:val="009A1FDA"/>
    <w:rsid w:val="009A24E6"/>
    <w:rsid w:val="009A3047"/>
    <w:rsid w:val="009A52F3"/>
    <w:rsid w:val="009B0749"/>
    <w:rsid w:val="009B10E9"/>
    <w:rsid w:val="009B2184"/>
    <w:rsid w:val="009B3082"/>
    <w:rsid w:val="009B56F9"/>
    <w:rsid w:val="009D0D2D"/>
    <w:rsid w:val="009D1854"/>
    <w:rsid w:val="009D25AF"/>
    <w:rsid w:val="009D44AE"/>
    <w:rsid w:val="009D7C54"/>
    <w:rsid w:val="009E1F16"/>
    <w:rsid w:val="009E3C57"/>
    <w:rsid w:val="009E5635"/>
    <w:rsid w:val="009F0015"/>
    <w:rsid w:val="009F0D63"/>
    <w:rsid w:val="009F2495"/>
    <w:rsid w:val="009F35B5"/>
    <w:rsid w:val="00A00324"/>
    <w:rsid w:val="00A14440"/>
    <w:rsid w:val="00A22365"/>
    <w:rsid w:val="00A23EAD"/>
    <w:rsid w:val="00A272A7"/>
    <w:rsid w:val="00A27FB2"/>
    <w:rsid w:val="00A30A0B"/>
    <w:rsid w:val="00A32CFA"/>
    <w:rsid w:val="00A44387"/>
    <w:rsid w:val="00A45605"/>
    <w:rsid w:val="00A46E07"/>
    <w:rsid w:val="00A47A2C"/>
    <w:rsid w:val="00A47B3D"/>
    <w:rsid w:val="00A52FC4"/>
    <w:rsid w:val="00A538BF"/>
    <w:rsid w:val="00A54479"/>
    <w:rsid w:val="00A57040"/>
    <w:rsid w:val="00A600E4"/>
    <w:rsid w:val="00A6070E"/>
    <w:rsid w:val="00A65BF9"/>
    <w:rsid w:val="00A67DA9"/>
    <w:rsid w:val="00A82A1A"/>
    <w:rsid w:val="00A847D8"/>
    <w:rsid w:val="00A8698C"/>
    <w:rsid w:val="00A927BB"/>
    <w:rsid w:val="00A93225"/>
    <w:rsid w:val="00A9464B"/>
    <w:rsid w:val="00A94EC9"/>
    <w:rsid w:val="00A96457"/>
    <w:rsid w:val="00AA540C"/>
    <w:rsid w:val="00AA5B70"/>
    <w:rsid w:val="00AA66DA"/>
    <w:rsid w:val="00AB08EC"/>
    <w:rsid w:val="00AC013C"/>
    <w:rsid w:val="00AC25CD"/>
    <w:rsid w:val="00AC569D"/>
    <w:rsid w:val="00AD0972"/>
    <w:rsid w:val="00AD1DAB"/>
    <w:rsid w:val="00AD5867"/>
    <w:rsid w:val="00AD6349"/>
    <w:rsid w:val="00AD72C4"/>
    <w:rsid w:val="00AE0A53"/>
    <w:rsid w:val="00AE0B39"/>
    <w:rsid w:val="00AF793D"/>
    <w:rsid w:val="00B01062"/>
    <w:rsid w:val="00B04960"/>
    <w:rsid w:val="00B05F4B"/>
    <w:rsid w:val="00B0611A"/>
    <w:rsid w:val="00B10780"/>
    <w:rsid w:val="00B1319A"/>
    <w:rsid w:val="00B1723F"/>
    <w:rsid w:val="00B17799"/>
    <w:rsid w:val="00B17EA2"/>
    <w:rsid w:val="00B210A6"/>
    <w:rsid w:val="00B233D3"/>
    <w:rsid w:val="00B244B7"/>
    <w:rsid w:val="00B258B5"/>
    <w:rsid w:val="00B3354E"/>
    <w:rsid w:val="00B34B0F"/>
    <w:rsid w:val="00B374DB"/>
    <w:rsid w:val="00B41234"/>
    <w:rsid w:val="00B46631"/>
    <w:rsid w:val="00B53FB0"/>
    <w:rsid w:val="00B5565C"/>
    <w:rsid w:val="00B62F87"/>
    <w:rsid w:val="00B63682"/>
    <w:rsid w:val="00B63E77"/>
    <w:rsid w:val="00B64C28"/>
    <w:rsid w:val="00B66E92"/>
    <w:rsid w:val="00B677A9"/>
    <w:rsid w:val="00B75B2E"/>
    <w:rsid w:val="00B84C62"/>
    <w:rsid w:val="00B84D61"/>
    <w:rsid w:val="00B84E5E"/>
    <w:rsid w:val="00B97595"/>
    <w:rsid w:val="00BA25B2"/>
    <w:rsid w:val="00BA3D07"/>
    <w:rsid w:val="00BA5445"/>
    <w:rsid w:val="00BA57F8"/>
    <w:rsid w:val="00BC0D86"/>
    <w:rsid w:val="00BC2EC3"/>
    <w:rsid w:val="00BC6E86"/>
    <w:rsid w:val="00BC7B9B"/>
    <w:rsid w:val="00BD19C7"/>
    <w:rsid w:val="00BD1FB5"/>
    <w:rsid w:val="00BD3D2E"/>
    <w:rsid w:val="00BD4824"/>
    <w:rsid w:val="00BD56E9"/>
    <w:rsid w:val="00BD715D"/>
    <w:rsid w:val="00BE00F5"/>
    <w:rsid w:val="00BE05F3"/>
    <w:rsid w:val="00BE1CF2"/>
    <w:rsid w:val="00BE4E65"/>
    <w:rsid w:val="00BF4320"/>
    <w:rsid w:val="00C071A1"/>
    <w:rsid w:val="00C10976"/>
    <w:rsid w:val="00C11AC8"/>
    <w:rsid w:val="00C12DCC"/>
    <w:rsid w:val="00C15ECB"/>
    <w:rsid w:val="00C2085B"/>
    <w:rsid w:val="00C20E2C"/>
    <w:rsid w:val="00C23F73"/>
    <w:rsid w:val="00C24C70"/>
    <w:rsid w:val="00C33BA7"/>
    <w:rsid w:val="00C34727"/>
    <w:rsid w:val="00C431D9"/>
    <w:rsid w:val="00C51BA9"/>
    <w:rsid w:val="00C5491C"/>
    <w:rsid w:val="00C56384"/>
    <w:rsid w:val="00C61EE7"/>
    <w:rsid w:val="00C71570"/>
    <w:rsid w:val="00C71EB9"/>
    <w:rsid w:val="00C7244C"/>
    <w:rsid w:val="00C73968"/>
    <w:rsid w:val="00C74889"/>
    <w:rsid w:val="00C74CC7"/>
    <w:rsid w:val="00C751E7"/>
    <w:rsid w:val="00C834E1"/>
    <w:rsid w:val="00C8383D"/>
    <w:rsid w:val="00C84AD3"/>
    <w:rsid w:val="00C93A2A"/>
    <w:rsid w:val="00C9763C"/>
    <w:rsid w:val="00CA0A3D"/>
    <w:rsid w:val="00CA6E19"/>
    <w:rsid w:val="00CB0220"/>
    <w:rsid w:val="00CB7C40"/>
    <w:rsid w:val="00CC0FB1"/>
    <w:rsid w:val="00CC2B9E"/>
    <w:rsid w:val="00CC444F"/>
    <w:rsid w:val="00CC60CC"/>
    <w:rsid w:val="00CD10D2"/>
    <w:rsid w:val="00CE4B22"/>
    <w:rsid w:val="00CE7557"/>
    <w:rsid w:val="00CF0BA1"/>
    <w:rsid w:val="00CF3A70"/>
    <w:rsid w:val="00CF63A9"/>
    <w:rsid w:val="00D01677"/>
    <w:rsid w:val="00D01863"/>
    <w:rsid w:val="00D0210F"/>
    <w:rsid w:val="00D072C6"/>
    <w:rsid w:val="00D10833"/>
    <w:rsid w:val="00D1271A"/>
    <w:rsid w:val="00D16BC5"/>
    <w:rsid w:val="00D2075C"/>
    <w:rsid w:val="00D23908"/>
    <w:rsid w:val="00D240FD"/>
    <w:rsid w:val="00D24C16"/>
    <w:rsid w:val="00D2539F"/>
    <w:rsid w:val="00D26A13"/>
    <w:rsid w:val="00D26D96"/>
    <w:rsid w:val="00D26EAD"/>
    <w:rsid w:val="00D36463"/>
    <w:rsid w:val="00D372A7"/>
    <w:rsid w:val="00D400FF"/>
    <w:rsid w:val="00D41F8A"/>
    <w:rsid w:val="00D47A1A"/>
    <w:rsid w:val="00D5053D"/>
    <w:rsid w:val="00D564F8"/>
    <w:rsid w:val="00D611A7"/>
    <w:rsid w:val="00D62092"/>
    <w:rsid w:val="00D63B6B"/>
    <w:rsid w:val="00D66F9B"/>
    <w:rsid w:val="00D8334C"/>
    <w:rsid w:val="00D8776A"/>
    <w:rsid w:val="00D900A5"/>
    <w:rsid w:val="00D977A1"/>
    <w:rsid w:val="00DA3C1C"/>
    <w:rsid w:val="00DB4B17"/>
    <w:rsid w:val="00DB61E5"/>
    <w:rsid w:val="00DB786A"/>
    <w:rsid w:val="00DC379F"/>
    <w:rsid w:val="00DD461B"/>
    <w:rsid w:val="00DD7CE7"/>
    <w:rsid w:val="00DD7FD3"/>
    <w:rsid w:val="00DE0EE0"/>
    <w:rsid w:val="00DE3CFB"/>
    <w:rsid w:val="00DE6F3C"/>
    <w:rsid w:val="00DF2618"/>
    <w:rsid w:val="00DF3207"/>
    <w:rsid w:val="00E003E6"/>
    <w:rsid w:val="00E02C15"/>
    <w:rsid w:val="00E0512F"/>
    <w:rsid w:val="00E14CCA"/>
    <w:rsid w:val="00E16909"/>
    <w:rsid w:val="00E20D55"/>
    <w:rsid w:val="00E26E4D"/>
    <w:rsid w:val="00E276ED"/>
    <w:rsid w:val="00E30450"/>
    <w:rsid w:val="00E34F0C"/>
    <w:rsid w:val="00E40E1E"/>
    <w:rsid w:val="00E453CA"/>
    <w:rsid w:val="00E45A80"/>
    <w:rsid w:val="00E50AAA"/>
    <w:rsid w:val="00E5152F"/>
    <w:rsid w:val="00E52897"/>
    <w:rsid w:val="00E53CC4"/>
    <w:rsid w:val="00E5527F"/>
    <w:rsid w:val="00E57549"/>
    <w:rsid w:val="00E6236D"/>
    <w:rsid w:val="00E635C3"/>
    <w:rsid w:val="00E641B3"/>
    <w:rsid w:val="00E65B1D"/>
    <w:rsid w:val="00E6658E"/>
    <w:rsid w:val="00E700C9"/>
    <w:rsid w:val="00E71096"/>
    <w:rsid w:val="00E758EC"/>
    <w:rsid w:val="00E7647A"/>
    <w:rsid w:val="00E76D70"/>
    <w:rsid w:val="00E81E37"/>
    <w:rsid w:val="00E82EEC"/>
    <w:rsid w:val="00E9611B"/>
    <w:rsid w:val="00E97D4D"/>
    <w:rsid w:val="00EA1318"/>
    <w:rsid w:val="00EA4269"/>
    <w:rsid w:val="00EA45F6"/>
    <w:rsid w:val="00EA5F39"/>
    <w:rsid w:val="00EB0E92"/>
    <w:rsid w:val="00EB1E1B"/>
    <w:rsid w:val="00EB3DBB"/>
    <w:rsid w:val="00EB7B53"/>
    <w:rsid w:val="00EC184D"/>
    <w:rsid w:val="00EC3930"/>
    <w:rsid w:val="00EC6628"/>
    <w:rsid w:val="00ED30DD"/>
    <w:rsid w:val="00ED4DF9"/>
    <w:rsid w:val="00ED5DEE"/>
    <w:rsid w:val="00ED6DD3"/>
    <w:rsid w:val="00EE2480"/>
    <w:rsid w:val="00EE5080"/>
    <w:rsid w:val="00EF207C"/>
    <w:rsid w:val="00EF3D9E"/>
    <w:rsid w:val="00F0045A"/>
    <w:rsid w:val="00F027B1"/>
    <w:rsid w:val="00F042F1"/>
    <w:rsid w:val="00F0533E"/>
    <w:rsid w:val="00F05CAA"/>
    <w:rsid w:val="00F15648"/>
    <w:rsid w:val="00F1572B"/>
    <w:rsid w:val="00F15F0F"/>
    <w:rsid w:val="00F242B5"/>
    <w:rsid w:val="00F26E84"/>
    <w:rsid w:val="00F32FD0"/>
    <w:rsid w:val="00F3352F"/>
    <w:rsid w:val="00F337CA"/>
    <w:rsid w:val="00F35513"/>
    <w:rsid w:val="00F379F8"/>
    <w:rsid w:val="00F4592C"/>
    <w:rsid w:val="00F4731C"/>
    <w:rsid w:val="00F50032"/>
    <w:rsid w:val="00F53CAA"/>
    <w:rsid w:val="00F544C3"/>
    <w:rsid w:val="00F54C7C"/>
    <w:rsid w:val="00F64643"/>
    <w:rsid w:val="00F65B93"/>
    <w:rsid w:val="00F71D42"/>
    <w:rsid w:val="00F75FC3"/>
    <w:rsid w:val="00F77A21"/>
    <w:rsid w:val="00F81956"/>
    <w:rsid w:val="00F85120"/>
    <w:rsid w:val="00F86162"/>
    <w:rsid w:val="00F8624D"/>
    <w:rsid w:val="00F86DBB"/>
    <w:rsid w:val="00F87E93"/>
    <w:rsid w:val="00F94EBE"/>
    <w:rsid w:val="00F961EB"/>
    <w:rsid w:val="00F96C5D"/>
    <w:rsid w:val="00FA0042"/>
    <w:rsid w:val="00FA3A11"/>
    <w:rsid w:val="00FA4410"/>
    <w:rsid w:val="00FA4EB5"/>
    <w:rsid w:val="00FA70FA"/>
    <w:rsid w:val="00FB21A3"/>
    <w:rsid w:val="00FB228C"/>
    <w:rsid w:val="00FB5536"/>
    <w:rsid w:val="00FC1AE2"/>
    <w:rsid w:val="00FD0605"/>
    <w:rsid w:val="00FD1F37"/>
    <w:rsid w:val="00FD325D"/>
    <w:rsid w:val="00FD3A8B"/>
    <w:rsid w:val="00FD3FF7"/>
    <w:rsid w:val="00FD7AB4"/>
    <w:rsid w:val="00FE28B4"/>
    <w:rsid w:val="00FE55D1"/>
    <w:rsid w:val="00FF70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oNotEmbedSmartTags/>
  <w:decimalSymbol w:val=","/>
  <w:listSeparator w:val=";"/>
  <w14:docId w14:val="36B62906"/>
  <w15:docId w15:val="{E55992C3-0680-4034-919D-5B7A1490F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F337CA"/>
    <w:pPr>
      <w:widowControl w:val="0"/>
      <w:suppressAutoHyphens/>
      <w:autoSpaceDE w:val="0"/>
      <w:ind w:firstLine="709"/>
      <w:contextualSpacing/>
      <w:jc w:val="both"/>
    </w:pPr>
    <w:rPr>
      <w:sz w:val="28"/>
      <w:szCs w:val="28"/>
      <w:lang w:eastAsia="ar-SA"/>
    </w:rPr>
  </w:style>
  <w:style w:type="paragraph" w:styleId="1">
    <w:name w:val="heading 1"/>
    <w:basedOn w:val="a0"/>
    <w:next w:val="a0"/>
    <w:autoRedefine/>
    <w:uiPriority w:val="99"/>
    <w:qFormat/>
    <w:rsid w:val="0062473F"/>
    <w:pPr>
      <w:keepNext/>
      <w:tabs>
        <w:tab w:val="num" w:pos="432"/>
        <w:tab w:val="left" w:pos="851"/>
        <w:tab w:val="left" w:pos="993"/>
        <w:tab w:val="left" w:pos="2127"/>
      </w:tabs>
      <w:jc w:val="center"/>
      <w:outlineLvl w:val="0"/>
    </w:pPr>
    <w:rPr>
      <w:b/>
      <w:bCs/>
      <w:caps/>
      <w:sz w:val="24"/>
      <w:szCs w:val="24"/>
    </w:rPr>
  </w:style>
  <w:style w:type="paragraph" w:styleId="2">
    <w:name w:val="heading 2"/>
    <w:aliases w:val="Заголовок 2 Знак Знак Знак Знак,Заголовок 2 Знак Знак Знак Знак Знак Знак Знак Знак Знак,Заголовок 2 Знак Знак Знак Знак Знак Знак Знак Знак Знак Знак"/>
    <w:basedOn w:val="a0"/>
    <w:next w:val="a0"/>
    <w:link w:val="20"/>
    <w:autoRedefine/>
    <w:uiPriority w:val="9"/>
    <w:unhideWhenUsed/>
    <w:qFormat/>
    <w:rsid w:val="00570EE3"/>
    <w:pPr>
      <w:keepNext/>
      <w:keepLines/>
      <w:spacing w:before="360" w:after="120"/>
      <w:jc w:val="center"/>
      <w:outlineLvl w:val="1"/>
    </w:pPr>
    <w:rPr>
      <w:rFonts w:eastAsiaTheme="majorEastAsia" w:cstheme="majorBidi"/>
      <w:b/>
      <w:caps/>
      <w:szCs w:val="26"/>
    </w:rPr>
  </w:style>
  <w:style w:type="paragraph" w:styleId="3">
    <w:name w:val="heading 3"/>
    <w:aliases w:val="ПодЗаголовок"/>
    <w:basedOn w:val="a0"/>
    <w:next w:val="a0"/>
    <w:link w:val="30"/>
    <w:autoRedefine/>
    <w:unhideWhenUsed/>
    <w:qFormat/>
    <w:rsid w:val="0013777C"/>
    <w:pPr>
      <w:keepNext/>
      <w:framePr w:hSpace="181" w:wrap="around" w:vAnchor="text" w:hAnchor="text" w:xAlign="center" w:y="1"/>
      <w:tabs>
        <w:tab w:val="left" w:pos="1800"/>
      </w:tabs>
      <w:snapToGrid w:val="0"/>
      <w:spacing w:before="240" w:after="240"/>
      <w:ind w:left="113" w:right="113"/>
      <w:suppressOverlap/>
      <w:jc w:val="center"/>
      <w:outlineLvl w:val="2"/>
    </w:pPr>
    <w:rPr>
      <w:b/>
    </w:rPr>
  </w:style>
  <w:style w:type="paragraph" w:styleId="40">
    <w:name w:val="heading 4"/>
    <w:basedOn w:val="a0"/>
    <w:next w:val="a0"/>
    <w:link w:val="41"/>
    <w:autoRedefine/>
    <w:qFormat/>
    <w:rsid w:val="0062473F"/>
    <w:pPr>
      <w:keepNext/>
      <w:suppressAutoHyphens w:val="0"/>
      <w:spacing w:before="240" w:after="120"/>
      <w:ind w:firstLine="0"/>
      <w:contextualSpacing w:val="0"/>
      <w:outlineLvl w:val="3"/>
    </w:pPr>
    <w:rPr>
      <w:b/>
      <w:bCs/>
      <w:sz w:val="24"/>
      <w:szCs w:val="24"/>
      <w:lang w:eastAsia="ru-RU"/>
    </w:rPr>
  </w:style>
  <w:style w:type="paragraph" w:styleId="5">
    <w:name w:val="heading 5"/>
    <w:basedOn w:val="a0"/>
    <w:next w:val="a0"/>
    <w:link w:val="50"/>
    <w:qFormat/>
    <w:rsid w:val="003A64F4"/>
    <w:pPr>
      <w:keepNext/>
      <w:suppressAutoHyphens w:val="0"/>
      <w:spacing w:before="80" w:after="80"/>
      <w:outlineLvl w:val="4"/>
    </w:pPr>
    <w:rPr>
      <w:rFonts w:eastAsia="Calibri"/>
      <w:b/>
      <w:bCs/>
      <w:sz w:val="36"/>
      <w:szCs w:val="36"/>
      <w:lang w:eastAsia="ru-RU"/>
    </w:rPr>
  </w:style>
  <w:style w:type="paragraph" w:styleId="6">
    <w:name w:val="heading 6"/>
    <w:basedOn w:val="a0"/>
    <w:next w:val="a0"/>
    <w:link w:val="60"/>
    <w:qFormat/>
    <w:rsid w:val="003A64F4"/>
    <w:pPr>
      <w:suppressAutoHyphens w:val="0"/>
      <w:spacing w:before="240" w:after="60"/>
      <w:outlineLvl w:val="5"/>
    </w:pPr>
    <w:rPr>
      <w:b/>
      <w:bCs/>
      <w:sz w:val="22"/>
      <w:szCs w:val="22"/>
      <w:lang w:eastAsia="ru-RU"/>
    </w:rPr>
  </w:style>
  <w:style w:type="paragraph" w:styleId="7">
    <w:name w:val="heading 7"/>
    <w:basedOn w:val="a0"/>
    <w:next w:val="a0"/>
    <w:link w:val="70"/>
    <w:qFormat/>
    <w:rsid w:val="00F05CAA"/>
    <w:pPr>
      <w:suppressAutoHyphens w:val="0"/>
      <w:spacing w:before="240" w:after="60"/>
      <w:jc w:val="center"/>
      <w:outlineLvl w:val="6"/>
    </w:pPr>
    <w:rPr>
      <w:lang w:eastAsia="ru-RU"/>
    </w:rPr>
  </w:style>
  <w:style w:type="paragraph" w:styleId="8">
    <w:name w:val="heading 8"/>
    <w:basedOn w:val="a0"/>
    <w:next w:val="a0"/>
    <w:link w:val="80"/>
    <w:qFormat/>
    <w:rsid w:val="003A64F4"/>
    <w:pPr>
      <w:suppressAutoHyphens w:val="0"/>
      <w:spacing w:before="240" w:after="60"/>
      <w:outlineLvl w:val="7"/>
    </w:pPr>
    <w:rPr>
      <w:i/>
      <w:iCs/>
      <w:lang w:eastAsia="ru-RU"/>
    </w:rPr>
  </w:style>
  <w:style w:type="paragraph" w:styleId="9">
    <w:name w:val="heading 9"/>
    <w:basedOn w:val="a0"/>
    <w:next w:val="a0"/>
    <w:link w:val="90"/>
    <w:autoRedefine/>
    <w:qFormat/>
    <w:rsid w:val="00B41234"/>
    <w:pPr>
      <w:suppressAutoHyphens w:val="0"/>
      <w:spacing w:before="240" w:after="120"/>
      <w:jc w:val="right"/>
      <w:outlineLvl w:val="8"/>
    </w:pPr>
    <w:rPr>
      <w:rFonts w:cs="Arial"/>
      <w:szCs w:val="2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sid w:val="004F712F"/>
    <w:rPr>
      <w:rFonts w:ascii="Courier New" w:hAnsi="Courier New"/>
    </w:rPr>
  </w:style>
  <w:style w:type="character" w:customStyle="1" w:styleId="Absatz-Standardschriftart">
    <w:name w:val="Absatz-Standardschriftart"/>
    <w:rsid w:val="004F712F"/>
  </w:style>
  <w:style w:type="character" w:customStyle="1" w:styleId="WW-Absatz-Standardschriftart">
    <w:name w:val="WW-Absatz-Standardschriftart"/>
    <w:rsid w:val="004F712F"/>
  </w:style>
  <w:style w:type="character" w:customStyle="1" w:styleId="WW-Absatz-Standardschriftart1">
    <w:name w:val="WW-Absatz-Standardschriftart1"/>
    <w:rsid w:val="004F712F"/>
  </w:style>
  <w:style w:type="character" w:customStyle="1" w:styleId="WW8Num4z0">
    <w:name w:val="WW8Num4z0"/>
    <w:rsid w:val="004F712F"/>
    <w:rPr>
      <w:rFonts w:ascii="Times New Roman" w:hAnsi="Times New Roman" w:cs="Times New Roman"/>
    </w:rPr>
  </w:style>
  <w:style w:type="character" w:customStyle="1" w:styleId="WW8Num6z0">
    <w:name w:val="WW8Num6z0"/>
    <w:rsid w:val="004F712F"/>
    <w:rPr>
      <w:rFonts w:ascii="Courier New" w:hAnsi="Courier New"/>
    </w:rPr>
  </w:style>
  <w:style w:type="character" w:customStyle="1" w:styleId="WW8Num6z2">
    <w:name w:val="WW8Num6z2"/>
    <w:rsid w:val="004F712F"/>
    <w:rPr>
      <w:rFonts w:ascii="Wingdings" w:hAnsi="Wingdings"/>
    </w:rPr>
  </w:style>
  <w:style w:type="character" w:customStyle="1" w:styleId="WW8Num6z3">
    <w:name w:val="WW8Num6z3"/>
    <w:rsid w:val="004F712F"/>
    <w:rPr>
      <w:rFonts w:ascii="Symbol" w:hAnsi="Symbol"/>
    </w:rPr>
  </w:style>
  <w:style w:type="character" w:customStyle="1" w:styleId="WW8Num6z4">
    <w:name w:val="WW8Num6z4"/>
    <w:rsid w:val="004F712F"/>
    <w:rPr>
      <w:rFonts w:ascii="Courier New" w:hAnsi="Courier New" w:cs="Courier New"/>
    </w:rPr>
  </w:style>
  <w:style w:type="character" w:customStyle="1" w:styleId="WW8Num7z0">
    <w:name w:val="WW8Num7z0"/>
    <w:rsid w:val="004F712F"/>
    <w:rPr>
      <w:rFonts w:ascii="Courier New" w:hAnsi="Courier New"/>
    </w:rPr>
  </w:style>
  <w:style w:type="character" w:customStyle="1" w:styleId="WW8Num7z2">
    <w:name w:val="WW8Num7z2"/>
    <w:rsid w:val="004F712F"/>
    <w:rPr>
      <w:rFonts w:ascii="Wingdings" w:hAnsi="Wingdings"/>
    </w:rPr>
  </w:style>
  <w:style w:type="character" w:customStyle="1" w:styleId="WW8Num7z3">
    <w:name w:val="WW8Num7z3"/>
    <w:rsid w:val="004F712F"/>
    <w:rPr>
      <w:rFonts w:ascii="Symbol" w:hAnsi="Symbol"/>
    </w:rPr>
  </w:style>
  <w:style w:type="character" w:customStyle="1" w:styleId="WW8Num7z4">
    <w:name w:val="WW8Num7z4"/>
    <w:rsid w:val="004F712F"/>
    <w:rPr>
      <w:rFonts w:ascii="Courier New" w:hAnsi="Courier New" w:cs="Courier New"/>
    </w:rPr>
  </w:style>
  <w:style w:type="character" w:customStyle="1" w:styleId="WW8Num8z0">
    <w:name w:val="WW8Num8z0"/>
    <w:rsid w:val="004F712F"/>
    <w:rPr>
      <w:rFonts w:ascii="Courier New" w:hAnsi="Courier New"/>
    </w:rPr>
  </w:style>
  <w:style w:type="character" w:customStyle="1" w:styleId="WW8Num8z2">
    <w:name w:val="WW8Num8z2"/>
    <w:rsid w:val="004F712F"/>
    <w:rPr>
      <w:rFonts w:ascii="Wingdings" w:hAnsi="Wingdings"/>
    </w:rPr>
  </w:style>
  <w:style w:type="character" w:customStyle="1" w:styleId="WW8Num8z3">
    <w:name w:val="WW8Num8z3"/>
    <w:rsid w:val="004F712F"/>
    <w:rPr>
      <w:rFonts w:ascii="Symbol" w:hAnsi="Symbol"/>
    </w:rPr>
  </w:style>
  <w:style w:type="character" w:customStyle="1" w:styleId="WW8Num8z4">
    <w:name w:val="WW8Num8z4"/>
    <w:rsid w:val="004F712F"/>
    <w:rPr>
      <w:rFonts w:ascii="Courier New" w:hAnsi="Courier New" w:cs="Courier New"/>
    </w:rPr>
  </w:style>
  <w:style w:type="character" w:customStyle="1" w:styleId="WW8Num10z0">
    <w:name w:val="WW8Num10z0"/>
    <w:rsid w:val="004F712F"/>
    <w:rPr>
      <w:sz w:val="16"/>
    </w:rPr>
  </w:style>
  <w:style w:type="character" w:customStyle="1" w:styleId="WW8NumSt9z0">
    <w:name w:val="WW8NumSt9z0"/>
    <w:rsid w:val="004F712F"/>
    <w:rPr>
      <w:rFonts w:ascii="Times New Roman" w:hAnsi="Times New Roman" w:cs="Times New Roman"/>
    </w:rPr>
  </w:style>
  <w:style w:type="character" w:customStyle="1" w:styleId="10">
    <w:name w:val="Основной шрифт абзаца1"/>
    <w:rsid w:val="004F712F"/>
  </w:style>
  <w:style w:type="character" w:customStyle="1" w:styleId="a4">
    <w:name w:val="Верхний колонтитул Знак"/>
    <w:aliases w:val="ВерхКолонтитул Знак"/>
    <w:rsid w:val="004F712F"/>
    <w:rPr>
      <w:rFonts w:ascii="Times New Roman" w:eastAsia="Times New Roman" w:hAnsi="Times New Roman"/>
      <w:sz w:val="24"/>
      <w:szCs w:val="24"/>
    </w:rPr>
  </w:style>
  <w:style w:type="character" w:customStyle="1" w:styleId="a5">
    <w:name w:val="Нижний колонтитул Знак"/>
    <w:uiPriority w:val="99"/>
    <w:rsid w:val="004F712F"/>
    <w:rPr>
      <w:rFonts w:ascii="Times New Roman" w:eastAsia="Times New Roman" w:hAnsi="Times New Roman"/>
      <w:sz w:val="24"/>
      <w:szCs w:val="24"/>
    </w:rPr>
  </w:style>
  <w:style w:type="character" w:customStyle="1" w:styleId="a6">
    <w:name w:val="Текст выноски Знак"/>
    <w:rsid w:val="004F712F"/>
    <w:rPr>
      <w:rFonts w:ascii="Tahoma" w:eastAsia="Times New Roman" w:hAnsi="Tahoma" w:cs="Tahoma"/>
      <w:sz w:val="16"/>
      <w:szCs w:val="16"/>
    </w:rPr>
  </w:style>
  <w:style w:type="character" w:styleId="a7">
    <w:name w:val="Strong"/>
    <w:qFormat/>
    <w:rsid w:val="004F712F"/>
    <w:rPr>
      <w:b/>
      <w:bCs/>
    </w:rPr>
  </w:style>
  <w:style w:type="character" w:customStyle="1" w:styleId="xdtextbox1">
    <w:name w:val="xdtextbox1"/>
    <w:rsid w:val="004F712F"/>
    <w:rPr>
      <w:color w:val="auto"/>
      <w:shd w:val="clear" w:color="auto" w:fill="FFFFFF"/>
    </w:rPr>
  </w:style>
  <w:style w:type="character" w:customStyle="1" w:styleId="11">
    <w:name w:val="Заголовок 1 Знак"/>
    <w:uiPriority w:val="9"/>
    <w:rsid w:val="004F712F"/>
    <w:rPr>
      <w:rFonts w:ascii="Times New Roman" w:eastAsia="Times New Roman" w:hAnsi="Times New Roman"/>
      <w:b/>
      <w:bCs/>
      <w:sz w:val="28"/>
      <w:szCs w:val="28"/>
      <w:lang w:val="en-US"/>
    </w:rPr>
  </w:style>
  <w:style w:type="paragraph" w:customStyle="1" w:styleId="12">
    <w:name w:val="Заголовок1"/>
    <w:basedOn w:val="a0"/>
    <w:next w:val="a8"/>
    <w:rsid w:val="004F712F"/>
    <w:pPr>
      <w:keepNext/>
      <w:spacing w:before="240" w:after="120"/>
    </w:pPr>
    <w:rPr>
      <w:rFonts w:ascii="Arial" w:eastAsia="MS Mincho" w:hAnsi="Arial" w:cs="Tahoma"/>
    </w:rPr>
  </w:style>
  <w:style w:type="paragraph" w:styleId="a8">
    <w:name w:val="Body Text"/>
    <w:basedOn w:val="a0"/>
    <w:link w:val="a9"/>
    <w:rsid w:val="004F712F"/>
    <w:pPr>
      <w:spacing w:after="120"/>
    </w:pPr>
  </w:style>
  <w:style w:type="paragraph" w:styleId="aa">
    <w:name w:val="List"/>
    <w:basedOn w:val="a8"/>
    <w:rsid w:val="004F712F"/>
    <w:rPr>
      <w:rFonts w:ascii="Arial" w:hAnsi="Arial" w:cs="Tahoma"/>
    </w:rPr>
  </w:style>
  <w:style w:type="paragraph" w:customStyle="1" w:styleId="13">
    <w:name w:val="Название1"/>
    <w:basedOn w:val="a0"/>
    <w:rsid w:val="004F712F"/>
    <w:pPr>
      <w:suppressLineNumbers/>
      <w:spacing w:before="120" w:after="120"/>
    </w:pPr>
    <w:rPr>
      <w:rFonts w:ascii="Arial" w:hAnsi="Arial" w:cs="Tahoma"/>
      <w:i/>
      <w:iCs/>
      <w:sz w:val="20"/>
    </w:rPr>
  </w:style>
  <w:style w:type="paragraph" w:customStyle="1" w:styleId="14">
    <w:name w:val="Указатель1"/>
    <w:basedOn w:val="a0"/>
    <w:rsid w:val="004F712F"/>
    <w:pPr>
      <w:suppressLineNumbers/>
    </w:pPr>
    <w:rPr>
      <w:rFonts w:ascii="Arial" w:hAnsi="Arial" w:cs="Tahoma"/>
    </w:rPr>
  </w:style>
  <w:style w:type="paragraph" w:styleId="ab">
    <w:name w:val="List Paragraph"/>
    <w:aliases w:val="Обычный текст"/>
    <w:basedOn w:val="a0"/>
    <w:link w:val="ac"/>
    <w:uiPriority w:val="99"/>
    <w:qFormat/>
    <w:rsid w:val="004F712F"/>
    <w:pPr>
      <w:ind w:left="720"/>
    </w:pPr>
  </w:style>
  <w:style w:type="paragraph" w:customStyle="1" w:styleId="ConsPlusNormal">
    <w:name w:val="ConsPlusNormal"/>
    <w:link w:val="ConsPlusNormal0"/>
    <w:uiPriority w:val="99"/>
    <w:rsid w:val="004F712F"/>
    <w:pPr>
      <w:widowControl w:val="0"/>
      <w:suppressAutoHyphens/>
      <w:autoSpaceDE w:val="0"/>
      <w:ind w:firstLine="720"/>
    </w:pPr>
    <w:rPr>
      <w:rFonts w:ascii="Arial" w:hAnsi="Arial" w:cs="Arial"/>
      <w:lang w:eastAsia="ar-SA"/>
    </w:rPr>
  </w:style>
  <w:style w:type="paragraph" w:styleId="ad">
    <w:name w:val="header"/>
    <w:aliases w:val="ВерхКолонтитул"/>
    <w:basedOn w:val="a0"/>
    <w:rsid w:val="004F712F"/>
    <w:pPr>
      <w:tabs>
        <w:tab w:val="center" w:pos="4677"/>
        <w:tab w:val="right" w:pos="9355"/>
      </w:tabs>
    </w:pPr>
  </w:style>
  <w:style w:type="paragraph" w:styleId="ae">
    <w:name w:val="footer"/>
    <w:basedOn w:val="a0"/>
    <w:uiPriority w:val="99"/>
    <w:rsid w:val="004F712F"/>
    <w:pPr>
      <w:tabs>
        <w:tab w:val="center" w:pos="4677"/>
        <w:tab w:val="right" w:pos="9355"/>
      </w:tabs>
    </w:pPr>
  </w:style>
  <w:style w:type="paragraph" w:styleId="af">
    <w:name w:val="Balloon Text"/>
    <w:basedOn w:val="a0"/>
    <w:rsid w:val="004F712F"/>
    <w:rPr>
      <w:rFonts w:ascii="Tahoma" w:hAnsi="Tahoma" w:cs="Tahoma"/>
      <w:sz w:val="16"/>
      <w:szCs w:val="16"/>
    </w:rPr>
  </w:style>
  <w:style w:type="paragraph" w:customStyle="1" w:styleId="bodytext">
    <w:name w:val="bodytext"/>
    <w:basedOn w:val="a0"/>
    <w:rsid w:val="004F712F"/>
    <w:pPr>
      <w:spacing w:before="150" w:after="150"/>
    </w:pPr>
    <w:rPr>
      <w:rFonts w:ascii="Tahoma" w:hAnsi="Tahoma" w:cs="Tahoma"/>
      <w:sz w:val="18"/>
      <w:szCs w:val="18"/>
    </w:rPr>
  </w:style>
  <w:style w:type="paragraph" w:customStyle="1" w:styleId="21">
    <w:name w:val="Основной текст с отступом 21"/>
    <w:basedOn w:val="a0"/>
    <w:rsid w:val="004F712F"/>
    <w:pPr>
      <w:overflowPunct w:val="0"/>
      <w:ind w:left="426" w:hanging="426"/>
      <w:textAlignment w:val="baseline"/>
    </w:pPr>
    <w:rPr>
      <w:sz w:val="26"/>
      <w:szCs w:val="20"/>
    </w:rPr>
  </w:style>
  <w:style w:type="paragraph" w:customStyle="1" w:styleId="af0">
    <w:name w:val="Содержимое таблицы"/>
    <w:basedOn w:val="a0"/>
    <w:rsid w:val="004F712F"/>
    <w:pPr>
      <w:suppressLineNumbers/>
    </w:pPr>
  </w:style>
  <w:style w:type="paragraph" w:customStyle="1" w:styleId="af1">
    <w:name w:val="Заголовок таблицы"/>
    <w:basedOn w:val="af0"/>
    <w:rsid w:val="004F712F"/>
    <w:pPr>
      <w:jc w:val="center"/>
    </w:pPr>
    <w:rPr>
      <w:b/>
      <w:bCs/>
    </w:rPr>
  </w:style>
  <w:style w:type="paragraph" w:styleId="af2">
    <w:name w:val="Title"/>
    <w:basedOn w:val="a0"/>
    <w:next w:val="a0"/>
    <w:link w:val="af3"/>
    <w:qFormat/>
    <w:rsid w:val="00927B1F"/>
    <w:pPr>
      <w:spacing w:before="240" w:after="60"/>
      <w:jc w:val="center"/>
      <w:outlineLvl w:val="0"/>
    </w:pPr>
    <w:rPr>
      <w:rFonts w:ascii="Cambria" w:hAnsi="Cambria"/>
      <w:b/>
      <w:bCs/>
      <w:kern w:val="28"/>
      <w:sz w:val="32"/>
      <w:szCs w:val="32"/>
    </w:rPr>
  </w:style>
  <w:style w:type="character" w:customStyle="1" w:styleId="af3">
    <w:name w:val="Заголовок Знак"/>
    <w:link w:val="af2"/>
    <w:rsid w:val="00927B1F"/>
    <w:rPr>
      <w:rFonts w:ascii="Cambria" w:eastAsia="Times New Roman" w:hAnsi="Cambria" w:cs="Times New Roman"/>
      <w:b/>
      <w:bCs/>
      <w:kern w:val="28"/>
      <w:sz w:val="32"/>
      <w:szCs w:val="32"/>
      <w:lang w:eastAsia="ar-SA"/>
    </w:rPr>
  </w:style>
  <w:style w:type="character" w:styleId="af4">
    <w:name w:val="Hyperlink"/>
    <w:uiPriority w:val="99"/>
    <w:unhideWhenUsed/>
    <w:rsid w:val="00B84C62"/>
    <w:rPr>
      <w:color w:val="0000FF"/>
      <w:u w:val="single"/>
    </w:rPr>
  </w:style>
  <w:style w:type="character" w:customStyle="1" w:styleId="header-user-name">
    <w:name w:val="header-user-name"/>
    <w:rsid w:val="009E5635"/>
  </w:style>
  <w:style w:type="paragraph" w:customStyle="1" w:styleId="p10">
    <w:name w:val="p10"/>
    <w:basedOn w:val="a0"/>
    <w:rsid w:val="00C071A1"/>
    <w:pPr>
      <w:suppressAutoHyphens w:val="0"/>
      <w:spacing w:before="100" w:beforeAutospacing="1" w:after="100" w:afterAutospacing="1"/>
    </w:pPr>
    <w:rPr>
      <w:lang w:eastAsia="ru-RU"/>
    </w:rPr>
  </w:style>
  <w:style w:type="character" w:customStyle="1" w:styleId="s3">
    <w:name w:val="s3"/>
    <w:rsid w:val="00C071A1"/>
  </w:style>
  <w:style w:type="paragraph" w:customStyle="1" w:styleId="p11">
    <w:name w:val="p11"/>
    <w:basedOn w:val="a0"/>
    <w:rsid w:val="00C071A1"/>
    <w:pPr>
      <w:suppressAutoHyphens w:val="0"/>
      <w:spacing w:before="100" w:beforeAutospacing="1" w:after="100" w:afterAutospacing="1"/>
    </w:pPr>
    <w:rPr>
      <w:lang w:eastAsia="ru-RU"/>
    </w:rPr>
  </w:style>
  <w:style w:type="table" w:styleId="af5">
    <w:name w:val="Table Grid"/>
    <w:basedOn w:val="a2"/>
    <w:uiPriority w:val="59"/>
    <w:rsid w:val="003A0F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aliases w:val="ПодЗаголовок Знак"/>
    <w:link w:val="3"/>
    <w:uiPriority w:val="9"/>
    <w:rsid w:val="0013777C"/>
    <w:rPr>
      <w:b/>
      <w:sz w:val="24"/>
      <w:szCs w:val="24"/>
      <w:lang w:eastAsia="ar-SA"/>
    </w:rPr>
  </w:style>
  <w:style w:type="paragraph" w:customStyle="1" w:styleId="af6">
    <w:name w:val="???????"/>
    <w:rsid w:val="00A14440"/>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pPr>
    <w:rPr>
      <w:rFonts w:ascii="Lucida Sans Unicode" w:eastAsia="Lucida Sans Unicode" w:hAnsi="Lucida Sans Unicode"/>
      <w:color w:val="FFFFFF"/>
      <w:sz w:val="48"/>
      <w:szCs w:val="48"/>
    </w:rPr>
  </w:style>
  <w:style w:type="paragraph" w:customStyle="1" w:styleId="15">
    <w:name w:val="Обычный1"/>
    <w:link w:val="Normal"/>
    <w:rsid w:val="00A927BB"/>
    <w:pPr>
      <w:spacing w:before="100" w:after="100"/>
    </w:pPr>
    <w:rPr>
      <w:snapToGrid w:val="0"/>
      <w:sz w:val="24"/>
    </w:rPr>
  </w:style>
  <w:style w:type="character" w:customStyle="1" w:styleId="Normal">
    <w:name w:val="Normal Знак"/>
    <w:link w:val="15"/>
    <w:rsid w:val="00A927BB"/>
    <w:rPr>
      <w:snapToGrid w:val="0"/>
      <w:sz w:val="24"/>
    </w:rPr>
  </w:style>
  <w:style w:type="character" w:customStyle="1" w:styleId="22">
    <w:name w:val="Основной текст (2)"/>
    <w:basedOn w:val="a1"/>
    <w:rsid w:val="00ED6DD3"/>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2">
    <w:name w:val="Основной текст4"/>
    <w:basedOn w:val="a0"/>
    <w:rsid w:val="00ED6DD3"/>
    <w:pPr>
      <w:shd w:val="clear" w:color="auto" w:fill="FFFFFF"/>
      <w:suppressAutoHyphens w:val="0"/>
      <w:spacing w:line="0" w:lineRule="atLeast"/>
      <w:ind w:hanging="1760"/>
    </w:pPr>
    <w:rPr>
      <w:color w:val="000000"/>
      <w:sz w:val="27"/>
      <w:szCs w:val="27"/>
      <w:lang w:eastAsia="ru-RU"/>
    </w:rPr>
  </w:style>
  <w:style w:type="character" w:customStyle="1" w:styleId="20">
    <w:name w:val="Заголовок 2 Знак"/>
    <w:aliases w:val="Заголовок 2 Знак Знак Знак Знак Знак,Заголовок 2 Знак Знак Знак Знак Знак Знак Знак Знак Знак Знак1,Заголовок 2 Знак Знак Знак Знак Знак Знак Знак Знак Знак Знак Знак"/>
    <w:basedOn w:val="a1"/>
    <w:link w:val="2"/>
    <w:uiPriority w:val="9"/>
    <w:rsid w:val="00570EE3"/>
    <w:rPr>
      <w:rFonts w:eastAsiaTheme="majorEastAsia" w:cstheme="majorBidi"/>
      <w:b/>
      <w:caps/>
      <w:sz w:val="24"/>
      <w:szCs w:val="26"/>
      <w:lang w:eastAsia="ar-SA"/>
    </w:rPr>
  </w:style>
  <w:style w:type="paragraph" w:styleId="23">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Знак Знак Знак Знак Знак Знак Знак Знак Знак Знак Знак Знак Знак Знак Знак Знак Знак"/>
    <w:basedOn w:val="a0"/>
    <w:link w:val="24"/>
    <w:unhideWhenUsed/>
    <w:rsid w:val="005D3BAD"/>
    <w:pPr>
      <w:spacing w:after="120" w:line="480" w:lineRule="auto"/>
      <w:ind w:left="283"/>
    </w:pPr>
  </w:style>
  <w:style w:type="character" w:customStyle="1" w:styleId="24">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1,Знак Знак Знак Знак Знак1"/>
    <w:basedOn w:val="a1"/>
    <w:link w:val="23"/>
    <w:rsid w:val="005D3BAD"/>
    <w:rPr>
      <w:rFonts w:cs="Calibri"/>
      <w:sz w:val="24"/>
      <w:szCs w:val="24"/>
      <w:lang w:eastAsia="ar-SA"/>
    </w:rPr>
  </w:style>
  <w:style w:type="paragraph" w:styleId="25">
    <w:name w:val="toc 2"/>
    <w:basedOn w:val="a0"/>
    <w:next w:val="a0"/>
    <w:autoRedefine/>
    <w:uiPriority w:val="39"/>
    <w:rsid w:val="00F337CA"/>
    <w:pPr>
      <w:spacing w:before="120" w:after="120"/>
      <w:ind w:firstLine="0"/>
      <w:contextualSpacing w:val="0"/>
    </w:pPr>
    <w:rPr>
      <w:b/>
      <w:bCs/>
      <w:szCs w:val="22"/>
    </w:rPr>
  </w:style>
  <w:style w:type="paragraph" w:styleId="af7">
    <w:name w:val="Normal (Web)"/>
    <w:basedOn w:val="a0"/>
    <w:link w:val="af8"/>
    <w:uiPriority w:val="99"/>
    <w:rsid w:val="005D3BAD"/>
    <w:pPr>
      <w:suppressAutoHyphens w:val="0"/>
      <w:spacing w:before="100" w:beforeAutospacing="1" w:after="100" w:afterAutospacing="1"/>
    </w:pPr>
    <w:rPr>
      <w:lang w:eastAsia="ru-RU"/>
    </w:rPr>
  </w:style>
  <w:style w:type="table" w:customStyle="1" w:styleId="16">
    <w:name w:val="Стиль таблицы1"/>
    <w:basedOn w:val="af5"/>
    <w:rsid w:val="005D3BAD"/>
    <w:tblPr/>
    <w:tcPr>
      <w:shd w:val="clear" w:color="auto" w:fill="auto"/>
    </w:tcPr>
    <w:tblStylePr w:type="firstRow">
      <w:rPr>
        <w:b/>
        <w:i/>
      </w:rPr>
      <w:tblPr/>
      <w:tcPr>
        <w:shd w:val="clear" w:color="auto" w:fill="CCCCCC"/>
      </w:tcPr>
    </w:tblStylePr>
  </w:style>
  <w:style w:type="character" w:customStyle="1" w:styleId="af9">
    <w:name w:val="Основной текст_"/>
    <w:basedOn w:val="a1"/>
    <w:link w:val="17"/>
    <w:rsid w:val="005D3BAD"/>
    <w:rPr>
      <w:sz w:val="27"/>
      <w:szCs w:val="27"/>
      <w:shd w:val="clear" w:color="auto" w:fill="FFFFFF"/>
    </w:rPr>
  </w:style>
  <w:style w:type="paragraph" w:customStyle="1" w:styleId="17">
    <w:name w:val="Основной текст1"/>
    <w:basedOn w:val="a0"/>
    <w:link w:val="af9"/>
    <w:rsid w:val="005D3BAD"/>
    <w:pPr>
      <w:shd w:val="clear" w:color="auto" w:fill="FFFFFF"/>
      <w:suppressAutoHyphens w:val="0"/>
      <w:spacing w:line="326" w:lineRule="exact"/>
    </w:pPr>
    <w:rPr>
      <w:sz w:val="27"/>
      <w:szCs w:val="27"/>
      <w:lang w:eastAsia="ru-RU"/>
    </w:rPr>
  </w:style>
  <w:style w:type="paragraph" w:customStyle="1" w:styleId="Default">
    <w:name w:val="Default"/>
    <w:rsid w:val="005D3BAD"/>
    <w:pPr>
      <w:autoSpaceDE w:val="0"/>
      <w:autoSpaceDN w:val="0"/>
      <w:adjustRightInd w:val="0"/>
    </w:pPr>
    <w:rPr>
      <w:color w:val="000000"/>
      <w:sz w:val="24"/>
      <w:szCs w:val="24"/>
    </w:rPr>
  </w:style>
  <w:style w:type="character" w:customStyle="1" w:styleId="blk">
    <w:name w:val="blk"/>
    <w:basedOn w:val="a1"/>
    <w:rsid w:val="005D3BAD"/>
  </w:style>
  <w:style w:type="paragraph" w:customStyle="1" w:styleId="afa">
    <w:name w:val="Содержимое врезки"/>
    <w:basedOn w:val="a8"/>
    <w:rsid w:val="00670D60"/>
    <w:pPr>
      <w:spacing w:after="0"/>
      <w:jc w:val="center"/>
    </w:pPr>
    <w:rPr>
      <w:b/>
      <w:sz w:val="22"/>
    </w:rPr>
  </w:style>
  <w:style w:type="paragraph" w:styleId="afb">
    <w:name w:val="Subtitle"/>
    <w:basedOn w:val="a0"/>
    <w:next w:val="a0"/>
    <w:link w:val="afc"/>
    <w:qFormat/>
    <w:rsid w:val="00B66E92"/>
    <w:pPr>
      <w:numPr>
        <w:ilvl w:val="1"/>
      </w:numPr>
      <w:spacing w:after="160"/>
      <w:ind w:firstLine="709"/>
    </w:pPr>
    <w:rPr>
      <w:rFonts w:asciiTheme="minorHAnsi" w:eastAsiaTheme="minorEastAsia" w:hAnsiTheme="minorHAnsi" w:cstheme="minorBidi"/>
      <w:color w:val="5A5A5A" w:themeColor="text1" w:themeTint="A5"/>
      <w:spacing w:val="15"/>
      <w:sz w:val="22"/>
      <w:szCs w:val="22"/>
    </w:rPr>
  </w:style>
  <w:style w:type="character" w:customStyle="1" w:styleId="afc">
    <w:name w:val="Подзаголовок Знак"/>
    <w:basedOn w:val="a1"/>
    <w:link w:val="afb"/>
    <w:rsid w:val="00B66E92"/>
    <w:rPr>
      <w:rFonts w:asciiTheme="minorHAnsi" w:eastAsiaTheme="minorEastAsia" w:hAnsiTheme="minorHAnsi" w:cstheme="minorBidi"/>
      <w:color w:val="5A5A5A" w:themeColor="text1" w:themeTint="A5"/>
      <w:spacing w:val="15"/>
      <w:sz w:val="22"/>
      <w:szCs w:val="22"/>
      <w:lang w:eastAsia="ar-SA"/>
    </w:rPr>
  </w:style>
  <w:style w:type="paragraph" w:styleId="18">
    <w:name w:val="toc 1"/>
    <w:basedOn w:val="a0"/>
    <w:next w:val="a0"/>
    <w:autoRedefine/>
    <w:uiPriority w:val="39"/>
    <w:unhideWhenUsed/>
    <w:qFormat/>
    <w:rsid w:val="00F337CA"/>
    <w:pPr>
      <w:spacing w:before="120" w:after="240"/>
      <w:ind w:firstLine="0"/>
      <w:contextualSpacing w:val="0"/>
    </w:pPr>
    <w:rPr>
      <w:rFonts w:ascii="Times New Roman Полужирный" w:hAnsi="Times New Roman Полужирный"/>
      <w:b/>
      <w:bCs/>
      <w:iCs/>
      <w:caps/>
    </w:rPr>
  </w:style>
  <w:style w:type="paragraph" w:styleId="31">
    <w:name w:val="toc 3"/>
    <w:basedOn w:val="a0"/>
    <w:next w:val="a0"/>
    <w:autoRedefine/>
    <w:uiPriority w:val="39"/>
    <w:unhideWhenUsed/>
    <w:rsid w:val="00F337CA"/>
    <w:pPr>
      <w:ind w:left="482" w:firstLine="0"/>
      <w:contextualSpacing w:val="0"/>
    </w:pPr>
    <w:rPr>
      <w:szCs w:val="20"/>
    </w:rPr>
  </w:style>
  <w:style w:type="paragraph" w:customStyle="1" w:styleId="26">
    <w:name w:val="Стиль Заголовок 2"/>
    <w:basedOn w:val="2"/>
    <w:rsid w:val="00A30A0B"/>
    <w:rPr>
      <w:b w:val="0"/>
      <w:color w:val="000000" w:themeColor="text1"/>
      <w:szCs w:val="20"/>
    </w:rPr>
  </w:style>
  <w:style w:type="paragraph" w:customStyle="1" w:styleId="19">
    <w:name w:val="Стиль1"/>
    <w:basedOn w:val="2"/>
    <w:uiPriority w:val="99"/>
    <w:qFormat/>
    <w:rsid w:val="00A30A0B"/>
    <w:rPr>
      <w:b w:val="0"/>
      <w:color w:val="000000" w:themeColor="text1"/>
    </w:rPr>
  </w:style>
  <w:style w:type="paragraph" w:styleId="43">
    <w:name w:val="toc 4"/>
    <w:basedOn w:val="a0"/>
    <w:next w:val="a0"/>
    <w:autoRedefine/>
    <w:uiPriority w:val="39"/>
    <w:unhideWhenUsed/>
    <w:rsid w:val="00A30A0B"/>
    <w:pPr>
      <w:ind w:left="720"/>
    </w:pPr>
    <w:rPr>
      <w:rFonts w:asciiTheme="minorHAnsi" w:hAnsiTheme="minorHAnsi"/>
      <w:sz w:val="20"/>
      <w:szCs w:val="20"/>
    </w:rPr>
  </w:style>
  <w:style w:type="paragraph" w:styleId="51">
    <w:name w:val="toc 5"/>
    <w:basedOn w:val="a0"/>
    <w:next w:val="a0"/>
    <w:autoRedefine/>
    <w:uiPriority w:val="39"/>
    <w:unhideWhenUsed/>
    <w:rsid w:val="00A30A0B"/>
    <w:pPr>
      <w:ind w:left="960"/>
    </w:pPr>
    <w:rPr>
      <w:rFonts w:asciiTheme="minorHAnsi" w:hAnsiTheme="minorHAnsi"/>
      <w:sz w:val="20"/>
      <w:szCs w:val="20"/>
    </w:rPr>
  </w:style>
  <w:style w:type="paragraph" w:styleId="61">
    <w:name w:val="toc 6"/>
    <w:basedOn w:val="a0"/>
    <w:next w:val="a0"/>
    <w:autoRedefine/>
    <w:uiPriority w:val="39"/>
    <w:unhideWhenUsed/>
    <w:rsid w:val="00A30A0B"/>
    <w:pPr>
      <w:ind w:left="1200"/>
    </w:pPr>
    <w:rPr>
      <w:rFonts w:asciiTheme="minorHAnsi" w:hAnsiTheme="minorHAnsi"/>
      <w:sz w:val="20"/>
      <w:szCs w:val="20"/>
    </w:rPr>
  </w:style>
  <w:style w:type="paragraph" w:styleId="71">
    <w:name w:val="toc 7"/>
    <w:basedOn w:val="a0"/>
    <w:next w:val="a0"/>
    <w:autoRedefine/>
    <w:uiPriority w:val="39"/>
    <w:unhideWhenUsed/>
    <w:rsid w:val="00A30A0B"/>
    <w:pPr>
      <w:ind w:left="1440"/>
    </w:pPr>
    <w:rPr>
      <w:rFonts w:asciiTheme="minorHAnsi" w:hAnsiTheme="minorHAnsi"/>
      <w:sz w:val="20"/>
      <w:szCs w:val="20"/>
    </w:rPr>
  </w:style>
  <w:style w:type="paragraph" w:styleId="81">
    <w:name w:val="toc 8"/>
    <w:basedOn w:val="a0"/>
    <w:next w:val="a0"/>
    <w:autoRedefine/>
    <w:uiPriority w:val="39"/>
    <w:unhideWhenUsed/>
    <w:rsid w:val="00A30A0B"/>
    <w:pPr>
      <w:ind w:left="1680"/>
    </w:pPr>
    <w:rPr>
      <w:rFonts w:asciiTheme="minorHAnsi" w:hAnsiTheme="minorHAnsi"/>
      <w:sz w:val="20"/>
      <w:szCs w:val="20"/>
    </w:rPr>
  </w:style>
  <w:style w:type="paragraph" w:styleId="91">
    <w:name w:val="toc 9"/>
    <w:basedOn w:val="a0"/>
    <w:next w:val="a0"/>
    <w:autoRedefine/>
    <w:uiPriority w:val="39"/>
    <w:unhideWhenUsed/>
    <w:rsid w:val="00A30A0B"/>
    <w:pPr>
      <w:ind w:left="1920"/>
    </w:pPr>
    <w:rPr>
      <w:rFonts w:asciiTheme="minorHAnsi" w:hAnsiTheme="minorHAnsi"/>
      <w:sz w:val="20"/>
      <w:szCs w:val="20"/>
    </w:rPr>
  </w:style>
  <w:style w:type="character" w:customStyle="1" w:styleId="ConsPlusNormal0">
    <w:name w:val="ConsPlusNormal Знак"/>
    <w:basedOn w:val="a1"/>
    <w:link w:val="ConsPlusNormal"/>
    <w:rsid w:val="003A64F4"/>
    <w:rPr>
      <w:rFonts w:ascii="Arial" w:hAnsi="Arial" w:cs="Arial"/>
      <w:lang w:eastAsia="ar-SA"/>
    </w:rPr>
  </w:style>
  <w:style w:type="character" w:customStyle="1" w:styleId="41">
    <w:name w:val="Заголовок 4 Знак"/>
    <w:basedOn w:val="a1"/>
    <w:link w:val="40"/>
    <w:rsid w:val="0062473F"/>
    <w:rPr>
      <w:b/>
      <w:bCs/>
      <w:sz w:val="24"/>
      <w:szCs w:val="24"/>
    </w:rPr>
  </w:style>
  <w:style w:type="character" w:customStyle="1" w:styleId="50">
    <w:name w:val="Заголовок 5 Знак"/>
    <w:basedOn w:val="a1"/>
    <w:link w:val="5"/>
    <w:rsid w:val="003A64F4"/>
    <w:rPr>
      <w:rFonts w:eastAsia="Calibri"/>
      <w:b/>
      <w:bCs/>
      <w:sz w:val="36"/>
      <w:szCs w:val="36"/>
    </w:rPr>
  </w:style>
  <w:style w:type="character" w:customStyle="1" w:styleId="60">
    <w:name w:val="Заголовок 6 Знак"/>
    <w:basedOn w:val="a1"/>
    <w:link w:val="6"/>
    <w:rsid w:val="003A64F4"/>
    <w:rPr>
      <w:b/>
      <w:bCs/>
      <w:sz w:val="22"/>
      <w:szCs w:val="22"/>
    </w:rPr>
  </w:style>
  <w:style w:type="character" w:customStyle="1" w:styleId="70">
    <w:name w:val="Заголовок 7 Знак"/>
    <w:basedOn w:val="a1"/>
    <w:link w:val="7"/>
    <w:rsid w:val="00F05CAA"/>
    <w:rPr>
      <w:sz w:val="24"/>
      <w:szCs w:val="24"/>
    </w:rPr>
  </w:style>
  <w:style w:type="character" w:customStyle="1" w:styleId="80">
    <w:name w:val="Заголовок 8 Знак"/>
    <w:basedOn w:val="a1"/>
    <w:link w:val="8"/>
    <w:rsid w:val="003A64F4"/>
    <w:rPr>
      <w:i/>
      <w:iCs/>
      <w:sz w:val="24"/>
      <w:szCs w:val="24"/>
    </w:rPr>
  </w:style>
  <w:style w:type="character" w:customStyle="1" w:styleId="90">
    <w:name w:val="Заголовок 9 Знак"/>
    <w:basedOn w:val="a1"/>
    <w:link w:val="9"/>
    <w:rsid w:val="00B41234"/>
    <w:rPr>
      <w:rFonts w:cs="Arial"/>
      <w:sz w:val="24"/>
      <w:szCs w:val="22"/>
    </w:rPr>
  </w:style>
  <w:style w:type="paragraph" w:styleId="afd">
    <w:name w:val="Body Text Indent"/>
    <w:basedOn w:val="a0"/>
    <w:link w:val="afe"/>
    <w:rsid w:val="003A64F4"/>
    <w:pPr>
      <w:suppressAutoHyphens w:val="0"/>
      <w:ind w:left="360"/>
      <w:jc w:val="center"/>
    </w:pPr>
    <w:rPr>
      <w:rFonts w:eastAsia="Calibri"/>
      <w:sz w:val="32"/>
      <w:szCs w:val="32"/>
      <w:lang w:eastAsia="ru-RU"/>
    </w:rPr>
  </w:style>
  <w:style w:type="character" w:customStyle="1" w:styleId="afe">
    <w:name w:val="Основной текст с отступом Знак"/>
    <w:basedOn w:val="a1"/>
    <w:link w:val="afd"/>
    <w:rsid w:val="003A64F4"/>
    <w:rPr>
      <w:rFonts w:eastAsia="Calibri"/>
      <w:sz w:val="32"/>
      <w:szCs w:val="32"/>
    </w:rPr>
  </w:style>
  <w:style w:type="paragraph" w:styleId="32">
    <w:name w:val="Body Text Indent 3"/>
    <w:basedOn w:val="a0"/>
    <w:link w:val="33"/>
    <w:rsid w:val="003A64F4"/>
    <w:pPr>
      <w:suppressAutoHyphens w:val="0"/>
      <w:ind w:left="360" w:hanging="360"/>
    </w:pPr>
    <w:rPr>
      <w:rFonts w:eastAsia="Calibri"/>
      <w:b/>
      <w:bCs/>
      <w:lang w:eastAsia="ru-RU"/>
    </w:rPr>
  </w:style>
  <w:style w:type="character" w:customStyle="1" w:styleId="33">
    <w:name w:val="Основной текст с отступом 3 Знак"/>
    <w:basedOn w:val="a1"/>
    <w:link w:val="32"/>
    <w:rsid w:val="003A64F4"/>
    <w:rPr>
      <w:rFonts w:eastAsia="Calibri"/>
      <w:b/>
      <w:bCs/>
      <w:sz w:val="28"/>
      <w:szCs w:val="28"/>
    </w:rPr>
  </w:style>
  <w:style w:type="paragraph" w:styleId="27">
    <w:name w:val="Body Text 2"/>
    <w:basedOn w:val="a0"/>
    <w:link w:val="28"/>
    <w:rsid w:val="003A64F4"/>
    <w:pPr>
      <w:tabs>
        <w:tab w:val="left" w:pos="709"/>
      </w:tabs>
      <w:suppressAutoHyphens w:val="0"/>
      <w:jc w:val="center"/>
    </w:pPr>
    <w:rPr>
      <w:rFonts w:ascii="TimesET" w:eastAsia="Calibri" w:hAnsi="TimesET" w:cs="TimesET"/>
      <w:b/>
      <w:bCs/>
      <w:lang w:eastAsia="ru-RU"/>
    </w:rPr>
  </w:style>
  <w:style w:type="character" w:customStyle="1" w:styleId="28">
    <w:name w:val="Основной текст 2 Знак"/>
    <w:basedOn w:val="a1"/>
    <w:link w:val="27"/>
    <w:rsid w:val="003A64F4"/>
    <w:rPr>
      <w:rFonts w:ascii="TimesET" w:eastAsia="Calibri" w:hAnsi="TimesET" w:cs="TimesET"/>
      <w:b/>
      <w:bCs/>
      <w:sz w:val="24"/>
      <w:szCs w:val="24"/>
    </w:rPr>
  </w:style>
  <w:style w:type="character" w:customStyle="1" w:styleId="a9">
    <w:name w:val="Основной текст Знак"/>
    <w:basedOn w:val="a1"/>
    <w:link w:val="a8"/>
    <w:locked/>
    <w:rsid w:val="003A64F4"/>
    <w:rPr>
      <w:rFonts w:cs="Calibri"/>
      <w:sz w:val="24"/>
      <w:szCs w:val="24"/>
      <w:lang w:eastAsia="ar-SA"/>
    </w:rPr>
  </w:style>
  <w:style w:type="paragraph" w:customStyle="1" w:styleId="aff">
    <w:name w:val="Готовый"/>
    <w:basedOn w:val="a0"/>
    <w:rsid w:val="003A64F4"/>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pPr>
    <w:rPr>
      <w:rFonts w:ascii="Courier New" w:eastAsia="Calibri" w:hAnsi="Courier New" w:cs="Courier New"/>
      <w:sz w:val="20"/>
      <w:szCs w:val="20"/>
      <w:lang w:eastAsia="ru-RU"/>
    </w:rPr>
  </w:style>
  <w:style w:type="character" w:customStyle="1" w:styleId="aff0">
    <w:name w:val="Текст сноски Знак"/>
    <w:aliases w:val="Table_Footnote_last Знак Знак1,Table_Footnote_last Знак Знак Знак,Table_Footnote_last Знак1,Текст сноски Знак Знак Знак Знак Знак,Текст сноски Знак Знак Знак Знак1,Текст сноски Знак Знак Знак1,single space Знак, Знак6 Знак"/>
    <w:basedOn w:val="a1"/>
    <w:link w:val="aff1"/>
    <w:uiPriority w:val="99"/>
    <w:locked/>
    <w:rsid w:val="003A64F4"/>
  </w:style>
  <w:style w:type="paragraph" w:styleId="aff1">
    <w:name w:val="footnote text"/>
    <w:aliases w:val="Table_Footnote_last Знак,Table_Footnote_last Знак Знак,Table_Footnote_last,Текст сноски Знак Знак Знак Знак,Текст сноски Знак Знак Знак,Текст сноски Знак Знак,Текст сноски Знак Знак Знак Знак Знак Знак Знак,single space, Знак6"/>
    <w:basedOn w:val="a0"/>
    <w:link w:val="aff0"/>
    <w:uiPriority w:val="99"/>
    <w:rsid w:val="003A64F4"/>
    <w:pPr>
      <w:suppressAutoHyphens w:val="0"/>
    </w:pPr>
    <w:rPr>
      <w:sz w:val="20"/>
      <w:szCs w:val="20"/>
      <w:lang w:eastAsia="ru-RU"/>
    </w:rPr>
  </w:style>
  <w:style w:type="character" w:customStyle="1" w:styleId="1a">
    <w:name w:val="Текст сноски Знак1"/>
    <w:basedOn w:val="a1"/>
    <w:semiHidden/>
    <w:rsid w:val="003A64F4"/>
    <w:rPr>
      <w:rFonts w:cs="Calibri"/>
      <w:lang w:eastAsia="ar-SA"/>
    </w:rPr>
  </w:style>
  <w:style w:type="character" w:customStyle="1" w:styleId="FootnoteTextChar1">
    <w:name w:val="Footnote Text Char1"/>
    <w:basedOn w:val="a1"/>
    <w:semiHidden/>
    <w:locked/>
    <w:rsid w:val="003A64F4"/>
    <w:rPr>
      <w:rFonts w:ascii="Times New Roman" w:hAnsi="Times New Roman" w:cs="Times New Roman"/>
      <w:sz w:val="20"/>
      <w:szCs w:val="20"/>
    </w:rPr>
  </w:style>
  <w:style w:type="paragraph" w:customStyle="1" w:styleId="ConsNormal">
    <w:name w:val="ConsNormal"/>
    <w:link w:val="ConsNormal0"/>
    <w:uiPriority w:val="99"/>
    <w:rsid w:val="003A64F4"/>
    <w:pPr>
      <w:widowControl w:val="0"/>
      <w:autoSpaceDE w:val="0"/>
      <w:autoSpaceDN w:val="0"/>
      <w:adjustRightInd w:val="0"/>
      <w:ind w:right="19772" w:firstLine="720"/>
    </w:pPr>
    <w:rPr>
      <w:rFonts w:ascii="Arial" w:eastAsia="Calibri" w:hAnsi="Arial" w:cs="Arial"/>
    </w:rPr>
  </w:style>
  <w:style w:type="paragraph" w:customStyle="1" w:styleId="ConsTitle">
    <w:name w:val="ConsTitle"/>
    <w:rsid w:val="003A64F4"/>
    <w:pPr>
      <w:widowControl w:val="0"/>
      <w:autoSpaceDE w:val="0"/>
      <w:autoSpaceDN w:val="0"/>
      <w:adjustRightInd w:val="0"/>
      <w:ind w:right="19772"/>
    </w:pPr>
    <w:rPr>
      <w:rFonts w:ascii="Arial" w:eastAsia="Calibri" w:hAnsi="Arial" w:cs="Arial"/>
      <w:b/>
      <w:bCs/>
      <w:sz w:val="16"/>
      <w:szCs w:val="16"/>
    </w:rPr>
  </w:style>
  <w:style w:type="character" w:styleId="aff2">
    <w:name w:val="page number"/>
    <w:basedOn w:val="a1"/>
    <w:rsid w:val="003A64F4"/>
    <w:rPr>
      <w:rFonts w:cs="Times New Roman"/>
    </w:rPr>
  </w:style>
  <w:style w:type="paragraph" w:customStyle="1" w:styleId="0">
    <w:name w:val="Заголовок 0"/>
    <w:basedOn w:val="1"/>
    <w:rsid w:val="003A64F4"/>
    <w:pPr>
      <w:tabs>
        <w:tab w:val="clear" w:pos="432"/>
        <w:tab w:val="clear" w:pos="851"/>
        <w:tab w:val="clear" w:pos="993"/>
        <w:tab w:val="clear" w:pos="2127"/>
      </w:tabs>
      <w:suppressAutoHyphens w:val="0"/>
    </w:pPr>
    <w:rPr>
      <w:rFonts w:eastAsia="Calibri"/>
      <w:b w:val="0"/>
      <w:bCs w:val="0"/>
      <w:caps w:val="0"/>
      <w:lang w:eastAsia="ru-RU"/>
    </w:rPr>
  </w:style>
  <w:style w:type="paragraph" w:customStyle="1" w:styleId="Iauiue2">
    <w:name w:val="Iau?iue2"/>
    <w:rsid w:val="003A64F4"/>
    <w:pPr>
      <w:widowControl w:val="0"/>
    </w:pPr>
    <w:rPr>
      <w:rFonts w:eastAsia="Calibri"/>
      <w:lang w:val="en-US"/>
    </w:rPr>
  </w:style>
  <w:style w:type="paragraph" w:customStyle="1" w:styleId="aff3">
    <w:name w:val="Ñòèëü"/>
    <w:rsid w:val="003A64F4"/>
    <w:pPr>
      <w:widowControl w:val="0"/>
    </w:pPr>
    <w:rPr>
      <w:rFonts w:eastAsia="Calibri"/>
      <w:spacing w:val="-1"/>
      <w:kern w:val="65535"/>
      <w:position w:val="-1"/>
      <w:sz w:val="24"/>
      <w:szCs w:val="24"/>
      <w:lang w:val="en-US"/>
    </w:rPr>
  </w:style>
  <w:style w:type="paragraph" w:customStyle="1" w:styleId="aff4">
    <w:name w:val="Îáû÷íûé"/>
    <w:rsid w:val="003A64F4"/>
    <w:pPr>
      <w:widowControl w:val="0"/>
    </w:pPr>
    <w:rPr>
      <w:rFonts w:eastAsia="Calibri"/>
      <w:sz w:val="28"/>
      <w:szCs w:val="28"/>
    </w:rPr>
  </w:style>
  <w:style w:type="paragraph" w:customStyle="1" w:styleId="Iauiue">
    <w:name w:val="Iau?iue"/>
    <w:rsid w:val="003A64F4"/>
    <w:pPr>
      <w:widowControl w:val="0"/>
    </w:pPr>
    <w:rPr>
      <w:rFonts w:eastAsia="Calibri"/>
    </w:rPr>
  </w:style>
  <w:style w:type="paragraph" w:customStyle="1" w:styleId="29">
    <w:name w:val="Îñíîâíîé òåêñò 2"/>
    <w:basedOn w:val="aff4"/>
    <w:rsid w:val="003A64F4"/>
    <w:pPr>
      <w:ind w:firstLine="720"/>
      <w:jc w:val="both"/>
    </w:pPr>
    <w:rPr>
      <w:b/>
      <w:bCs/>
      <w:color w:val="000000"/>
      <w:sz w:val="24"/>
      <w:szCs w:val="24"/>
      <w:lang w:val="en-US"/>
    </w:rPr>
  </w:style>
  <w:style w:type="paragraph" w:customStyle="1" w:styleId="2a">
    <w:name w:val="Îñíîâíîé òåêñò ñ îòñòóïîì 2"/>
    <w:basedOn w:val="aff4"/>
    <w:rsid w:val="003A64F4"/>
    <w:pPr>
      <w:ind w:left="720"/>
      <w:jc w:val="both"/>
    </w:pPr>
    <w:rPr>
      <w:color w:val="000000"/>
      <w:sz w:val="24"/>
      <w:szCs w:val="24"/>
      <w:lang w:val="en-US"/>
    </w:rPr>
  </w:style>
  <w:style w:type="paragraph" w:customStyle="1" w:styleId="1b">
    <w:name w:val="çàãîëîâîê 1"/>
    <w:basedOn w:val="aff4"/>
    <w:next w:val="aff4"/>
    <w:rsid w:val="003A64F4"/>
    <w:pPr>
      <w:keepNext/>
    </w:pPr>
  </w:style>
  <w:style w:type="paragraph" w:customStyle="1" w:styleId="34">
    <w:name w:val="Îñíîâíîé òåêñò ñ îòñòóïîì 3"/>
    <w:basedOn w:val="aff4"/>
    <w:rsid w:val="003A64F4"/>
    <w:pPr>
      <w:ind w:firstLine="567"/>
      <w:jc w:val="both"/>
    </w:pPr>
    <w:rPr>
      <w:rFonts w:ascii="Peterburg" w:hAnsi="Peterburg" w:cs="Peterburg"/>
      <w:b/>
      <w:bCs/>
      <w:i/>
      <w:iCs/>
      <w:sz w:val="24"/>
      <w:szCs w:val="24"/>
    </w:rPr>
  </w:style>
  <w:style w:type="paragraph" w:customStyle="1" w:styleId="Iniiaiieoaeno">
    <w:name w:val="Iniiaiie oaeno"/>
    <w:basedOn w:val="Iauiue"/>
    <w:rsid w:val="003A64F4"/>
    <w:pPr>
      <w:widowControl/>
      <w:jc w:val="both"/>
    </w:pPr>
    <w:rPr>
      <w:rFonts w:ascii="Peterburg" w:hAnsi="Peterburg" w:cs="Peterburg"/>
    </w:rPr>
  </w:style>
  <w:style w:type="paragraph" w:customStyle="1" w:styleId="Iniiaiieoaenonionooiii2">
    <w:name w:val="Iniiaiie oaeno n ionooiii 2"/>
    <w:basedOn w:val="Iauiue"/>
    <w:rsid w:val="003A64F4"/>
    <w:pPr>
      <w:widowControl/>
      <w:ind w:firstLine="284"/>
      <w:jc w:val="both"/>
    </w:pPr>
    <w:rPr>
      <w:rFonts w:ascii="Peterburg" w:hAnsi="Peterburg" w:cs="Peterburg"/>
    </w:rPr>
  </w:style>
  <w:style w:type="paragraph" w:customStyle="1" w:styleId="aff5">
    <w:name w:val="основной"/>
    <w:basedOn w:val="a0"/>
    <w:rsid w:val="003A64F4"/>
    <w:pPr>
      <w:keepNext/>
      <w:suppressAutoHyphens w:val="0"/>
    </w:pPr>
    <w:rPr>
      <w:rFonts w:eastAsia="Calibri"/>
      <w:lang w:eastAsia="ru-RU"/>
    </w:rPr>
  </w:style>
  <w:style w:type="paragraph" w:customStyle="1" w:styleId="nienie">
    <w:name w:val="nienie"/>
    <w:basedOn w:val="Iauiue"/>
    <w:rsid w:val="003A64F4"/>
    <w:pPr>
      <w:keepLines/>
      <w:ind w:left="709" w:hanging="284"/>
      <w:jc w:val="both"/>
    </w:pPr>
    <w:rPr>
      <w:rFonts w:ascii="Peterburg" w:hAnsi="Peterburg" w:cs="Peterburg"/>
      <w:sz w:val="24"/>
      <w:szCs w:val="24"/>
    </w:rPr>
  </w:style>
  <w:style w:type="paragraph" w:customStyle="1" w:styleId="Iniiaiieoaeno2">
    <w:name w:val="Iniiaiie oaeno 2"/>
    <w:basedOn w:val="a0"/>
    <w:rsid w:val="003A64F4"/>
    <w:pPr>
      <w:suppressAutoHyphens w:val="0"/>
      <w:ind w:firstLine="567"/>
    </w:pPr>
    <w:rPr>
      <w:rFonts w:eastAsia="Calibri"/>
      <w:b/>
      <w:bCs/>
      <w:color w:val="000000"/>
      <w:lang w:eastAsia="ru-RU"/>
    </w:rPr>
  </w:style>
  <w:style w:type="paragraph" w:customStyle="1" w:styleId="aff6">
    <w:name w:val="Îñíîâíîé òåêñò"/>
    <w:basedOn w:val="aff4"/>
    <w:rsid w:val="003A64F4"/>
    <w:pPr>
      <w:tabs>
        <w:tab w:val="left" w:leader="dot" w:pos="9072"/>
      </w:tabs>
      <w:jc w:val="both"/>
    </w:pPr>
    <w:rPr>
      <w:b/>
      <w:bCs/>
      <w:sz w:val="24"/>
      <w:szCs w:val="24"/>
    </w:rPr>
  </w:style>
  <w:style w:type="paragraph" w:customStyle="1" w:styleId="caaieiaie2">
    <w:name w:val="caaieiaie 2"/>
    <w:basedOn w:val="Iauiue"/>
    <w:next w:val="Iauiue"/>
    <w:rsid w:val="003A64F4"/>
    <w:pPr>
      <w:keepNext/>
      <w:keepLines/>
      <w:spacing w:before="240" w:after="60"/>
      <w:jc w:val="center"/>
    </w:pPr>
    <w:rPr>
      <w:rFonts w:ascii="Peterburg" w:hAnsi="Peterburg" w:cs="Peterburg"/>
      <w:b/>
      <w:bCs/>
      <w:sz w:val="24"/>
      <w:szCs w:val="24"/>
    </w:rPr>
  </w:style>
  <w:style w:type="paragraph" w:styleId="aff7">
    <w:name w:val="Plain Text"/>
    <w:basedOn w:val="a0"/>
    <w:link w:val="aff8"/>
    <w:uiPriority w:val="99"/>
    <w:rsid w:val="003A64F4"/>
    <w:pPr>
      <w:suppressAutoHyphens w:val="0"/>
    </w:pPr>
    <w:rPr>
      <w:rFonts w:ascii="Courier New" w:eastAsia="Calibri" w:hAnsi="Courier New" w:cs="Courier New"/>
      <w:sz w:val="20"/>
      <w:szCs w:val="20"/>
      <w:lang w:eastAsia="ru-RU"/>
    </w:rPr>
  </w:style>
  <w:style w:type="character" w:customStyle="1" w:styleId="aff8">
    <w:name w:val="Текст Знак"/>
    <w:basedOn w:val="a1"/>
    <w:link w:val="aff7"/>
    <w:uiPriority w:val="99"/>
    <w:rsid w:val="003A64F4"/>
    <w:rPr>
      <w:rFonts w:ascii="Courier New" w:eastAsia="Calibri" w:hAnsi="Courier New" w:cs="Courier New"/>
    </w:rPr>
  </w:style>
  <w:style w:type="paragraph" w:customStyle="1" w:styleId="ConsNonformat">
    <w:name w:val="ConsNonformat"/>
    <w:rsid w:val="003A64F4"/>
    <w:pPr>
      <w:widowControl w:val="0"/>
      <w:autoSpaceDE w:val="0"/>
      <w:autoSpaceDN w:val="0"/>
      <w:adjustRightInd w:val="0"/>
    </w:pPr>
    <w:rPr>
      <w:rFonts w:ascii="Courier New" w:eastAsia="Calibri" w:hAnsi="Courier New" w:cs="Courier New"/>
    </w:rPr>
  </w:style>
  <w:style w:type="paragraph" w:customStyle="1" w:styleId="FR2">
    <w:name w:val="FR2"/>
    <w:rsid w:val="003A64F4"/>
    <w:pPr>
      <w:widowControl w:val="0"/>
      <w:autoSpaceDE w:val="0"/>
      <w:autoSpaceDN w:val="0"/>
      <w:adjustRightInd w:val="0"/>
      <w:spacing w:line="260" w:lineRule="auto"/>
      <w:ind w:firstLine="160"/>
      <w:jc w:val="both"/>
    </w:pPr>
    <w:rPr>
      <w:rFonts w:eastAsia="Calibri"/>
      <w:sz w:val="18"/>
      <w:szCs w:val="18"/>
    </w:rPr>
  </w:style>
  <w:style w:type="paragraph" w:customStyle="1" w:styleId="ConsPlusNonformat">
    <w:name w:val="ConsPlusNonformat"/>
    <w:rsid w:val="003A64F4"/>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3A64F4"/>
    <w:pPr>
      <w:widowControl w:val="0"/>
      <w:autoSpaceDE w:val="0"/>
      <w:autoSpaceDN w:val="0"/>
      <w:adjustRightInd w:val="0"/>
    </w:pPr>
    <w:rPr>
      <w:rFonts w:ascii="Arial" w:hAnsi="Arial" w:cs="Arial"/>
      <w:b/>
      <w:bCs/>
    </w:rPr>
  </w:style>
  <w:style w:type="paragraph" w:customStyle="1" w:styleId="1c">
    <w:name w:val="Абзац списка1"/>
    <w:basedOn w:val="a0"/>
    <w:uiPriority w:val="99"/>
    <w:rsid w:val="003A64F4"/>
    <w:pPr>
      <w:suppressAutoHyphens w:val="0"/>
      <w:spacing w:after="200" w:line="276" w:lineRule="auto"/>
      <w:ind w:left="720"/>
    </w:pPr>
    <w:rPr>
      <w:rFonts w:ascii="Calibri" w:hAnsi="Calibri"/>
      <w:sz w:val="22"/>
      <w:szCs w:val="22"/>
      <w:lang w:eastAsia="ru-RU"/>
    </w:rPr>
  </w:style>
  <w:style w:type="paragraph" w:customStyle="1" w:styleId="1d">
    <w:name w:val="З1"/>
    <w:basedOn w:val="a0"/>
    <w:next w:val="a0"/>
    <w:rsid w:val="003A64F4"/>
    <w:pPr>
      <w:suppressAutoHyphens w:val="0"/>
      <w:spacing w:line="360" w:lineRule="auto"/>
      <w:ind w:firstLine="748"/>
    </w:pPr>
    <w:rPr>
      <w:b/>
      <w:lang w:eastAsia="ru-RU"/>
    </w:rPr>
  </w:style>
  <w:style w:type="paragraph" w:customStyle="1" w:styleId="1e">
    <w:name w:val="Стиль1 Знак"/>
    <w:basedOn w:val="3"/>
    <w:rsid w:val="003A64F4"/>
    <w:pPr>
      <w:keepLines/>
      <w:framePr w:wrap="around"/>
      <w:suppressAutoHyphens w:val="0"/>
      <w:spacing w:before="60" w:after="120"/>
    </w:pPr>
    <w:rPr>
      <w:rFonts w:ascii="Arial" w:hAnsi="Arial" w:cs="Arial"/>
      <w:sz w:val="22"/>
      <w:szCs w:val="22"/>
      <w:lang w:eastAsia="ru-RU"/>
    </w:rPr>
  </w:style>
  <w:style w:type="paragraph" w:customStyle="1" w:styleId="Web">
    <w:name w:val="Обычный (Web)"/>
    <w:basedOn w:val="a0"/>
    <w:rsid w:val="003A64F4"/>
    <w:pPr>
      <w:suppressAutoHyphens w:val="0"/>
      <w:spacing w:before="100" w:after="100"/>
    </w:pPr>
    <w:rPr>
      <w:szCs w:val="20"/>
      <w:lang w:eastAsia="ru-RU"/>
    </w:rPr>
  </w:style>
  <w:style w:type="paragraph" w:customStyle="1" w:styleId="Heading">
    <w:name w:val="Heading"/>
    <w:rsid w:val="003A64F4"/>
    <w:pPr>
      <w:autoSpaceDE w:val="0"/>
      <w:autoSpaceDN w:val="0"/>
      <w:adjustRightInd w:val="0"/>
    </w:pPr>
    <w:rPr>
      <w:rFonts w:ascii="Arial" w:hAnsi="Arial" w:cs="Arial"/>
      <w:b/>
      <w:bCs/>
      <w:sz w:val="22"/>
      <w:szCs w:val="22"/>
    </w:rPr>
  </w:style>
  <w:style w:type="paragraph" w:styleId="aff9">
    <w:name w:val="No Spacing"/>
    <w:link w:val="affa"/>
    <w:qFormat/>
    <w:rsid w:val="003A64F4"/>
    <w:rPr>
      <w:rFonts w:ascii="Calibri" w:hAnsi="Calibri"/>
      <w:sz w:val="22"/>
      <w:szCs w:val="22"/>
      <w:lang w:eastAsia="en-US"/>
    </w:rPr>
  </w:style>
  <w:style w:type="character" w:customStyle="1" w:styleId="affa">
    <w:name w:val="Без интервала Знак"/>
    <w:basedOn w:val="a1"/>
    <w:link w:val="aff9"/>
    <w:uiPriority w:val="1"/>
    <w:rsid w:val="003A64F4"/>
    <w:rPr>
      <w:rFonts w:ascii="Calibri" w:hAnsi="Calibri"/>
      <w:sz w:val="22"/>
      <w:szCs w:val="22"/>
      <w:lang w:eastAsia="en-US"/>
    </w:rPr>
  </w:style>
  <w:style w:type="paragraph" w:customStyle="1" w:styleId="affb">
    <w:name w:val="Части"/>
    <w:basedOn w:val="a0"/>
    <w:link w:val="affc"/>
    <w:autoRedefine/>
    <w:qFormat/>
    <w:rsid w:val="003A64F4"/>
    <w:pPr>
      <w:keepNext/>
      <w:shd w:val="clear" w:color="auto" w:fill="FFFFFF"/>
      <w:tabs>
        <w:tab w:val="left" w:pos="284"/>
      </w:tabs>
      <w:ind w:firstLine="426"/>
    </w:pPr>
    <w:rPr>
      <w:rFonts w:eastAsia="Calibri"/>
      <w:b/>
      <w:bCs/>
      <w:lang w:eastAsia="ru-RU"/>
    </w:rPr>
  </w:style>
  <w:style w:type="character" w:customStyle="1" w:styleId="affc">
    <w:name w:val="Части Знак"/>
    <w:basedOn w:val="a1"/>
    <w:link w:val="affb"/>
    <w:rsid w:val="003A64F4"/>
    <w:rPr>
      <w:rFonts w:eastAsia="Calibri"/>
      <w:b/>
      <w:bCs/>
      <w:sz w:val="24"/>
      <w:szCs w:val="24"/>
      <w:shd w:val="clear" w:color="auto" w:fill="FFFFFF"/>
    </w:rPr>
  </w:style>
  <w:style w:type="paragraph" w:customStyle="1" w:styleId="affd">
    <w:name w:val="Главы"/>
    <w:basedOn w:val="a0"/>
    <w:link w:val="affe"/>
    <w:qFormat/>
    <w:rsid w:val="003A64F4"/>
    <w:pPr>
      <w:keepNext/>
      <w:shd w:val="clear" w:color="auto" w:fill="FFFFFF"/>
      <w:tabs>
        <w:tab w:val="left" w:pos="8334"/>
      </w:tabs>
      <w:suppressAutoHyphens w:val="0"/>
      <w:ind w:left="1814" w:hanging="1247"/>
    </w:pPr>
    <w:rPr>
      <w:rFonts w:eastAsia="Calibri"/>
      <w:b/>
      <w:bCs/>
      <w:sz w:val="30"/>
      <w:lang w:eastAsia="ru-RU"/>
    </w:rPr>
  </w:style>
  <w:style w:type="character" w:customStyle="1" w:styleId="affe">
    <w:name w:val="Главы Знак"/>
    <w:basedOn w:val="a1"/>
    <w:link w:val="affd"/>
    <w:rsid w:val="003A64F4"/>
    <w:rPr>
      <w:rFonts w:eastAsia="Calibri"/>
      <w:b/>
      <w:bCs/>
      <w:sz w:val="30"/>
      <w:szCs w:val="28"/>
      <w:shd w:val="clear" w:color="auto" w:fill="FFFFFF"/>
    </w:rPr>
  </w:style>
  <w:style w:type="paragraph" w:customStyle="1" w:styleId="afff">
    <w:name w:val="Статьи"/>
    <w:basedOn w:val="a0"/>
    <w:link w:val="afff0"/>
    <w:qFormat/>
    <w:rsid w:val="003A64F4"/>
    <w:pPr>
      <w:keepNext/>
      <w:shd w:val="clear" w:color="auto" w:fill="FFFFFF"/>
      <w:tabs>
        <w:tab w:val="left" w:pos="8334"/>
      </w:tabs>
      <w:ind w:left="1814" w:hanging="1247"/>
    </w:pPr>
    <w:rPr>
      <w:rFonts w:eastAsia="Calibri"/>
      <w:b/>
      <w:bCs/>
      <w:lang w:eastAsia="ru-RU"/>
    </w:rPr>
  </w:style>
  <w:style w:type="character" w:customStyle="1" w:styleId="afff0">
    <w:name w:val="Статьи Знак"/>
    <w:basedOn w:val="a1"/>
    <w:link w:val="afff"/>
    <w:rsid w:val="003A64F4"/>
    <w:rPr>
      <w:rFonts w:eastAsia="Calibri"/>
      <w:b/>
      <w:bCs/>
      <w:sz w:val="28"/>
      <w:szCs w:val="28"/>
      <w:shd w:val="clear" w:color="auto" w:fill="FFFFFF"/>
    </w:rPr>
  </w:style>
  <w:style w:type="paragraph" w:customStyle="1" w:styleId="Main">
    <w:name w:val="Main"/>
    <w:basedOn w:val="a0"/>
    <w:link w:val="Main0"/>
    <w:qFormat/>
    <w:rsid w:val="003A64F4"/>
    <w:pPr>
      <w:suppressAutoHyphens w:val="0"/>
    </w:pPr>
    <w:rPr>
      <w:rFonts w:eastAsia="Calibri"/>
      <w:lang w:eastAsia="ru-RU"/>
    </w:rPr>
  </w:style>
  <w:style w:type="character" w:customStyle="1" w:styleId="Main0">
    <w:name w:val="Main Знак"/>
    <w:basedOn w:val="a1"/>
    <w:link w:val="Main"/>
    <w:rsid w:val="003A64F4"/>
    <w:rPr>
      <w:rFonts w:eastAsia="Calibri"/>
      <w:sz w:val="28"/>
      <w:szCs w:val="28"/>
    </w:rPr>
  </w:style>
  <w:style w:type="paragraph" w:customStyle="1" w:styleId="afff1">
    <w:name w:val="Тире"/>
    <w:basedOn w:val="a0"/>
    <w:link w:val="afff2"/>
    <w:qFormat/>
    <w:rsid w:val="003A64F4"/>
    <w:pPr>
      <w:suppressAutoHyphens w:val="0"/>
      <w:ind w:left="1068" w:hanging="360"/>
    </w:pPr>
    <w:rPr>
      <w:rFonts w:eastAsia="Calibri"/>
      <w:lang w:eastAsia="ru-RU"/>
    </w:rPr>
  </w:style>
  <w:style w:type="character" w:customStyle="1" w:styleId="afff2">
    <w:name w:val="Тире Знак"/>
    <w:basedOn w:val="a1"/>
    <w:link w:val="afff1"/>
    <w:rsid w:val="003A64F4"/>
    <w:rPr>
      <w:rFonts w:eastAsia="Calibri"/>
      <w:sz w:val="28"/>
      <w:szCs w:val="28"/>
    </w:rPr>
  </w:style>
  <w:style w:type="paragraph" w:styleId="afff3">
    <w:name w:val="Intense Quote"/>
    <w:basedOn w:val="a0"/>
    <w:next w:val="a0"/>
    <w:link w:val="afff4"/>
    <w:uiPriority w:val="30"/>
    <w:qFormat/>
    <w:rsid w:val="003A64F4"/>
    <w:pPr>
      <w:pBdr>
        <w:bottom w:val="single" w:sz="4" w:space="4" w:color="4F81BD"/>
      </w:pBdr>
      <w:suppressAutoHyphens w:val="0"/>
      <w:spacing w:before="200" w:after="280"/>
      <w:ind w:left="936" w:right="936"/>
    </w:pPr>
    <w:rPr>
      <w:rFonts w:eastAsia="Calibri"/>
      <w:bCs/>
      <w:i/>
      <w:iCs/>
      <w:color w:val="000000"/>
      <w:lang w:eastAsia="ru-RU"/>
    </w:rPr>
  </w:style>
  <w:style w:type="character" w:customStyle="1" w:styleId="afff4">
    <w:name w:val="Выделенная цитата Знак"/>
    <w:basedOn w:val="a1"/>
    <w:link w:val="afff3"/>
    <w:uiPriority w:val="30"/>
    <w:rsid w:val="003A64F4"/>
    <w:rPr>
      <w:rFonts w:eastAsia="Calibri"/>
      <w:bCs/>
      <w:i/>
      <w:iCs/>
      <w:color w:val="000000"/>
      <w:sz w:val="28"/>
      <w:szCs w:val="24"/>
    </w:rPr>
  </w:style>
  <w:style w:type="character" w:styleId="afff5">
    <w:name w:val="FollowedHyperlink"/>
    <w:basedOn w:val="a1"/>
    <w:rsid w:val="003A64F4"/>
    <w:rPr>
      <w:color w:val="800080"/>
      <w:u w:val="single"/>
    </w:rPr>
  </w:style>
  <w:style w:type="character" w:customStyle="1" w:styleId="120">
    <w:name w:val="Знак Знак12"/>
    <w:basedOn w:val="a1"/>
    <w:locked/>
    <w:rsid w:val="003A64F4"/>
    <w:rPr>
      <w:rFonts w:eastAsia="Calibri"/>
      <w:sz w:val="28"/>
      <w:szCs w:val="28"/>
      <w:lang w:val="ru-RU" w:eastAsia="ru-RU" w:bidi="ar-SA"/>
    </w:rPr>
  </w:style>
  <w:style w:type="character" w:customStyle="1" w:styleId="110">
    <w:name w:val="Знак Знак11"/>
    <w:basedOn w:val="a1"/>
    <w:locked/>
    <w:rsid w:val="003A64F4"/>
    <w:rPr>
      <w:rFonts w:eastAsia="Calibri"/>
      <w:b/>
      <w:bCs/>
      <w:sz w:val="24"/>
      <w:szCs w:val="24"/>
      <w:lang w:val="ru-RU" w:eastAsia="ru-RU" w:bidi="ar-SA"/>
    </w:rPr>
  </w:style>
  <w:style w:type="character" w:customStyle="1" w:styleId="100">
    <w:name w:val="Знак Знак10"/>
    <w:basedOn w:val="a1"/>
    <w:locked/>
    <w:rsid w:val="003A64F4"/>
    <w:rPr>
      <w:rFonts w:eastAsia="Calibri"/>
      <w:b/>
      <w:bCs/>
      <w:sz w:val="24"/>
      <w:szCs w:val="24"/>
      <w:lang w:val="ru-RU" w:eastAsia="ru-RU" w:bidi="ar-SA"/>
    </w:rPr>
  </w:style>
  <w:style w:type="character" w:customStyle="1" w:styleId="92">
    <w:name w:val="Знак Знак9"/>
    <w:basedOn w:val="a1"/>
    <w:locked/>
    <w:rsid w:val="003A64F4"/>
    <w:rPr>
      <w:rFonts w:eastAsia="Calibri"/>
      <w:b/>
      <w:bCs/>
      <w:sz w:val="36"/>
      <w:szCs w:val="36"/>
      <w:lang w:val="ru-RU" w:eastAsia="ru-RU" w:bidi="ar-SA"/>
    </w:rPr>
  </w:style>
  <w:style w:type="character" w:customStyle="1" w:styleId="1f">
    <w:name w:val="Знак Знак1"/>
    <w:basedOn w:val="a1"/>
    <w:locked/>
    <w:rsid w:val="003A64F4"/>
    <w:rPr>
      <w:rFonts w:ascii="Calibri" w:eastAsia="Calibri" w:hAnsi="Calibri"/>
      <w:sz w:val="24"/>
      <w:szCs w:val="24"/>
      <w:lang w:val="ru-RU" w:eastAsia="ru-RU" w:bidi="ar-SA"/>
    </w:rPr>
  </w:style>
  <w:style w:type="character" w:customStyle="1" w:styleId="2b">
    <w:name w:val="Знак Знак2"/>
    <w:basedOn w:val="a1"/>
    <w:locked/>
    <w:rsid w:val="003A64F4"/>
    <w:rPr>
      <w:rFonts w:ascii="Calibri" w:eastAsia="Calibri" w:hAnsi="Calibri"/>
      <w:sz w:val="24"/>
      <w:szCs w:val="24"/>
      <w:lang w:val="ru-RU" w:eastAsia="ru-RU" w:bidi="ar-SA"/>
    </w:rPr>
  </w:style>
  <w:style w:type="character" w:customStyle="1" w:styleId="52">
    <w:name w:val="Знак Знак5"/>
    <w:basedOn w:val="a1"/>
    <w:locked/>
    <w:rsid w:val="003A64F4"/>
    <w:rPr>
      <w:rFonts w:ascii="Calibri" w:eastAsia="Calibri" w:hAnsi="Calibri"/>
      <w:sz w:val="24"/>
      <w:szCs w:val="24"/>
      <w:lang w:val="ru-RU" w:eastAsia="ru-RU" w:bidi="ar-SA"/>
    </w:rPr>
  </w:style>
  <w:style w:type="character" w:customStyle="1" w:styleId="82">
    <w:name w:val="Знак Знак8"/>
    <w:basedOn w:val="a1"/>
    <w:locked/>
    <w:rsid w:val="003A64F4"/>
    <w:rPr>
      <w:rFonts w:ascii="Calibri" w:eastAsia="Calibri" w:hAnsi="Calibri"/>
      <w:sz w:val="32"/>
      <w:szCs w:val="32"/>
      <w:lang w:val="ru-RU" w:eastAsia="ru-RU" w:bidi="ar-SA"/>
    </w:rPr>
  </w:style>
  <w:style w:type="character" w:customStyle="1" w:styleId="62">
    <w:name w:val="Знак Знак6"/>
    <w:basedOn w:val="a1"/>
    <w:locked/>
    <w:rsid w:val="003A64F4"/>
    <w:rPr>
      <w:rFonts w:ascii="TimesET" w:eastAsia="Calibri" w:hAnsi="TimesET" w:cs="TimesET"/>
      <w:b/>
      <w:bCs/>
      <w:sz w:val="24"/>
      <w:szCs w:val="24"/>
      <w:lang w:val="ru-RU" w:eastAsia="ru-RU" w:bidi="ar-SA"/>
    </w:rPr>
  </w:style>
  <w:style w:type="character" w:customStyle="1" w:styleId="44">
    <w:name w:val="Знак Знак4"/>
    <w:basedOn w:val="a1"/>
    <w:locked/>
    <w:rsid w:val="003A64F4"/>
    <w:rPr>
      <w:rFonts w:ascii="Calibri" w:eastAsia="Calibri" w:hAnsi="Calibri"/>
      <w:b/>
      <w:bCs/>
      <w:sz w:val="24"/>
      <w:szCs w:val="24"/>
      <w:lang w:val="ru-RU" w:eastAsia="ru-RU" w:bidi="ar-SA"/>
    </w:rPr>
  </w:style>
  <w:style w:type="character" w:customStyle="1" w:styleId="72">
    <w:name w:val="Знак Знак7"/>
    <w:basedOn w:val="a1"/>
    <w:locked/>
    <w:rsid w:val="003A64F4"/>
    <w:rPr>
      <w:rFonts w:ascii="Calibri" w:eastAsia="Calibri" w:hAnsi="Calibri"/>
      <w:b/>
      <w:bCs/>
      <w:sz w:val="28"/>
      <w:szCs w:val="28"/>
      <w:lang w:val="ru-RU" w:eastAsia="ru-RU" w:bidi="ar-SA"/>
    </w:rPr>
  </w:style>
  <w:style w:type="character" w:customStyle="1" w:styleId="afff6">
    <w:name w:val="Знак Знак"/>
    <w:basedOn w:val="a1"/>
    <w:locked/>
    <w:rsid w:val="003A64F4"/>
    <w:rPr>
      <w:rFonts w:ascii="Courier New" w:eastAsia="Calibri" w:hAnsi="Courier New" w:cs="Courier New"/>
      <w:lang w:val="ru-RU" w:eastAsia="ru-RU" w:bidi="ar-SA"/>
    </w:rPr>
  </w:style>
  <w:style w:type="paragraph" w:customStyle="1" w:styleId="afff7">
    <w:name w:val="Н статьи"/>
    <w:basedOn w:val="a0"/>
    <w:rsid w:val="003A64F4"/>
    <w:pPr>
      <w:tabs>
        <w:tab w:val="num" w:pos="0"/>
      </w:tabs>
      <w:suppressAutoHyphens w:val="0"/>
      <w:spacing w:before="240" w:after="120"/>
      <w:ind w:left="585" w:hanging="360"/>
      <w:outlineLvl w:val="1"/>
    </w:pPr>
    <w:rPr>
      <w:b/>
      <w:lang w:eastAsia="ru-RU"/>
    </w:rPr>
  </w:style>
  <w:style w:type="paragraph" w:customStyle="1" w:styleId="afff8">
    <w:name w:val="Н пункта"/>
    <w:basedOn w:val="a0"/>
    <w:link w:val="afff9"/>
    <w:rsid w:val="003A64F4"/>
    <w:pPr>
      <w:tabs>
        <w:tab w:val="num" w:pos="0"/>
      </w:tabs>
      <w:suppressAutoHyphens w:val="0"/>
      <w:ind w:left="585" w:hanging="360"/>
    </w:pPr>
    <w:rPr>
      <w:lang w:eastAsia="ru-RU"/>
    </w:rPr>
  </w:style>
  <w:style w:type="character" w:customStyle="1" w:styleId="afff9">
    <w:name w:val="Н пункта Знак"/>
    <w:basedOn w:val="a1"/>
    <w:link w:val="afff8"/>
    <w:locked/>
    <w:rsid w:val="003A64F4"/>
    <w:rPr>
      <w:sz w:val="24"/>
      <w:szCs w:val="24"/>
    </w:rPr>
  </w:style>
  <w:style w:type="paragraph" w:customStyle="1" w:styleId="afffa">
    <w:name w:val="Н подпункт"/>
    <w:basedOn w:val="afff8"/>
    <w:rsid w:val="003A64F4"/>
    <w:pPr>
      <w:numPr>
        <w:ilvl w:val="3"/>
      </w:numPr>
      <w:tabs>
        <w:tab w:val="num" w:pos="0"/>
      </w:tabs>
      <w:ind w:left="3228" w:hanging="360"/>
    </w:pPr>
  </w:style>
  <w:style w:type="character" w:customStyle="1" w:styleId="WW8Num55z0">
    <w:name w:val="WW8Num55z0"/>
    <w:rsid w:val="003A64F4"/>
    <w:rPr>
      <w:rFonts w:ascii="Times New Roman" w:hAnsi="Times New Roman" w:cs="Times New Roman"/>
    </w:rPr>
  </w:style>
  <w:style w:type="paragraph" w:customStyle="1" w:styleId="121">
    <w:name w:val="Стиль ОСНОВНОЙ !!! + 12 пт Знак"/>
    <w:basedOn w:val="a0"/>
    <w:link w:val="122"/>
    <w:rsid w:val="003A64F4"/>
    <w:pPr>
      <w:suppressAutoHyphens w:val="0"/>
      <w:spacing w:before="240" w:after="120"/>
      <w:ind w:firstLine="902"/>
    </w:pPr>
    <w:rPr>
      <w:rFonts w:ascii="Arial" w:hAnsi="Arial" w:cs="Arial"/>
      <w:color w:val="660066"/>
      <w:sz w:val="26"/>
      <w:szCs w:val="26"/>
    </w:rPr>
  </w:style>
  <w:style w:type="character" w:customStyle="1" w:styleId="122">
    <w:name w:val="Стиль ОСНОВНОЙ !!! + 12 пт Знак Знак"/>
    <w:basedOn w:val="a1"/>
    <w:link w:val="121"/>
    <w:locked/>
    <w:rsid w:val="003A64F4"/>
    <w:rPr>
      <w:rFonts w:ascii="Arial" w:hAnsi="Arial" w:cs="Arial"/>
      <w:color w:val="660066"/>
      <w:sz w:val="26"/>
      <w:szCs w:val="26"/>
      <w:lang w:eastAsia="ar-SA"/>
    </w:rPr>
  </w:style>
  <w:style w:type="paragraph" w:customStyle="1" w:styleId="159012">
    <w:name w:val="Стиль Стиль ОСНОВНОЙ !!! + Слева:  159 см Первая строка:  0 см + 12... Знак"/>
    <w:basedOn w:val="a0"/>
    <w:link w:val="1590120"/>
    <w:rsid w:val="003A64F4"/>
    <w:pPr>
      <w:suppressAutoHyphens w:val="0"/>
      <w:spacing w:before="120"/>
      <w:ind w:left="900"/>
    </w:pPr>
    <w:rPr>
      <w:rFonts w:ascii="Arial" w:hAnsi="Arial" w:cs="Arial"/>
      <w:color w:val="660066"/>
      <w:sz w:val="26"/>
      <w:szCs w:val="26"/>
    </w:rPr>
  </w:style>
  <w:style w:type="character" w:customStyle="1" w:styleId="1590120">
    <w:name w:val="Стиль Стиль ОСНОВНОЙ !!! + Слева:  159 см Первая строка:  0 см + 12... Знак Знак"/>
    <w:basedOn w:val="a1"/>
    <w:link w:val="159012"/>
    <w:locked/>
    <w:rsid w:val="003A64F4"/>
    <w:rPr>
      <w:rFonts w:ascii="Arial" w:hAnsi="Arial" w:cs="Arial"/>
      <w:color w:val="660066"/>
      <w:sz w:val="26"/>
      <w:szCs w:val="26"/>
      <w:lang w:eastAsia="ar-SA"/>
    </w:rPr>
  </w:style>
  <w:style w:type="paragraph" w:customStyle="1" w:styleId="1590121">
    <w:name w:val="Стиль Стиль ОСНОВНОЙ !!! + Слева:  159 см Первая строка:  0 см + 12..."/>
    <w:basedOn w:val="a0"/>
    <w:rsid w:val="003A64F4"/>
    <w:pPr>
      <w:suppressAutoHyphens w:val="0"/>
      <w:spacing w:before="120"/>
      <w:ind w:left="900"/>
    </w:pPr>
    <w:rPr>
      <w:rFonts w:ascii="Arial" w:hAnsi="Arial" w:cs="Arial"/>
      <w:sz w:val="26"/>
      <w:szCs w:val="26"/>
    </w:rPr>
  </w:style>
  <w:style w:type="character" w:customStyle="1" w:styleId="WW8Num83z1">
    <w:name w:val="WW8Num83z1"/>
    <w:rsid w:val="003A64F4"/>
    <w:rPr>
      <w:rFonts w:ascii="Courier New" w:hAnsi="Courier New" w:cs="Courier New"/>
    </w:rPr>
  </w:style>
  <w:style w:type="paragraph" w:customStyle="1" w:styleId="ConsPlusCell">
    <w:name w:val="ConsPlusCell"/>
    <w:rsid w:val="003A64F4"/>
    <w:pPr>
      <w:autoSpaceDE w:val="0"/>
      <w:autoSpaceDN w:val="0"/>
      <w:adjustRightInd w:val="0"/>
    </w:pPr>
    <w:rPr>
      <w:rFonts w:eastAsia="Calibri"/>
      <w:sz w:val="24"/>
      <w:szCs w:val="24"/>
      <w:lang w:eastAsia="en-US"/>
    </w:rPr>
  </w:style>
  <w:style w:type="paragraph" w:styleId="HTML">
    <w:name w:val="HTML Preformatted"/>
    <w:basedOn w:val="a0"/>
    <w:link w:val="HTML0"/>
    <w:uiPriority w:val="99"/>
    <w:unhideWhenUsed/>
    <w:rsid w:val="003A64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1"/>
    <w:link w:val="HTML"/>
    <w:uiPriority w:val="99"/>
    <w:rsid w:val="003A64F4"/>
    <w:rPr>
      <w:rFonts w:ascii="Courier New" w:hAnsi="Courier New" w:cs="Courier New"/>
    </w:rPr>
  </w:style>
  <w:style w:type="paragraph" w:styleId="afffb">
    <w:name w:val="TOC Heading"/>
    <w:basedOn w:val="1"/>
    <w:next w:val="a0"/>
    <w:uiPriority w:val="39"/>
    <w:semiHidden/>
    <w:unhideWhenUsed/>
    <w:qFormat/>
    <w:rsid w:val="003A64F4"/>
    <w:pPr>
      <w:keepLines/>
      <w:tabs>
        <w:tab w:val="clear" w:pos="432"/>
        <w:tab w:val="clear" w:pos="851"/>
        <w:tab w:val="clear" w:pos="993"/>
        <w:tab w:val="clear" w:pos="2127"/>
      </w:tabs>
      <w:suppressAutoHyphens w:val="0"/>
      <w:spacing w:before="480" w:line="276" w:lineRule="auto"/>
      <w:jc w:val="left"/>
      <w:outlineLvl w:val="9"/>
    </w:pPr>
    <w:rPr>
      <w:rFonts w:ascii="Cambria" w:hAnsi="Cambria"/>
      <w:color w:val="365F91"/>
      <w:lang w:eastAsia="en-US"/>
    </w:rPr>
  </w:style>
  <w:style w:type="paragraph" w:customStyle="1" w:styleId="FORMATTEXT">
    <w:name w:val=".FORMATTEXT"/>
    <w:rsid w:val="003A64F4"/>
    <w:pPr>
      <w:widowControl w:val="0"/>
      <w:autoSpaceDE w:val="0"/>
      <w:autoSpaceDN w:val="0"/>
      <w:adjustRightInd w:val="0"/>
    </w:pPr>
    <w:rPr>
      <w:sz w:val="24"/>
      <w:szCs w:val="24"/>
    </w:rPr>
  </w:style>
  <w:style w:type="paragraph" w:customStyle="1" w:styleId="BodyText22">
    <w:name w:val="Body Text 22"/>
    <w:basedOn w:val="a0"/>
    <w:rsid w:val="003A64F4"/>
    <w:pPr>
      <w:numPr>
        <w:numId w:val="2"/>
      </w:numPr>
      <w:suppressAutoHyphens w:val="0"/>
      <w:ind w:left="0" w:firstLine="709"/>
    </w:pPr>
    <w:rPr>
      <w:szCs w:val="20"/>
      <w:lang w:eastAsia="ru-RU"/>
    </w:rPr>
  </w:style>
  <w:style w:type="paragraph" w:styleId="afffc">
    <w:name w:val="caption"/>
    <w:next w:val="a0"/>
    <w:qFormat/>
    <w:rsid w:val="003A64F4"/>
    <w:pPr>
      <w:spacing w:before="240" w:after="60"/>
      <w:contextualSpacing/>
      <w:outlineLvl w:val="4"/>
    </w:pPr>
    <w:rPr>
      <w:sz w:val="26"/>
    </w:rPr>
  </w:style>
  <w:style w:type="paragraph" w:customStyle="1" w:styleId="ConsCell">
    <w:name w:val="ConsCell"/>
    <w:rsid w:val="003A64F4"/>
    <w:pPr>
      <w:widowControl w:val="0"/>
    </w:pPr>
    <w:rPr>
      <w:rFonts w:ascii="Arial" w:hAnsi="Arial"/>
      <w:snapToGrid w:val="0"/>
    </w:rPr>
  </w:style>
  <w:style w:type="paragraph" w:customStyle="1" w:styleId="4-123">
    <w:name w:val="Заг4 - Пункт нумерованный 1.2.3."/>
    <w:basedOn w:val="a8"/>
    <w:link w:val="4-1230"/>
    <w:qFormat/>
    <w:rsid w:val="003A64F4"/>
    <w:pPr>
      <w:numPr>
        <w:numId w:val="1"/>
      </w:numPr>
      <w:tabs>
        <w:tab w:val="num" w:pos="360"/>
        <w:tab w:val="left" w:pos="1134"/>
      </w:tabs>
      <w:suppressAutoHyphens w:val="0"/>
      <w:spacing w:after="0"/>
      <w:ind w:left="0" w:firstLine="709"/>
      <w:outlineLvl w:val="3"/>
    </w:pPr>
  </w:style>
  <w:style w:type="character" w:customStyle="1" w:styleId="4-1230">
    <w:name w:val="Заг4 - Пункт нумерованный 1.2.3. Знак"/>
    <w:link w:val="4-123"/>
    <w:rsid w:val="003A64F4"/>
    <w:rPr>
      <w:sz w:val="28"/>
      <w:szCs w:val="28"/>
      <w:lang w:eastAsia="ar-SA"/>
    </w:rPr>
  </w:style>
  <w:style w:type="character" w:styleId="afffd">
    <w:name w:val="footnote reference"/>
    <w:basedOn w:val="a1"/>
    <w:uiPriority w:val="99"/>
    <w:rsid w:val="003A64F4"/>
    <w:rPr>
      <w:vertAlign w:val="superscript"/>
    </w:rPr>
  </w:style>
  <w:style w:type="paragraph" w:customStyle="1" w:styleId="Normal0">
    <w:name w:val="Normal Знак Знак Знак Знак Знак Знак"/>
    <w:link w:val="Normal1"/>
    <w:rsid w:val="003A64F4"/>
    <w:pPr>
      <w:spacing w:before="100" w:after="100"/>
      <w:jc w:val="both"/>
    </w:pPr>
    <w:rPr>
      <w:snapToGrid w:val="0"/>
      <w:sz w:val="24"/>
      <w:szCs w:val="24"/>
    </w:rPr>
  </w:style>
  <w:style w:type="character" w:customStyle="1" w:styleId="Normal1">
    <w:name w:val="Normal Знак Знак Знак Знак Знак Знак Знак"/>
    <w:basedOn w:val="a1"/>
    <w:link w:val="Normal0"/>
    <w:rsid w:val="003A64F4"/>
    <w:rPr>
      <w:snapToGrid w:val="0"/>
      <w:sz w:val="24"/>
      <w:szCs w:val="24"/>
    </w:rPr>
  </w:style>
  <w:style w:type="paragraph" w:customStyle="1" w:styleId="2c">
    <w:name w:val="Основной текст2"/>
    <w:basedOn w:val="a0"/>
    <w:rsid w:val="003A64F4"/>
    <w:pPr>
      <w:suppressAutoHyphens w:val="0"/>
      <w:spacing w:before="60" w:after="60"/>
      <w:ind w:firstLine="567"/>
    </w:pPr>
    <w:rPr>
      <w:rFonts w:ascii="Arial" w:hAnsi="Arial"/>
      <w:sz w:val="22"/>
      <w:szCs w:val="20"/>
      <w:lang w:val="en-US" w:eastAsia="ru-RU"/>
    </w:rPr>
  </w:style>
  <w:style w:type="paragraph" w:customStyle="1" w:styleId="Normal2">
    <w:name w:val="Normal Знак Знак"/>
    <w:rsid w:val="003A64F4"/>
    <w:pPr>
      <w:snapToGrid w:val="0"/>
      <w:spacing w:before="100" w:after="100"/>
      <w:jc w:val="both"/>
    </w:pPr>
    <w:rPr>
      <w:sz w:val="24"/>
    </w:rPr>
  </w:style>
  <w:style w:type="paragraph" w:customStyle="1" w:styleId="pcss">
    <w:name w:val="pcss"/>
    <w:basedOn w:val="a0"/>
    <w:rsid w:val="003A64F4"/>
    <w:pPr>
      <w:suppressAutoHyphens w:val="0"/>
      <w:spacing w:before="100" w:beforeAutospacing="1" w:after="100" w:afterAutospacing="1"/>
      <w:ind w:firstLine="720"/>
    </w:pPr>
    <w:rPr>
      <w:rFonts w:ascii="Verdana" w:hAnsi="Verdana"/>
      <w:sz w:val="18"/>
      <w:szCs w:val="18"/>
      <w:lang w:eastAsia="ru-RU"/>
    </w:rPr>
  </w:style>
  <w:style w:type="paragraph" w:customStyle="1" w:styleId="123">
    <w:name w:val="Стиль 12 пт"/>
    <w:basedOn w:val="a0"/>
    <w:rsid w:val="003A64F4"/>
    <w:pPr>
      <w:suppressAutoHyphens w:val="0"/>
      <w:spacing w:before="120"/>
    </w:pPr>
    <w:rPr>
      <w:sz w:val="26"/>
      <w:lang w:eastAsia="ru-RU"/>
    </w:rPr>
  </w:style>
  <w:style w:type="paragraph" w:styleId="afffe">
    <w:name w:val="Block Text"/>
    <w:basedOn w:val="a0"/>
    <w:rsid w:val="003A64F4"/>
    <w:pPr>
      <w:suppressAutoHyphens w:val="0"/>
      <w:ind w:left="-1701" w:right="-1617" w:firstLine="425"/>
    </w:pPr>
    <w:rPr>
      <w:szCs w:val="20"/>
      <w:lang w:eastAsia="ru-RU"/>
    </w:rPr>
  </w:style>
  <w:style w:type="paragraph" w:customStyle="1" w:styleId="affff">
    <w:name w:val="список"/>
    <w:basedOn w:val="a0"/>
    <w:rsid w:val="003A64F4"/>
    <w:pPr>
      <w:tabs>
        <w:tab w:val="num" w:pos="360"/>
        <w:tab w:val="left" w:pos="2410"/>
      </w:tabs>
      <w:suppressAutoHyphens w:val="0"/>
    </w:pPr>
    <w:rPr>
      <w:sz w:val="22"/>
      <w:szCs w:val="22"/>
      <w:lang w:eastAsia="ru-RU"/>
    </w:rPr>
  </w:style>
  <w:style w:type="paragraph" w:customStyle="1" w:styleId="affff0">
    <w:name w:val="Названия таблиц Знак Знак"/>
    <w:basedOn w:val="a0"/>
    <w:link w:val="affff1"/>
    <w:autoRedefine/>
    <w:rsid w:val="003A64F4"/>
    <w:pPr>
      <w:spacing w:before="20" w:after="60"/>
      <w:jc w:val="center"/>
    </w:pPr>
    <w:rPr>
      <w:rFonts w:ascii="Bookman Old Style" w:hAnsi="Bookman Old Style"/>
      <w:b/>
      <w:color w:val="000000"/>
      <w:lang w:eastAsia="ru-RU"/>
    </w:rPr>
  </w:style>
  <w:style w:type="character" w:customStyle="1" w:styleId="affff1">
    <w:name w:val="Названия таблиц Знак Знак Знак"/>
    <w:basedOn w:val="a1"/>
    <w:link w:val="affff0"/>
    <w:rsid w:val="003A64F4"/>
    <w:rPr>
      <w:rFonts w:ascii="Bookman Old Style" w:hAnsi="Bookman Old Style"/>
      <w:b/>
      <w:color w:val="000000"/>
      <w:sz w:val="24"/>
      <w:szCs w:val="24"/>
    </w:rPr>
  </w:style>
  <w:style w:type="paragraph" w:customStyle="1" w:styleId="affff2">
    <w:name w:val="Заголовок_таблицы"/>
    <w:basedOn w:val="a0"/>
    <w:rsid w:val="003A64F4"/>
    <w:pPr>
      <w:suppressAutoHyphens w:val="0"/>
      <w:jc w:val="center"/>
    </w:pPr>
    <w:rPr>
      <w:rFonts w:ascii="Arial" w:hAnsi="Arial"/>
      <w:b/>
      <w:i/>
      <w:sz w:val="18"/>
      <w:szCs w:val="22"/>
      <w:lang w:eastAsia="ru-RU"/>
    </w:rPr>
  </w:style>
  <w:style w:type="paragraph" w:styleId="affff3">
    <w:name w:val="Document Map"/>
    <w:basedOn w:val="a0"/>
    <w:link w:val="affff4"/>
    <w:rsid w:val="003A64F4"/>
    <w:pPr>
      <w:shd w:val="clear" w:color="auto" w:fill="000080"/>
      <w:suppressAutoHyphens w:val="0"/>
    </w:pPr>
    <w:rPr>
      <w:rFonts w:ascii="Tahoma" w:hAnsi="Tahoma" w:cs="Tahoma"/>
      <w:sz w:val="20"/>
      <w:szCs w:val="20"/>
      <w:lang w:eastAsia="ru-RU"/>
    </w:rPr>
  </w:style>
  <w:style w:type="character" w:customStyle="1" w:styleId="affff4">
    <w:name w:val="Схема документа Знак"/>
    <w:basedOn w:val="a1"/>
    <w:link w:val="affff3"/>
    <w:rsid w:val="003A64F4"/>
    <w:rPr>
      <w:rFonts w:ascii="Tahoma" w:hAnsi="Tahoma" w:cs="Tahoma"/>
      <w:shd w:val="clear" w:color="auto" w:fill="000080"/>
    </w:rPr>
  </w:style>
  <w:style w:type="paragraph" w:customStyle="1" w:styleId="Normal3">
    <w:name w:val="Normal Знак Знак Знак"/>
    <w:rsid w:val="003A64F4"/>
    <w:pPr>
      <w:spacing w:before="100" w:after="100"/>
      <w:jc w:val="both"/>
    </w:pPr>
    <w:rPr>
      <w:snapToGrid w:val="0"/>
      <w:sz w:val="24"/>
      <w:szCs w:val="24"/>
    </w:rPr>
  </w:style>
  <w:style w:type="paragraph" w:customStyle="1" w:styleId="affff5">
    <w:name w:val="Текст акта"/>
    <w:rsid w:val="003A64F4"/>
    <w:pPr>
      <w:widowControl w:val="0"/>
      <w:ind w:firstLine="709"/>
      <w:jc w:val="both"/>
    </w:pPr>
    <w:rPr>
      <w:sz w:val="28"/>
      <w:szCs w:val="24"/>
    </w:rPr>
  </w:style>
  <w:style w:type="paragraph" w:customStyle="1" w:styleId="Normal4">
    <w:name w:val="Стиль Normal + полужирный"/>
    <w:basedOn w:val="a0"/>
    <w:rsid w:val="003A64F4"/>
    <w:pPr>
      <w:suppressAutoHyphens w:val="0"/>
      <w:ind w:left="-113" w:right="-113"/>
      <w:jc w:val="center"/>
    </w:pPr>
    <w:rPr>
      <w:b/>
      <w:bCs/>
      <w:sz w:val="20"/>
      <w:szCs w:val="20"/>
      <w:lang w:eastAsia="ru-RU"/>
    </w:rPr>
  </w:style>
  <w:style w:type="paragraph" w:styleId="35">
    <w:name w:val="Body Text 3"/>
    <w:basedOn w:val="a0"/>
    <w:link w:val="36"/>
    <w:rsid w:val="003A64F4"/>
    <w:pPr>
      <w:suppressAutoHyphens w:val="0"/>
      <w:spacing w:after="120"/>
    </w:pPr>
    <w:rPr>
      <w:sz w:val="16"/>
      <w:szCs w:val="16"/>
      <w:lang w:eastAsia="ru-RU"/>
    </w:rPr>
  </w:style>
  <w:style w:type="character" w:customStyle="1" w:styleId="36">
    <w:name w:val="Основной текст 3 Знак"/>
    <w:basedOn w:val="a1"/>
    <w:link w:val="35"/>
    <w:rsid w:val="003A64F4"/>
    <w:rPr>
      <w:sz w:val="16"/>
      <w:szCs w:val="16"/>
    </w:rPr>
  </w:style>
  <w:style w:type="paragraph" w:customStyle="1" w:styleId="affff6">
    <w:name w:val="Таблица"/>
    <w:basedOn w:val="afffc"/>
    <w:rsid w:val="003A64F4"/>
    <w:pPr>
      <w:spacing w:before="120" w:after="120"/>
      <w:contextualSpacing w:val="0"/>
      <w:jc w:val="both"/>
      <w:outlineLvl w:val="9"/>
    </w:pPr>
    <w:rPr>
      <w:bCs/>
      <w:sz w:val="24"/>
    </w:rPr>
  </w:style>
  <w:style w:type="paragraph" w:customStyle="1" w:styleId="xl24">
    <w:name w:val="xl24"/>
    <w:basedOn w:val="a0"/>
    <w:rsid w:val="003A64F4"/>
    <w:pPr>
      <w:suppressAutoHyphens w:val="0"/>
      <w:spacing w:before="100" w:beforeAutospacing="1" w:after="100" w:afterAutospacing="1"/>
      <w:jc w:val="center"/>
    </w:pPr>
    <w:rPr>
      <w:lang w:eastAsia="ru-RU"/>
    </w:rPr>
  </w:style>
  <w:style w:type="paragraph" w:customStyle="1" w:styleId="xl25">
    <w:name w:val="xl25"/>
    <w:basedOn w:val="a0"/>
    <w:rsid w:val="003A64F4"/>
    <w:pPr>
      <w:pBdr>
        <w:left w:val="single" w:sz="4" w:space="0" w:color="auto"/>
        <w:right w:val="single" w:sz="4" w:space="0" w:color="auto"/>
      </w:pBdr>
      <w:suppressAutoHyphens w:val="0"/>
      <w:spacing w:before="100" w:beforeAutospacing="1" w:after="100" w:afterAutospacing="1"/>
    </w:pPr>
    <w:rPr>
      <w:lang w:eastAsia="ru-RU"/>
    </w:rPr>
  </w:style>
  <w:style w:type="paragraph" w:customStyle="1" w:styleId="style1">
    <w:name w:val="style1"/>
    <w:basedOn w:val="a0"/>
    <w:rsid w:val="003A64F4"/>
    <w:pPr>
      <w:suppressAutoHyphens w:val="0"/>
      <w:spacing w:before="100" w:beforeAutospacing="1" w:after="100" w:afterAutospacing="1"/>
    </w:pPr>
    <w:rPr>
      <w:rFonts w:ascii="Arial" w:hAnsi="Arial" w:cs="Arial"/>
      <w:lang w:eastAsia="ru-RU"/>
    </w:rPr>
  </w:style>
  <w:style w:type="paragraph" w:customStyle="1" w:styleId="textn">
    <w:name w:val="textn"/>
    <w:basedOn w:val="a0"/>
    <w:rsid w:val="003A64F4"/>
    <w:pPr>
      <w:suppressAutoHyphens w:val="0"/>
      <w:spacing w:before="100" w:beforeAutospacing="1" w:after="100" w:afterAutospacing="1"/>
    </w:pPr>
    <w:rPr>
      <w:lang w:eastAsia="ru-RU"/>
    </w:rPr>
  </w:style>
  <w:style w:type="paragraph" w:customStyle="1" w:styleId="124">
    <w:name w:val="Стиль 12 пт Знак Знак Знак Знак"/>
    <w:basedOn w:val="a0"/>
    <w:link w:val="125"/>
    <w:rsid w:val="003A64F4"/>
    <w:pPr>
      <w:suppressAutoHyphens w:val="0"/>
      <w:spacing w:before="120"/>
    </w:pPr>
    <w:rPr>
      <w:color w:val="000000"/>
      <w:sz w:val="26"/>
      <w:lang w:eastAsia="ru-RU"/>
    </w:rPr>
  </w:style>
  <w:style w:type="character" w:customStyle="1" w:styleId="125">
    <w:name w:val="Стиль 12 пт Знак Знак Знак Знак Знак"/>
    <w:basedOn w:val="a1"/>
    <w:link w:val="124"/>
    <w:rsid w:val="003A64F4"/>
    <w:rPr>
      <w:color w:val="000000"/>
      <w:sz w:val="26"/>
      <w:szCs w:val="24"/>
    </w:rPr>
  </w:style>
  <w:style w:type="paragraph" w:customStyle="1" w:styleId="affff7">
    <w:name w:val="Текст письма"/>
    <w:basedOn w:val="a0"/>
    <w:rsid w:val="003A64F4"/>
    <w:pPr>
      <w:suppressAutoHyphens w:val="0"/>
      <w:spacing w:line="360" w:lineRule="exact"/>
    </w:pPr>
    <w:rPr>
      <w:lang w:eastAsia="ru-RU"/>
    </w:rPr>
  </w:style>
  <w:style w:type="paragraph" w:styleId="affff8">
    <w:name w:val="endnote text"/>
    <w:basedOn w:val="a0"/>
    <w:link w:val="affff9"/>
    <w:rsid w:val="003A64F4"/>
    <w:pPr>
      <w:suppressAutoHyphens w:val="0"/>
    </w:pPr>
    <w:rPr>
      <w:sz w:val="20"/>
      <w:szCs w:val="20"/>
      <w:lang w:eastAsia="ru-RU"/>
    </w:rPr>
  </w:style>
  <w:style w:type="character" w:customStyle="1" w:styleId="affff9">
    <w:name w:val="Текст концевой сноски Знак"/>
    <w:basedOn w:val="a1"/>
    <w:link w:val="affff8"/>
    <w:rsid w:val="003A64F4"/>
  </w:style>
  <w:style w:type="character" w:styleId="affffa">
    <w:name w:val="endnote reference"/>
    <w:basedOn w:val="a1"/>
    <w:rsid w:val="003A64F4"/>
    <w:rPr>
      <w:vertAlign w:val="superscript"/>
    </w:rPr>
  </w:style>
  <w:style w:type="character" w:styleId="affffb">
    <w:name w:val="Emphasis"/>
    <w:basedOn w:val="a1"/>
    <w:qFormat/>
    <w:rsid w:val="003A64F4"/>
    <w:rPr>
      <w:i/>
      <w:iCs/>
    </w:rPr>
  </w:style>
  <w:style w:type="paragraph" w:customStyle="1" w:styleId="affffc">
    <w:name w:val="заполнение таблиц"/>
    <w:basedOn w:val="a0"/>
    <w:rsid w:val="003A64F4"/>
    <w:pPr>
      <w:suppressAutoHyphens w:val="0"/>
    </w:pPr>
    <w:rPr>
      <w:rFonts w:ascii="Arial" w:hAnsi="Arial"/>
      <w:sz w:val="18"/>
      <w:szCs w:val="22"/>
      <w:lang w:eastAsia="ru-RU"/>
    </w:rPr>
  </w:style>
  <w:style w:type="paragraph" w:customStyle="1" w:styleId="45">
    <w:name w:val="Стиль4 Знак Знак Знак Знак"/>
    <w:basedOn w:val="afd"/>
    <w:link w:val="46"/>
    <w:rsid w:val="003A64F4"/>
    <w:pPr>
      <w:ind w:left="0" w:firstLine="708"/>
      <w:jc w:val="both"/>
    </w:pPr>
    <w:rPr>
      <w:rFonts w:eastAsia="Times New Roman"/>
      <w:sz w:val="24"/>
      <w:szCs w:val="24"/>
    </w:rPr>
  </w:style>
  <w:style w:type="character" w:customStyle="1" w:styleId="46">
    <w:name w:val="Стиль4 Знак Знак Знак Знак Знак"/>
    <w:basedOn w:val="a1"/>
    <w:link w:val="45"/>
    <w:locked/>
    <w:rsid w:val="003A64F4"/>
    <w:rPr>
      <w:sz w:val="24"/>
      <w:szCs w:val="24"/>
    </w:rPr>
  </w:style>
  <w:style w:type="paragraph" w:customStyle="1" w:styleId="Normal5">
    <w:name w:val="Normal Знак Знак Знак Знак"/>
    <w:rsid w:val="003A64F4"/>
    <w:pPr>
      <w:spacing w:before="100" w:after="100"/>
      <w:jc w:val="both"/>
    </w:pPr>
    <w:rPr>
      <w:snapToGrid w:val="0"/>
      <w:sz w:val="24"/>
      <w:szCs w:val="24"/>
    </w:rPr>
  </w:style>
  <w:style w:type="paragraph" w:customStyle="1" w:styleId="2d">
    <w:name w:val="Обычный2"/>
    <w:rsid w:val="003A64F4"/>
    <w:rPr>
      <w:sz w:val="22"/>
      <w:szCs w:val="24"/>
    </w:rPr>
  </w:style>
  <w:style w:type="paragraph" w:customStyle="1" w:styleId="affffd">
    <w:name w:val="Названия таблиц"/>
    <w:basedOn w:val="a0"/>
    <w:autoRedefine/>
    <w:rsid w:val="003A64F4"/>
    <w:pPr>
      <w:spacing w:before="20" w:after="60"/>
      <w:jc w:val="center"/>
    </w:pPr>
    <w:rPr>
      <w:rFonts w:ascii="Bookman Old Style" w:hAnsi="Bookman Old Style"/>
      <w:b/>
      <w:color w:val="000000"/>
      <w:lang w:eastAsia="ru-RU"/>
    </w:rPr>
  </w:style>
  <w:style w:type="paragraph" w:customStyle="1" w:styleId="126">
    <w:name w:val="Стиль 12 пт Знак Знак"/>
    <w:basedOn w:val="a0"/>
    <w:rsid w:val="003A64F4"/>
    <w:pPr>
      <w:suppressAutoHyphens w:val="0"/>
      <w:spacing w:before="120"/>
    </w:pPr>
    <w:rPr>
      <w:color w:val="000000"/>
      <w:sz w:val="26"/>
      <w:lang w:eastAsia="ru-RU"/>
    </w:rPr>
  </w:style>
  <w:style w:type="paragraph" w:customStyle="1" w:styleId="47">
    <w:name w:val="Стиль4 Знак Знак"/>
    <w:basedOn w:val="afd"/>
    <w:rsid w:val="003A64F4"/>
    <w:pPr>
      <w:ind w:left="0" w:firstLine="708"/>
      <w:jc w:val="both"/>
    </w:pPr>
    <w:rPr>
      <w:rFonts w:eastAsia="Times New Roman"/>
      <w:sz w:val="24"/>
      <w:szCs w:val="24"/>
    </w:rPr>
  </w:style>
  <w:style w:type="paragraph" w:customStyle="1" w:styleId="48">
    <w:name w:val="Стиль4"/>
    <w:basedOn w:val="afd"/>
    <w:rsid w:val="003A64F4"/>
    <w:pPr>
      <w:ind w:left="0" w:firstLine="708"/>
      <w:jc w:val="both"/>
    </w:pPr>
    <w:rPr>
      <w:rFonts w:eastAsia="Times New Roman"/>
      <w:sz w:val="24"/>
      <w:szCs w:val="24"/>
    </w:rPr>
  </w:style>
  <w:style w:type="paragraph" w:customStyle="1" w:styleId="affffe">
    <w:name w:val="Знак Знак Знак 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character" w:customStyle="1" w:styleId="Normal10">
    <w:name w:val="Normal Знак Знак1"/>
    <w:basedOn w:val="a1"/>
    <w:rsid w:val="003A64F4"/>
    <w:rPr>
      <w:sz w:val="22"/>
      <w:szCs w:val="24"/>
      <w:lang w:val="ru-RU" w:eastAsia="ru-RU" w:bidi="ar-SA"/>
    </w:rPr>
  </w:style>
  <w:style w:type="paragraph" w:customStyle="1" w:styleId="310">
    <w:name w:val="Основной текст с отступом 31"/>
    <w:basedOn w:val="a0"/>
    <w:rsid w:val="003A64F4"/>
    <w:pPr>
      <w:spacing w:after="120"/>
      <w:ind w:left="283"/>
    </w:pPr>
    <w:rPr>
      <w:sz w:val="16"/>
      <w:szCs w:val="16"/>
    </w:rPr>
  </w:style>
  <w:style w:type="character" w:customStyle="1" w:styleId="afffff">
    <w:name w:val="Символ сноски"/>
    <w:basedOn w:val="a1"/>
    <w:rsid w:val="003A64F4"/>
    <w:rPr>
      <w:vertAlign w:val="superscript"/>
    </w:rPr>
  </w:style>
  <w:style w:type="paragraph" w:customStyle="1" w:styleId="1f0">
    <w:name w:val="Таблица1"/>
    <w:basedOn w:val="a0"/>
    <w:autoRedefine/>
    <w:rsid w:val="003A64F4"/>
    <w:pPr>
      <w:suppressAutoHyphens w:val="0"/>
    </w:pPr>
    <w:rPr>
      <w:rFonts w:ascii="Bookman Old Style" w:hAnsi="Bookman Old Style" w:cs="Arial"/>
      <w:iCs/>
      <w:color w:val="000000"/>
      <w:kern w:val="28"/>
      <w:lang w:eastAsia="ru-RU"/>
    </w:rPr>
  </w:style>
  <w:style w:type="character" w:customStyle="1" w:styleId="FontStyle24">
    <w:name w:val="Font Style24"/>
    <w:basedOn w:val="a1"/>
    <w:rsid w:val="003A64F4"/>
    <w:rPr>
      <w:rFonts w:ascii="Times New Roman" w:hAnsi="Times New Roman" w:cs="Times New Roman"/>
      <w:sz w:val="22"/>
      <w:szCs w:val="22"/>
    </w:rPr>
  </w:style>
  <w:style w:type="paragraph" w:customStyle="1" w:styleId="afffff0">
    <w:name w:val="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paragraph" w:customStyle="1" w:styleId="2e">
    <w:name w:val="Знак Знак Знак Знак Знак Знак2 Знак Знак Знак"/>
    <w:basedOn w:val="a0"/>
    <w:rsid w:val="003A64F4"/>
    <w:pPr>
      <w:suppressAutoHyphens w:val="0"/>
    </w:pPr>
    <w:rPr>
      <w:rFonts w:ascii="Verdana" w:hAnsi="Verdana" w:cs="Verdana"/>
      <w:sz w:val="20"/>
      <w:szCs w:val="20"/>
      <w:lang w:val="en-US" w:eastAsia="en-US"/>
    </w:rPr>
  </w:style>
  <w:style w:type="character" w:customStyle="1" w:styleId="afffff1">
    <w:name w:val="Знак Знак Знак Знак Знак Знак Знак Знак"/>
    <w:basedOn w:val="a1"/>
    <w:rsid w:val="003A64F4"/>
    <w:rPr>
      <w:sz w:val="24"/>
      <w:szCs w:val="24"/>
      <w:lang w:val="ru-RU" w:eastAsia="ru-RU" w:bidi="ar-SA"/>
    </w:rPr>
  </w:style>
  <w:style w:type="paragraph" w:customStyle="1" w:styleId="2f">
    <w:name w:val="Знак Знак Знак Знак Знак Знак2"/>
    <w:aliases w:val="Знак Знак Знак Знак Знак Знак Знак Знак2,Знак Знак Знак Знак Знак Знак Знак Знак Знак Знак Знак Знак Знак Знак1"/>
    <w:basedOn w:val="a0"/>
    <w:rsid w:val="003A64F4"/>
    <w:pPr>
      <w:suppressAutoHyphens w:val="0"/>
    </w:pPr>
    <w:rPr>
      <w:rFonts w:ascii="Verdana" w:hAnsi="Verdana" w:cs="Verdana"/>
      <w:sz w:val="20"/>
      <w:szCs w:val="20"/>
      <w:lang w:val="en-US" w:eastAsia="en-US"/>
    </w:rPr>
  </w:style>
  <w:style w:type="character" w:customStyle="1" w:styleId="2f0">
    <w:name w:val="Знак Знак Знак Знак Знак Знак Знак2"/>
    <w:aliases w:val="Знак Знак Знак Знак Знак Знак Знак Знак Знак Знак1"/>
    <w:basedOn w:val="a1"/>
    <w:rsid w:val="003A64F4"/>
    <w:rPr>
      <w:sz w:val="24"/>
      <w:szCs w:val="24"/>
      <w:lang w:val="ru-RU" w:eastAsia="ru-RU" w:bidi="ar-SA"/>
    </w:rPr>
  </w:style>
  <w:style w:type="paragraph" w:customStyle="1" w:styleId="afffff2">
    <w:name w:val="Знак"/>
    <w:basedOn w:val="a0"/>
    <w:rsid w:val="003A64F4"/>
    <w:pPr>
      <w:suppressAutoHyphens w:val="0"/>
      <w:adjustRightInd w:val="0"/>
      <w:spacing w:after="160" w:line="240" w:lineRule="exact"/>
      <w:jc w:val="right"/>
    </w:pPr>
    <w:rPr>
      <w:sz w:val="20"/>
      <w:szCs w:val="20"/>
      <w:lang w:val="en-GB" w:eastAsia="en-US"/>
    </w:rPr>
  </w:style>
  <w:style w:type="character" w:customStyle="1" w:styleId="apple-style-span">
    <w:name w:val="apple-style-span"/>
    <w:basedOn w:val="a1"/>
    <w:rsid w:val="003A64F4"/>
  </w:style>
  <w:style w:type="paragraph" w:customStyle="1" w:styleId="2f1">
    <w:name w:val="Знак Знак Знак Знак2"/>
    <w:basedOn w:val="a0"/>
    <w:rsid w:val="003A64F4"/>
    <w:pPr>
      <w:suppressAutoHyphens w:val="0"/>
    </w:pPr>
    <w:rPr>
      <w:rFonts w:ascii="Verdana" w:hAnsi="Verdana" w:cs="Verdana"/>
      <w:sz w:val="20"/>
      <w:szCs w:val="20"/>
      <w:lang w:val="en-US" w:eastAsia="en-US"/>
    </w:rPr>
  </w:style>
  <w:style w:type="paragraph" w:customStyle="1" w:styleId="Aacao">
    <w:name w:val="Aacao"/>
    <w:basedOn w:val="a0"/>
    <w:rsid w:val="003A64F4"/>
    <w:pPr>
      <w:suppressAutoHyphens w:val="0"/>
      <w:overflowPunct w:val="0"/>
      <w:autoSpaceDN w:val="0"/>
      <w:adjustRightInd w:val="0"/>
    </w:pPr>
    <w:rPr>
      <w:spacing w:val="6"/>
      <w:sz w:val="30"/>
      <w:szCs w:val="20"/>
      <w:lang w:eastAsia="ru-RU"/>
    </w:rPr>
  </w:style>
  <w:style w:type="paragraph" w:customStyle="1" w:styleId="1f1">
    <w:name w:val="Знак Знак Знак Знак Знак Знак Знак Знак Знак Знак Знак Знак Знак1"/>
    <w:basedOn w:val="a0"/>
    <w:rsid w:val="003A64F4"/>
    <w:pPr>
      <w:suppressAutoHyphens w:val="0"/>
    </w:pPr>
    <w:rPr>
      <w:rFonts w:ascii="Verdana" w:hAnsi="Verdana" w:cs="Verdana"/>
      <w:sz w:val="20"/>
      <w:szCs w:val="20"/>
      <w:lang w:val="en-US" w:eastAsia="en-US"/>
    </w:rPr>
  </w:style>
  <w:style w:type="paragraph" w:customStyle="1" w:styleId="210">
    <w:name w:val="Основной текст 21"/>
    <w:basedOn w:val="a0"/>
    <w:rsid w:val="003A64F4"/>
    <w:pPr>
      <w:spacing w:after="120" w:line="480" w:lineRule="auto"/>
      <w:textAlignment w:val="baseline"/>
    </w:pPr>
  </w:style>
  <w:style w:type="paragraph" w:customStyle="1" w:styleId="afffff3">
    <w:name w:val="Знак Знак Знак Знак Знак Знак 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paragraph" w:customStyle="1" w:styleId="1f2">
    <w:name w:val="Знак Знак Знак Знак1"/>
    <w:basedOn w:val="a0"/>
    <w:rsid w:val="003A64F4"/>
    <w:pPr>
      <w:suppressAutoHyphens w:val="0"/>
    </w:pPr>
    <w:rPr>
      <w:rFonts w:ascii="Verdana" w:hAnsi="Verdana" w:cs="Verdana"/>
      <w:sz w:val="20"/>
      <w:szCs w:val="20"/>
      <w:lang w:val="en-US" w:eastAsia="en-US"/>
    </w:rPr>
  </w:style>
  <w:style w:type="paragraph" w:customStyle="1" w:styleId="2f2">
    <w:name w:val="Знак Знак Знак2"/>
    <w:basedOn w:val="a0"/>
    <w:rsid w:val="003A64F4"/>
    <w:pPr>
      <w:suppressAutoHyphens w:val="0"/>
    </w:pPr>
    <w:rPr>
      <w:rFonts w:ascii="Verdana" w:hAnsi="Verdana" w:cs="Verdana"/>
      <w:sz w:val="20"/>
      <w:szCs w:val="20"/>
      <w:lang w:val="en-US" w:eastAsia="en-US"/>
    </w:rPr>
  </w:style>
  <w:style w:type="paragraph" w:customStyle="1" w:styleId="2f3">
    <w:name w:val="Знак Знак Знак2 Знак Знак Знак"/>
    <w:basedOn w:val="a0"/>
    <w:rsid w:val="003A64F4"/>
    <w:pPr>
      <w:suppressAutoHyphens w:val="0"/>
    </w:pPr>
    <w:rPr>
      <w:rFonts w:ascii="Verdana" w:hAnsi="Verdana" w:cs="Verdana"/>
      <w:sz w:val="20"/>
      <w:szCs w:val="20"/>
      <w:lang w:val="en-US" w:eastAsia="en-US"/>
    </w:rPr>
  </w:style>
  <w:style w:type="paragraph" w:customStyle="1" w:styleId="2f4">
    <w:name w:val="Знак Знак Знак2 Знак Знак Знак Знак"/>
    <w:basedOn w:val="a0"/>
    <w:rsid w:val="003A64F4"/>
    <w:pPr>
      <w:suppressAutoHyphens w:val="0"/>
    </w:pPr>
    <w:rPr>
      <w:rFonts w:ascii="Verdana" w:hAnsi="Verdana" w:cs="Verdana"/>
      <w:sz w:val="20"/>
      <w:szCs w:val="20"/>
      <w:lang w:val="en-US" w:eastAsia="en-US"/>
    </w:rPr>
  </w:style>
  <w:style w:type="paragraph" w:customStyle="1" w:styleId="2f5">
    <w:name w:val="Знак Знак Знак Знак Знак Знак2 Знак Знак Знак Знак"/>
    <w:basedOn w:val="a0"/>
    <w:rsid w:val="003A64F4"/>
    <w:pPr>
      <w:suppressAutoHyphens w:val="0"/>
    </w:pPr>
    <w:rPr>
      <w:rFonts w:ascii="Verdana" w:hAnsi="Verdana" w:cs="Verdana"/>
      <w:sz w:val="20"/>
      <w:szCs w:val="20"/>
      <w:lang w:val="en-US" w:eastAsia="en-US"/>
    </w:rPr>
  </w:style>
  <w:style w:type="paragraph" w:customStyle="1" w:styleId="2f6">
    <w:name w:val="Знак Знак Знак2 Знак Знак Знак Знак Знак Знак Знак"/>
    <w:basedOn w:val="a0"/>
    <w:rsid w:val="003A64F4"/>
    <w:pPr>
      <w:suppressAutoHyphens w:val="0"/>
    </w:pPr>
    <w:rPr>
      <w:rFonts w:ascii="Verdana" w:hAnsi="Verdana" w:cs="Verdana"/>
      <w:sz w:val="20"/>
      <w:szCs w:val="20"/>
      <w:lang w:val="en-US" w:eastAsia="en-US"/>
    </w:rPr>
  </w:style>
  <w:style w:type="character" w:customStyle="1" w:styleId="afffff4">
    <w:name w:val="Знак Знак Знак Знак Знак Знак Знак Знак Знак Знак Знак Знак Знак Знак Знак Знак Знак Знак З"/>
    <w:basedOn w:val="a1"/>
    <w:rsid w:val="003A64F4"/>
    <w:rPr>
      <w:sz w:val="24"/>
      <w:szCs w:val="24"/>
      <w:lang w:val="ru-RU" w:eastAsia="ru-RU" w:bidi="ar-SA"/>
    </w:rPr>
  </w:style>
  <w:style w:type="paragraph" w:customStyle="1" w:styleId="afffff5">
    <w:name w:val="Знак Знак Знак Знак Знак Знак Знак Знак Знак Знак Знак Знак Знак Знак Знак Знак Знак Знак Знак"/>
    <w:basedOn w:val="a0"/>
    <w:uiPriority w:val="99"/>
    <w:rsid w:val="003A64F4"/>
    <w:pPr>
      <w:suppressAutoHyphens w:val="0"/>
    </w:pPr>
    <w:rPr>
      <w:rFonts w:ascii="Verdana" w:hAnsi="Verdana" w:cs="Verdana"/>
      <w:sz w:val="20"/>
      <w:szCs w:val="20"/>
      <w:lang w:val="en-US" w:eastAsia="en-US"/>
    </w:rPr>
  </w:style>
  <w:style w:type="paragraph" w:customStyle="1" w:styleId="afffff6">
    <w:name w:val="Текст в таблицах"/>
    <w:basedOn w:val="a0"/>
    <w:uiPriority w:val="99"/>
    <w:qFormat/>
    <w:rsid w:val="00266FC6"/>
    <w:pPr>
      <w:suppressAutoHyphens w:val="0"/>
      <w:autoSpaceDN w:val="0"/>
      <w:adjustRightInd w:val="0"/>
      <w:spacing w:before="120" w:after="120"/>
    </w:pPr>
    <w:rPr>
      <w:szCs w:val="20"/>
      <w:lang w:eastAsia="ru-RU"/>
    </w:rPr>
  </w:style>
  <w:style w:type="paragraph" w:customStyle="1" w:styleId="afffff7">
    <w:name w:val="Заголовок таблиц"/>
    <w:basedOn w:val="afffff6"/>
    <w:qFormat/>
    <w:rsid w:val="00266FC6"/>
    <w:pPr>
      <w:jc w:val="center"/>
    </w:pPr>
    <w:rPr>
      <w:b/>
    </w:rPr>
  </w:style>
  <w:style w:type="character" w:styleId="afffff8">
    <w:name w:val="annotation reference"/>
    <w:basedOn w:val="a1"/>
    <w:unhideWhenUsed/>
    <w:rsid w:val="00156DFC"/>
    <w:rPr>
      <w:sz w:val="16"/>
      <w:szCs w:val="16"/>
    </w:rPr>
  </w:style>
  <w:style w:type="paragraph" w:styleId="afffff9">
    <w:name w:val="annotation text"/>
    <w:basedOn w:val="a0"/>
    <w:link w:val="afffffa"/>
    <w:unhideWhenUsed/>
    <w:rsid w:val="00156DFC"/>
    <w:rPr>
      <w:sz w:val="20"/>
      <w:szCs w:val="20"/>
    </w:rPr>
  </w:style>
  <w:style w:type="character" w:customStyle="1" w:styleId="afffffa">
    <w:name w:val="Текст примечания Знак"/>
    <w:basedOn w:val="a1"/>
    <w:link w:val="afffff9"/>
    <w:rsid w:val="00156DFC"/>
    <w:rPr>
      <w:rFonts w:cs="Calibri"/>
      <w:lang w:eastAsia="ar-SA"/>
    </w:rPr>
  </w:style>
  <w:style w:type="paragraph" w:styleId="afffffb">
    <w:name w:val="annotation subject"/>
    <w:basedOn w:val="afffff9"/>
    <w:next w:val="afffff9"/>
    <w:link w:val="afffffc"/>
    <w:unhideWhenUsed/>
    <w:rsid w:val="00156DFC"/>
    <w:rPr>
      <w:b/>
      <w:bCs/>
    </w:rPr>
  </w:style>
  <w:style w:type="character" w:customStyle="1" w:styleId="afffffc">
    <w:name w:val="Тема примечания Знак"/>
    <w:basedOn w:val="afffffa"/>
    <w:link w:val="afffffb"/>
    <w:rsid w:val="00156DFC"/>
    <w:rPr>
      <w:rFonts w:cs="Calibri"/>
      <w:b/>
      <w:bCs/>
      <w:lang w:eastAsia="ar-SA"/>
    </w:rPr>
  </w:style>
  <w:style w:type="paragraph" w:customStyle="1" w:styleId="s1">
    <w:name w:val="s_1"/>
    <w:basedOn w:val="a0"/>
    <w:rsid w:val="00427706"/>
    <w:pPr>
      <w:suppressAutoHyphens w:val="0"/>
      <w:spacing w:before="100" w:beforeAutospacing="1" w:after="100" w:afterAutospacing="1"/>
    </w:pPr>
    <w:rPr>
      <w:lang w:eastAsia="ru-RU"/>
    </w:rPr>
  </w:style>
  <w:style w:type="paragraph" w:customStyle="1" w:styleId="afffffd">
    <w:name w:val="Стиль По ширине"/>
    <w:basedOn w:val="a0"/>
    <w:rsid w:val="00BD715D"/>
  </w:style>
  <w:style w:type="numbering" w:customStyle="1" w:styleId="1f3">
    <w:name w:val="Нет списка1"/>
    <w:next w:val="a3"/>
    <w:uiPriority w:val="99"/>
    <w:semiHidden/>
    <w:unhideWhenUsed/>
    <w:rsid w:val="007F5C2E"/>
  </w:style>
  <w:style w:type="paragraph" w:customStyle="1" w:styleId="FR1">
    <w:name w:val="FR1"/>
    <w:rsid w:val="007F5C2E"/>
    <w:pPr>
      <w:widowControl w:val="0"/>
      <w:suppressAutoHyphens/>
      <w:autoSpaceDE w:val="0"/>
      <w:spacing w:before="120" w:line="300" w:lineRule="auto"/>
      <w:ind w:left="80"/>
      <w:jc w:val="both"/>
    </w:pPr>
    <w:rPr>
      <w:rFonts w:eastAsia="Arial"/>
      <w:b/>
      <w:bCs/>
      <w:i/>
      <w:iCs/>
      <w:sz w:val="22"/>
      <w:szCs w:val="22"/>
      <w:lang w:eastAsia="ar-SA"/>
    </w:rPr>
  </w:style>
  <w:style w:type="paragraph" w:customStyle="1" w:styleId="Web1">
    <w:name w:val="Обычный (Web)1"/>
    <w:basedOn w:val="a0"/>
    <w:rsid w:val="007F5C2E"/>
    <w:pPr>
      <w:spacing w:before="100" w:after="100"/>
      <w:ind w:left="480" w:right="240"/>
    </w:pPr>
    <w:rPr>
      <w:rFonts w:ascii="Verdana" w:hAnsi="Verdana" w:cs="Arial"/>
      <w:color w:val="000000"/>
      <w:sz w:val="16"/>
      <w:szCs w:val="16"/>
    </w:rPr>
  </w:style>
  <w:style w:type="paragraph" w:customStyle="1" w:styleId="1f4">
    <w:name w:val="Верхний колонтитул1"/>
    <w:basedOn w:val="a0"/>
    <w:rsid w:val="007F5C2E"/>
    <w:pPr>
      <w:tabs>
        <w:tab w:val="center" w:pos="4153"/>
        <w:tab w:val="right" w:pos="8306"/>
      </w:tabs>
      <w:suppressAutoHyphens w:val="0"/>
    </w:pPr>
    <w:rPr>
      <w:rFonts w:ascii="Arial" w:hAnsi="Arial" w:cs="Arial"/>
      <w:position w:val="6"/>
      <w:lang w:eastAsia="ru-RU"/>
    </w:rPr>
  </w:style>
  <w:style w:type="character" w:customStyle="1" w:styleId="WW8Num6z1">
    <w:name w:val="WW8Num6z1"/>
    <w:rsid w:val="007F5C2E"/>
    <w:rPr>
      <w:rFonts w:ascii="Courier New" w:hAnsi="Courier New" w:cs="Courier New"/>
    </w:rPr>
  </w:style>
  <w:style w:type="character" w:customStyle="1" w:styleId="WW8Num105z1">
    <w:name w:val="WW8Num105z1"/>
    <w:rsid w:val="007F5C2E"/>
    <w:rPr>
      <w:rFonts w:ascii="Times New Roman" w:eastAsia="Times New Roman" w:hAnsi="Times New Roman" w:cs="Times New Roman"/>
    </w:rPr>
  </w:style>
  <w:style w:type="paragraph" w:customStyle="1" w:styleId="1f5">
    <w:name w:val="Обычный 1"/>
    <w:basedOn w:val="a0"/>
    <w:rsid w:val="007F5C2E"/>
    <w:pPr>
      <w:suppressAutoHyphens w:val="0"/>
      <w:spacing w:before="120" w:after="120"/>
      <w:ind w:firstLine="567"/>
    </w:pPr>
    <w:rPr>
      <w:lang w:eastAsia="zh-CN"/>
    </w:rPr>
  </w:style>
  <w:style w:type="paragraph" w:customStyle="1" w:styleId="311">
    <w:name w:val="Заголовок 3_1"/>
    <w:basedOn w:val="3"/>
    <w:next w:val="a0"/>
    <w:rsid w:val="007F5C2E"/>
    <w:pPr>
      <w:framePr w:wrap="around"/>
      <w:suppressAutoHyphens w:val="0"/>
      <w:spacing w:after="120"/>
      <w:jc w:val="left"/>
    </w:pPr>
    <w:rPr>
      <w:lang w:eastAsia="zh-CN"/>
    </w:rPr>
  </w:style>
  <w:style w:type="paragraph" w:customStyle="1" w:styleId="211">
    <w:name w:val="Заголовок 2_1"/>
    <w:basedOn w:val="2"/>
    <w:next w:val="a0"/>
    <w:rsid w:val="007F5C2E"/>
    <w:pPr>
      <w:keepLines w:val="0"/>
      <w:suppressAutoHyphens w:val="0"/>
      <w:jc w:val="left"/>
    </w:pPr>
    <w:rPr>
      <w:rFonts w:eastAsia="Times New Roman" w:cs="Times New Roman"/>
      <w:bCs/>
      <w:iCs/>
      <w:caps w:val="0"/>
      <w:szCs w:val="28"/>
      <w:lang w:eastAsia="zh-CN"/>
    </w:rPr>
  </w:style>
  <w:style w:type="paragraph" w:customStyle="1" w:styleId="afffffe">
    <w:name w:val="Таблица_Текст слева"/>
    <w:basedOn w:val="a0"/>
    <w:link w:val="affffff"/>
    <w:rsid w:val="007F5C2E"/>
    <w:pPr>
      <w:suppressAutoHyphens w:val="0"/>
    </w:pPr>
    <w:rPr>
      <w:sz w:val="22"/>
      <w:szCs w:val="22"/>
      <w:lang w:eastAsia="zh-CN"/>
    </w:rPr>
  </w:style>
  <w:style w:type="character" w:customStyle="1" w:styleId="affffff">
    <w:name w:val="Таблица_Текст слева Знак"/>
    <w:link w:val="afffffe"/>
    <w:rsid w:val="007F5C2E"/>
    <w:rPr>
      <w:sz w:val="22"/>
      <w:szCs w:val="22"/>
      <w:lang w:eastAsia="zh-CN"/>
    </w:rPr>
  </w:style>
  <w:style w:type="paragraph" w:customStyle="1" w:styleId="affffff0">
    <w:name w:val="Таблица_Текст по центру + полужирный"/>
    <w:basedOn w:val="a0"/>
    <w:next w:val="1f5"/>
    <w:rsid w:val="007F5C2E"/>
    <w:pPr>
      <w:suppressAutoHyphens w:val="0"/>
      <w:jc w:val="center"/>
    </w:pPr>
    <w:rPr>
      <w:b/>
      <w:bCs/>
      <w:sz w:val="22"/>
      <w:szCs w:val="20"/>
      <w:lang w:eastAsia="zh-CN"/>
    </w:rPr>
  </w:style>
  <w:style w:type="paragraph" w:customStyle="1" w:styleId="affffff1">
    <w:name w:val="Таблица_Текст слева + полужирный"/>
    <w:basedOn w:val="afffffe"/>
    <w:next w:val="1f5"/>
    <w:rsid w:val="007F5C2E"/>
    <w:rPr>
      <w:b/>
      <w:bCs/>
    </w:rPr>
  </w:style>
  <w:style w:type="character" w:customStyle="1" w:styleId="apple-converted-space">
    <w:name w:val="apple-converted-space"/>
    <w:basedOn w:val="a1"/>
    <w:rsid w:val="007F5C2E"/>
  </w:style>
  <w:style w:type="paragraph" w:customStyle="1" w:styleId="111">
    <w:name w:val="Заголовок 1_1"/>
    <w:basedOn w:val="1"/>
    <w:next w:val="a0"/>
    <w:rsid w:val="007F5C2E"/>
    <w:pPr>
      <w:tabs>
        <w:tab w:val="clear" w:pos="432"/>
        <w:tab w:val="clear" w:pos="851"/>
        <w:tab w:val="clear" w:pos="993"/>
        <w:tab w:val="clear" w:pos="2127"/>
      </w:tabs>
      <w:suppressAutoHyphens w:val="0"/>
      <w:spacing w:before="240"/>
      <w:jc w:val="left"/>
    </w:pPr>
    <w:rPr>
      <w:kern w:val="1"/>
      <w:sz w:val="32"/>
      <w:szCs w:val="32"/>
      <w:lang w:eastAsia="zh-CN"/>
    </w:rPr>
  </w:style>
  <w:style w:type="character" w:customStyle="1" w:styleId="83">
    <w:name w:val="Основной текст + Полужирный8"/>
    <w:uiPriority w:val="99"/>
    <w:rsid w:val="007F5C2E"/>
    <w:rPr>
      <w:rFonts w:ascii="Times New Roman" w:hAnsi="Times New Roman" w:cs="Times New Roman"/>
      <w:b/>
      <w:bCs/>
      <w:spacing w:val="0"/>
      <w:sz w:val="22"/>
      <w:szCs w:val="22"/>
    </w:rPr>
  </w:style>
  <w:style w:type="character" w:customStyle="1" w:styleId="73">
    <w:name w:val="Основной текст + Полужирный7"/>
    <w:uiPriority w:val="99"/>
    <w:rsid w:val="007F5C2E"/>
    <w:rPr>
      <w:rFonts w:ascii="Times New Roman" w:hAnsi="Times New Roman" w:cs="Times New Roman"/>
      <w:b/>
      <w:bCs/>
      <w:spacing w:val="0"/>
      <w:sz w:val="22"/>
      <w:szCs w:val="22"/>
    </w:rPr>
  </w:style>
  <w:style w:type="paragraph" w:customStyle="1" w:styleId="49">
    <w:name w:val="Заголовок4"/>
    <w:basedOn w:val="a8"/>
    <w:autoRedefine/>
    <w:rsid w:val="007F5C2E"/>
    <w:pPr>
      <w:suppressAutoHyphens w:val="0"/>
      <w:spacing w:before="240" w:after="180"/>
      <w:jc w:val="center"/>
    </w:pPr>
    <w:rPr>
      <w:rFonts w:ascii="Arial" w:hAnsi="Arial" w:cs="Arial"/>
      <w:i/>
      <w:iCs/>
      <w:noProof/>
      <w:sz w:val="22"/>
      <w:szCs w:val="22"/>
      <w:lang w:eastAsia="ru-RU"/>
    </w:rPr>
  </w:style>
  <w:style w:type="paragraph" w:styleId="1f6">
    <w:name w:val="index 1"/>
    <w:basedOn w:val="a0"/>
    <w:next w:val="a0"/>
    <w:autoRedefine/>
    <w:rsid w:val="007F5C2E"/>
    <w:pPr>
      <w:suppressAutoHyphens w:val="0"/>
      <w:ind w:left="220" w:hanging="220"/>
    </w:pPr>
    <w:rPr>
      <w:rFonts w:ascii="Arial" w:hAnsi="Arial"/>
      <w:sz w:val="22"/>
      <w:szCs w:val="20"/>
      <w:lang w:eastAsia="ru-RU"/>
    </w:rPr>
  </w:style>
  <w:style w:type="paragraph" w:styleId="affffff2">
    <w:name w:val="index heading"/>
    <w:basedOn w:val="a0"/>
    <w:next w:val="1f6"/>
    <w:rsid w:val="007F5C2E"/>
    <w:pPr>
      <w:suppressAutoHyphens w:val="0"/>
    </w:pPr>
    <w:rPr>
      <w:lang w:eastAsia="ru-RU"/>
    </w:rPr>
  </w:style>
  <w:style w:type="character" w:customStyle="1" w:styleId="affffff3">
    <w:name w:val="Гипертекстовая ссылка"/>
    <w:uiPriority w:val="99"/>
    <w:rsid w:val="007F5C2E"/>
    <w:rPr>
      <w:color w:val="008000"/>
      <w:sz w:val="20"/>
      <w:szCs w:val="20"/>
      <w:u w:val="single"/>
    </w:rPr>
  </w:style>
  <w:style w:type="paragraph" w:styleId="4">
    <w:name w:val="List Bullet 4"/>
    <w:basedOn w:val="a0"/>
    <w:autoRedefine/>
    <w:rsid w:val="007F5C2E"/>
    <w:pPr>
      <w:numPr>
        <w:numId w:val="3"/>
      </w:numPr>
      <w:suppressAutoHyphens w:val="0"/>
    </w:pPr>
    <w:rPr>
      <w:sz w:val="20"/>
      <w:szCs w:val="20"/>
      <w:lang w:val="en-GB" w:eastAsia="ru-RU"/>
    </w:rPr>
  </w:style>
  <w:style w:type="paragraph" w:customStyle="1" w:styleId="affffff4">
    <w:name w:val="Исходник"/>
    <w:basedOn w:val="a0"/>
    <w:rsid w:val="007F5C2E"/>
    <w:pPr>
      <w:suppressAutoHyphens w:val="0"/>
      <w:spacing w:before="80" w:line="360" w:lineRule="auto"/>
    </w:pPr>
    <w:rPr>
      <w:rFonts w:ascii="Courier New" w:hAnsi="Courier New"/>
      <w:sz w:val="20"/>
      <w:szCs w:val="20"/>
      <w:lang w:eastAsia="ru-RU"/>
    </w:rPr>
  </w:style>
  <w:style w:type="paragraph" w:customStyle="1" w:styleId="titlepage">
    <w:name w:val="titlepage"/>
    <w:basedOn w:val="a0"/>
    <w:rsid w:val="007F5C2E"/>
    <w:pPr>
      <w:suppressAutoHyphens w:val="0"/>
      <w:spacing w:before="75" w:after="75"/>
      <w:ind w:firstLine="150"/>
      <w:jc w:val="center"/>
    </w:pPr>
    <w:rPr>
      <w:rFonts w:ascii="Arial" w:hAnsi="Arial" w:cs="Arial"/>
      <w:b/>
      <w:bCs/>
      <w:caps/>
      <w:color w:val="B00000"/>
      <w:lang w:eastAsia="ru-RU"/>
    </w:rPr>
  </w:style>
  <w:style w:type="paragraph" w:customStyle="1" w:styleId="zagc-0">
    <w:name w:val="zagc-0"/>
    <w:basedOn w:val="a0"/>
    <w:rsid w:val="007F5C2E"/>
    <w:pPr>
      <w:suppressAutoHyphens w:val="0"/>
      <w:spacing w:before="225" w:after="60"/>
      <w:ind w:firstLine="150"/>
      <w:jc w:val="center"/>
    </w:pPr>
    <w:rPr>
      <w:rFonts w:ascii="Arial" w:hAnsi="Arial" w:cs="Arial"/>
      <w:b/>
      <w:bCs/>
      <w:caps/>
      <w:color w:val="29211E"/>
      <w:lang w:eastAsia="ru-RU"/>
    </w:rPr>
  </w:style>
  <w:style w:type="paragraph" w:customStyle="1" w:styleId="zagc-1">
    <w:name w:val="zagc-1"/>
    <w:basedOn w:val="a0"/>
    <w:rsid w:val="007F5C2E"/>
    <w:pPr>
      <w:suppressAutoHyphens w:val="0"/>
      <w:spacing w:before="180" w:after="60"/>
      <w:ind w:firstLine="150"/>
      <w:jc w:val="center"/>
    </w:pPr>
    <w:rPr>
      <w:rFonts w:ascii="Arial" w:hAnsi="Arial" w:cs="Arial"/>
      <w:b/>
      <w:bCs/>
      <w:caps/>
      <w:color w:val="29211E"/>
      <w:sz w:val="20"/>
      <w:szCs w:val="20"/>
      <w:lang w:eastAsia="ru-RU"/>
    </w:rPr>
  </w:style>
  <w:style w:type="paragraph" w:customStyle="1" w:styleId="zagc-2">
    <w:name w:val="zagc-2"/>
    <w:basedOn w:val="a0"/>
    <w:rsid w:val="007F5C2E"/>
    <w:pPr>
      <w:suppressAutoHyphens w:val="0"/>
      <w:spacing w:before="135" w:after="60"/>
      <w:ind w:firstLine="150"/>
      <w:jc w:val="center"/>
    </w:pPr>
    <w:rPr>
      <w:rFonts w:ascii="Arial" w:hAnsi="Arial" w:cs="Arial"/>
      <w:b/>
      <w:bCs/>
      <w:color w:val="29211E"/>
      <w:sz w:val="18"/>
      <w:szCs w:val="18"/>
      <w:lang w:eastAsia="ru-RU"/>
    </w:rPr>
  </w:style>
  <w:style w:type="paragraph" w:customStyle="1" w:styleId="cpy">
    <w:name w:val="cpy"/>
    <w:basedOn w:val="a0"/>
    <w:rsid w:val="007F5C2E"/>
    <w:pPr>
      <w:suppressAutoHyphens w:val="0"/>
      <w:spacing w:before="2250" w:after="100" w:afterAutospacing="1"/>
      <w:ind w:firstLine="210"/>
      <w:jc w:val="center"/>
    </w:pPr>
    <w:rPr>
      <w:rFonts w:ascii="Verdana" w:hAnsi="Verdana"/>
      <w:color w:val="CCCCDD"/>
      <w:sz w:val="14"/>
      <w:szCs w:val="14"/>
      <w:lang w:eastAsia="ru-RU"/>
    </w:rPr>
  </w:style>
  <w:style w:type="paragraph" w:customStyle="1" w:styleId="rght">
    <w:name w:val="rght"/>
    <w:basedOn w:val="a0"/>
    <w:rsid w:val="007F5C2E"/>
    <w:pPr>
      <w:suppressAutoHyphens w:val="0"/>
      <w:spacing w:before="60" w:after="100" w:afterAutospacing="1"/>
      <w:ind w:firstLine="210"/>
      <w:jc w:val="right"/>
    </w:pPr>
    <w:rPr>
      <w:color w:val="001060"/>
      <w:sz w:val="20"/>
      <w:szCs w:val="20"/>
      <w:lang w:eastAsia="ru-RU"/>
    </w:rPr>
  </w:style>
  <w:style w:type="paragraph" w:customStyle="1" w:styleId="cntr">
    <w:name w:val="cntr"/>
    <w:basedOn w:val="a0"/>
    <w:rsid w:val="007F5C2E"/>
    <w:pPr>
      <w:suppressAutoHyphens w:val="0"/>
      <w:spacing w:before="60" w:after="100" w:afterAutospacing="1"/>
      <w:ind w:firstLine="210"/>
      <w:jc w:val="center"/>
    </w:pPr>
    <w:rPr>
      <w:color w:val="001060"/>
      <w:sz w:val="20"/>
      <w:szCs w:val="20"/>
      <w:lang w:eastAsia="ru-RU"/>
    </w:rPr>
  </w:style>
  <w:style w:type="paragraph" w:customStyle="1" w:styleId="ch">
    <w:name w:val="ch"/>
    <w:basedOn w:val="a0"/>
    <w:rsid w:val="007F5C2E"/>
    <w:pPr>
      <w:shd w:val="clear" w:color="auto" w:fill="FFFFFF"/>
      <w:suppressAutoHyphens w:val="0"/>
      <w:spacing w:before="60" w:after="100" w:afterAutospacing="1"/>
      <w:ind w:firstLine="210"/>
    </w:pPr>
    <w:rPr>
      <w:color w:val="001060"/>
      <w:sz w:val="20"/>
      <w:szCs w:val="20"/>
      <w:lang w:eastAsia="ru-RU"/>
    </w:rPr>
  </w:style>
  <w:style w:type="paragraph" w:customStyle="1" w:styleId="sml">
    <w:name w:val="sml"/>
    <w:basedOn w:val="a0"/>
    <w:rsid w:val="007F5C2E"/>
    <w:pPr>
      <w:suppressAutoHyphens w:val="0"/>
      <w:spacing w:before="60" w:after="100" w:afterAutospacing="1"/>
      <w:ind w:firstLine="210"/>
      <w:jc w:val="center"/>
    </w:pPr>
    <w:rPr>
      <w:b/>
      <w:bCs/>
      <w:color w:val="001060"/>
      <w:sz w:val="17"/>
      <w:szCs w:val="17"/>
      <w:lang w:eastAsia="ru-RU"/>
    </w:rPr>
  </w:style>
  <w:style w:type="paragraph" w:customStyle="1" w:styleId="smlll">
    <w:name w:val="smlll"/>
    <w:basedOn w:val="a0"/>
    <w:rsid w:val="007F5C2E"/>
    <w:pPr>
      <w:suppressAutoHyphens w:val="0"/>
      <w:ind w:firstLine="210"/>
    </w:pPr>
    <w:rPr>
      <w:b/>
      <w:bCs/>
      <w:color w:val="001060"/>
      <w:sz w:val="20"/>
      <w:szCs w:val="20"/>
      <w:lang w:eastAsia="ru-RU"/>
    </w:rPr>
  </w:style>
  <w:style w:type="paragraph" w:customStyle="1" w:styleId="dr">
    <w:name w:val="dr"/>
    <w:basedOn w:val="a0"/>
    <w:rsid w:val="007F5C2E"/>
    <w:pPr>
      <w:suppressAutoHyphens w:val="0"/>
      <w:spacing w:before="60" w:after="100" w:afterAutospacing="1"/>
      <w:ind w:left="225" w:firstLine="210"/>
    </w:pPr>
    <w:rPr>
      <w:rFonts w:ascii="Verdana" w:hAnsi="Verdana"/>
      <w:color w:val="001060"/>
      <w:sz w:val="20"/>
      <w:szCs w:val="20"/>
      <w:lang w:eastAsia="ru-RU"/>
    </w:rPr>
  </w:style>
  <w:style w:type="paragraph" w:customStyle="1" w:styleId="37">
    <w:name w:val="Обычный3"/>
    <w:basedOn w:val="a0"/>
    <w:rsid w:val="007F5C2E"/>
    <w:pPr>
      <w:shd w:val="clear" w:color="auto" w:fill="FFFFFF"/>
      <w:suppressAutoHyphens w:val="0"/>
      <w:spacing w:before="60" w:after="100" w:afterAutospacing="1"/>
      <w:ind w:firstLine="210"/>
    </w:pPr>
    <w:rPr>
      <w:rFonts w:ascii="Verdana" w:hAnsi="Verdana"/>
      <w:color w:val="000000"/>
      <w:sz w:val="18"/>
      <w:szCs w:val="18"/>
      <w:lang w:eastAsia="ru-RU"/>
    </w:rPr>
  </w:style>
  <w:style w:type="paragraph" w:customStyle="1" w:styleId="affffff5">
    <w:name w:val="Подпись письма"/>
    <w:basedOn w:val="a0"/>
    <w:rsid w:val="007F5C2E"/>
    <w:pPr>
      <w:tabs>
        <w:tab w:val="right" w:pos="9639"/>
      </w:tabs>
      <w:suppressAutoHyphens w:val="0"/>
    </w:pPr>
    <w:rPr>
      <w:szCs w:val="20"/>
      <w:lang w:eastAsia="ru-RU"/>
    </w:rPr>
  </w:style>
  <w:style w:type="paragraph" w:customStyle="1" w:styleId="ConsDocList">
    <w:name w:val="ConsDocList"/>
    <w:rsid w:val="007F5C2E"/>
    <w:pPr>
      <w:widowControl w:val="0"/>
    </w:pPr>
    <w:rPr>
      <w:rFonts w:ascii="Courier New" w:hAnsi="Courier New"/>
      <w:snapToGrid w:val="0"/>
    </w:rPr>
  </w:style>
  <w:style w:type="paragraph" w:customStyle="1" w:styleId="Caaieiaieioi">
    <w:name w:val="Caaieiaie ioi"/>
    <w:basedOn w:val="a0"/>
    <w:rsid w:val="007F5C2E"/>
    <w:pPr>
      <w:keepNext/>
      <w:suppressAutoHyphens w:val="0"/>
      <w:spacing w:before="120" w:after="120" w:line="220" w:lineRule="exact"/>
      <w:ind w:left="1418"/>
    </w:pPr>
    <w:rPr>
      <w:b/>
      <w:sz w:val="20"/>
      <w:szCs w:val="20"/>
      <w:lang w:eastAsia="ru-RU"/>
    </w:rPr>
  </w:style>
  <w:style w:type="paragraph" w:styleId="2f7">
    <w:name w:val="List 2"/>
    <w:basedOn w:val="a0"/>
    <w:rsid w:val="007F5C2E"/>
    <w:pPr>
      <w:tabs>
        <w:tab w:val="left" w:pos="144"/>
        <w:tab w:val="left" w:pos="864"/>
        <w:tab w:val="left" w:pos="3024"/>
      </w:tabs>
      <w:suppressAutoHyphens w:val="0"/>
      <w:spacing w:line="220" w:lineRule="exact"/>
      <w:ind w:left="566" w:hanging="283"/>
    </w:pPr>
    <w:rPr>
      <w:sz w:val="20"/>
      <w:szCs w:val="20"/>
      <w:lang w:eastAsia="ru-RU"/>
    </w:rPr>
  </w:style>
  <w:style w:type="paragraph" w:styleId="2f8">
    <w:name w:val="List Bullet 2"/>
    <w:basedOn w:val="a0"/>
    <w:rsid w:val="007F5C2E"/>
    <w:pPr>
      <w:tabs>
        <w:tab w:val="left" w:pos="144"/>
        <w:tab w:val="left" w:pos="864"/>
        <w:tab w:val="left" w:pos="3024"/>
      </w:tabs>
      <w:suppressAutoHyphens w:val="0"/>
      <w:spacing w:line="220" w:lineRule="exact"/>
      <w:ind w:left="566" w:hanging="283"/>
    </w:pPr>
    <w:rPr>
      <w:sz w:val="20"/>
      <w:szCs w:val="20"/>
      <w:lang w:eastAsia="ru-RU"/>
    </w:rPr>
  </w:style>
  <w:style w:type="paragraph" w:styleId="38">
    <w:name w:val="List Bullet 3"/>
    <w:basedOn w:val="a0"/>
    <w:rsid w:val="007F5C2E"/>
    <w:pPr>
      <w:tabs>
        <w:tab w:val="left" w:pos="144"/>
        <w:tab w:val="left" w:pos="864"/>
        <w:tab w:val="left" w:pos="3024"/>
      </w:tabs>
      <w:suppressAutoHyphens w:val="0"/>
      <w:spacing w:line="220" w:lineRule="exact"/>
      <w:ind w:left="849" w:hanging="283"/>
    </w:pPr>
    <w:rPr>
      <w:sz w:val="20"/>
      <w:szCs w:val="20"/>
      <w:lang w:eastAsia="ru-RU"/>
    </w:rPr>
  </w:style>
  <w:style w:type="paragraph" w:customStyle="1" w:styleId="affffff6">
    <w:name w:val="Заголовок дог"/>
    <w:basedOn w:val="a0"/>
    <w:rsid w:val="007F5C2E"/>
    <w:pPr>
      <w:tabs>
        <w:tab w:val="left" w:pos="144"/>
        <w:tab w:val="left" w:pos="864"/>
        <w:tab w:val="left" w:pos="3024"/>
      </w:tabs>
      <w:suppressAutoHyphens w:val="0"/>
      <w:spacing w:line="200" w:lineRule="exact"/>
      <w:ind w:firstLine="284"/>
      <w:jc w:val="center"/>
    </w:pPr>
    <w:rPr>
      <w:b/>
      <w:sz w:val="20"/>
      <w:szCs w:val="20"/>
      <w:lang w:eastAsia="ru-RU"/>
    </w:rPr>
  </w:style>
  <w:style w:type="paragraph" w:customStyle="1" w:styleId="Preformat">
    <w:name w:val="Preformat"/>
    <w:rsid w:val="007F5C2E"/>
    <w:pPr>
      <w:autoSpaceDE w:val="0"/>
      <w:autoSpaceDN w:val="0"/>
      <w:adjustRightInd w:val="0"/>
    </w:pPr>
    <w:rPr>
      <w:rFonts w:ascii="Courier New" w:hAnsi="Courier New" w:cs="Courier New"/>
    </w:rPr>
  </w:style>
  <w:style w:type="paragraph" w:customStyle="1" w:styleId="1t3030000">
    <w:name w:val="1t3030000"/>
    <w:basedOn w:val="a0"/>
    <w:rsid w:val="007F5C2E"/>
    <w:pPr>
      <w:suppressAutoHyphens w:val="0"/>
      <w:overflowPunct w:val="0"/>
      <w:autoSpaceDN w:val="0"/>
      <w:adjustRightInd w:val="0"/>
      <w:spacing w:line="240" w:lineRule="atLeast"/>
      <w:ind w:firstLine="600"/>
      <w:textAlignment w:val="baseline"/>
    </w:pPr>
    <w:rPr>
      <w:rFonts w:ascii="Artsans" w:hAnsi="Artsans"/>
      <w:szCs w:val="20"/>
      <w:lang w:eastAsia="ru-RU"/>
    </w:rPr>
  </w:style>
  <w:style w:type="character" w:styleId="affffff7">
    <w:name w:val="line number"/>
    <w:basedOn w:val="a1"/>
    <w:rsid w:val="007F5C2E"/>
  </w:style>
  <w:style w:type="paragraph" w:customStyle="1" w:styleId="u">
    <w:name w:val="u"/>
    <w:basedOn w:val="a0"/>
    <w:rsid w:val="007F5C2E"/>
    <w:pPr>
      <w:suppressAutoHyphens w:val="0"/>
      <w:spacing w:before="100" w:beforeAutospacing="1" w:after="100" w:afterAutospacing="1"/>
    </w:pPr>
    <w:rPr>
      <w:lang w:eastAsia="ru-RU"/>
    </w:rPr>
  </w:style>
  <w:style w:type="character" w:customStyle="1" w:styleId="63">
    <w:name w:val="Основной текст + Полужирный6"/>
    <w:uiPriority w:val="99"/>
    <w:rsid w:val="007F5C2E"/>
    <w:rPr>
      <w:rFonts w:ascii="Times New Roman" w:hAnsi="Times New Roman" w:cs="Times New Roman"/>
      <w:b/>
      <w:bCs/>
      <w:spacing w:val="0"/>
      <w:sz w:val="22"/>
      <w:szCs w:val="22"/>
    </w:rPr>
  </w:style>
  <w:style w:type="character" w:customStyle="1" w:styleId="53">
    <w:name w:val="Основной текст + Полужирный5"/>
    <w:uiPriority w:val="99"/>
    <w:rsid w:val="007F5C2E"/>
    <w:rPr>
      <w:rFonts w:ascii="Times New Roman" w:hAnsi="Times New Roman" w:cs="Times New Roman"/>
      <w:b/>
      <w:bCs/>
      <w:spacing w:val="0"/>
      <w:sz w:val="22"/>
      <w:szCs w:val="22"/>
    </w:rPr>
  </w:style>
  <w:style w:type="character" w:customStyle="1" w:styleId="4a">
    <w:name w:val="Основной текст + Полужирный4"/>
    <w:uiPriority w:val="99"/>
    <w:rsid w:val="007F5C2E"/>
    <w:rPr>
      <w:rFonts w:ascii="Times New Roman" w:hAnsi="Times New Roman" w:cs="Times New Roman"/>
      <w:b/>
      <w:bCs/>
      <w:spacing w:val="0"/>
      <w:sz w:val="22"/>
      <w:szCs w:val="22"/>
    </w:rPr>
  </w:style>
  <w:style w:type="character" w:customStyle="1" w:styleId="64">
    <w:name w:val="Заголовок №6_"/>
    <w:link w:val="65"/>
    <w:uiPriority w:val="99"/>
    <w:rsid w:val="007F5C2E"/>
    <w:rPr>
      <w:b/>
      <w:bCs/>
      <w:shd w:val="clear" w:color="auto" w:fill="FFFFFF"/>
    </w:rPr>
  </w:style>
  <w:style w:type="paragraph" w:customStyle="1" w:styleId="65">
    <w:name w:val="Заголовок №6"/>
    <w:basedOn w:val="a0"/>
    <w:link w:val="64"/>
    <w:uiPriority w:val="99"/>
    <w:rsid w:val="007F5C2E"/>
    <w:pPr>
      <w:shd w:val="clear" w:color="auto" w:fill="FFFFFF"/>
      <w:suppressAutoHyphens w:val="0"/>
      <w:spacing w:after="360" w:line="240" w:lineRule="atLeast"/>
      <w:ind w:hanging="1380"/>
      <w:outlineLvl w:val="5"/>
    </w:pPr>
    <w:rPr>
      <w:b/>
      <w:bCs/>
      <w:sz w:val="20"/>
      <w:szCs w:val="20"/>
      <w:lang w:eastAsia="ru-RU"/>
    </w:rPr>
  </w:style>
  <w:style w:type="paragraph" w:styleId="a">
    <w:name w:val="List Bullet"/>
    <w:basedOn w:val="a0"/>
    <w:uiPriority w:val="99"/>
    <w:unhideWhenUsed/>
    <w:rsid w:val="007F5C2E"/>
    <w:pPr>
      <w:numPr>
        <w:numId w:val="4"/>
      </w:numPr>
      <w:suppressAutoHyphens w:val="0"/>
    </w:pPr>
    <w:rPr>
      <w:rFonts w:ascii="Arial" w:hAnsi="Arial"/>
      <w:sz w:val="22"/>
      <w:szCs w:val="20"/>
      <w:lang w:eastAsia="ru-RU"/>
    </w:rPr>
  </w:style>
  <w:style w:type="paragraph" w:customStyle="1" w:styleId="p12">
    <w:name w:val="p12"/>
    <w:basedOn w:val="a0"/>
    <w:rsid w:val="007F5C2E"/>
    <w:pPr>
      <w:suppressAutoHyphens w:val="0"/>
      <w:spacing w:before="100" w:beforeAutospacing="1" w:after="100" w:afterAutospacing="1"/>
    </w:pPr>
    <w:rPr>
      <w:lang w:eastAsia="ru-RU"/>
    </w:rPr>
  </w:style>
  <w:style w:type="paragraph" w:customStyle="1" w:styleId="p8">
    <w:name w:val="p8"/>
    <w:basedOn w:val="a0"/>
    <w:rsid w:val="007F5C2E"/>
    <w:pPr>
      <w:suppressAutoHyphens w:val="0"/>
      <w:spacing w:before="100" w:beforeAutospacing="1" w:after="100" w:afterAutospacing="1"/>
    </w:pPr>
    <w:rPr>
      <w:lang w:eastAsia="ru-RU"/>
    </w:rPr>
  </w:style>
  <w:style w:type="character" w:customStyle="1" w:styleId="s5">
    <w:name w:val="s5"/>
    <w:basedOn w:val="a1"/>
    <w:rsid w:val="007F5C2E"/>
  </w:style>
  <w:style w:type="paragraph" w:customStyle="1" w:styleId="p18">
    <w:name w:val="p18"/>
    <w:basedOn w:val="a0"/>
    <w:rsid w:val="007F5C2E"/>
    <w:pPr>
      <w:suppressAutoHyphens w:val="0"/>
      <w:spacing w:before="100" w:beforeAutospacing="1" w:after="100" w:afterAutospacing="1"/>
    </w:pPr>
    <w:rPr>
      <w:lang w:eastAsia="ru-RU"/>
    </w:rPr>
  </w:style>
  <w:style w:type="paragraph" w:customStyle="1" w:styleId="p19">
    <w:name w:val="p19"/>
    <w:basedOn w:val="a0"/>
    <w:rsid w:val="007F5C2E"/>
    <w:pPr>
      <w:suppressAutoHyphens w:val="0"/>
      <w:spacing w:before="100" w:beforeAutospacing="1" w:after="100" w:afterAutospacing="1"/>
    </w:pPr>
    <w:rPr>
      <w:lang w:eastAsia="ru-RU"/>
    </w:rPr>
  </w:style>
  <w:style w:type="numbering" w:customStyle="1" w:styleId="112">
    <w:name w:val="Нет списка11"/>
    <w:next w:val="a3"/>
    <w:uiPriority w:val="99"/>
    <w:semiHidden/>
    <w:unhideWhenUsed/>
    <w:rsid w:val="007F5C2E"/>
  </w:style>
  <w:style w:type="table" w:customStyle="1" w:styleId="TableGrid">
    <w:name w:val="TableGrid"/>
    <w:rsid w:val="007F5C2E"/>
    <w:rPr>
      <w:rFonts w:ascii="Calibri" w:hAnsi="Calibri"/>
      <w:sz w:val="22"/>
      <w:szCs w:val="22"/>
    </w:rPr>
    <w:tblPr>
      <w:tblCellMar>
        <w:top w:w="0" w:type="dxa"/>
        <w:left w:w="0" w:type="dxa"/>
        <w:bottom w:w="0" w:type="dxa"/>
        <w:right w:w="0" w:type="dxa"/>
      </w:tblCellMar>
    </w:tblPr>
  </w:style>
  <w:style w:type="paragraph" w:customStyle="1" w:styleId="113">
    <w:name w:val="Стиль1.1"/>
    <w:basedOn w:val="4-123"/>
    <w:next w:val="a0"/>
    <w:autoRedefine/>
    <w:qFormat/>
    <w:rsid w:val="007B7A3A"/>
    <w:pPr>
      <w:jc w:val="center"/>
    </w:pPr>
    <w:rPr>
      <w:b/>
      <w:caps/>
    </w:rPr>
  </w:style>
  <w:style w:type="paragraph" w:customStyle="1" w:styleId="1250">
    <w:name w:val="Стиль По ширине междустрочный  множитель 125 ин"/>
    <w:basedOn w:val="a0"/>
    <w:autoRedefine/>
    <w:rsid w:val="00FA4EB5"/>
    <w:rPr>
      <w:szCs w:val="20"/>
    </w:rPr>
  </w:style>
  <w:style w:type="table" w:customStyle="1" w:styleId="1f7">
    <w:name w:val="Сетка таблицы светлая1"/>
    <w:basedOn w:val="a2"/>
    <w:uiPriority w:val="40"/>
    <w:rsid w:val="00391BB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ffffff8">
    <w:name w:val="Нормальный (таблица)"/>
    <w:basedOn w:val="a0"/>
    <w:next w:val="a0"/>
    <w:uiPriority w:val="99"/>
    <w:rsid w:val="008D756A"/>
    <w:pPr>
      <w:suppressAutoHyphens w:val="0"/>
      <w:autoSpaceDN w:val="0"/>
      <w:adjustRightInd w:val="0"/>
    </w:pPr>
    <w:rPr>
      <w:lang w:eastAsia="ru-RU"/>
    </w:rPr>
  </w:style>
  <w:style w:type="paragraph" w:customStyle="1" w:styleId="affffff9">
    <w:name w:val="Центрированный (таблица)"/>
    <w:basedOn w:val="affffff8"/>
    <w:next w:val="a0"/>
    <w:uiPriority w:val="99"/>
    <w:rsid w:val="008D756A"/>
    <w:pPr>
      <w:jc w:val="center"/>
    </w:pPr>
  </w:style>
  <w:style w:type="paragraph" w:customStyle="1" w:styleId="39">
    <w:name w:val="Стиль Заголовок 3"/>
    <w:aliases w:val="ПодЗаголовок + Первая строка:  125 см Перед:  0..."/>
    <w:basedOn w:val="3"/>
    <w:autoRedefine/>
    <w:uiPriority w:val="99"/>
    <w:rsid w:val="008C42DB"/>
    <w:pPr>
      <w:framePr w:hSpace="0" w:wrap="auto" w:vAnchor="margin" w:xAlign="left" w:yAlign="inline"/>
      <w:suppressOverlap w:val="0"/>
      <w:jc w:val="both"/>
    </w:pPr>
    <w:rPr>
      <w:bCs/>
      <w:sz w:val="24"/>
      <w:szCs w:val="24"/>
    </w:rPr>
  </w:style>
  <w:style w:type="paragraph" w:customStyle="1" w:styleId="320">
    <w:name w:val="Основной текст 32"/>
    <w:basedOn w:val="a0"/>
    <w:rsid w:val="002009B4"/>
    <w:rPr>
      <w:sz w:val="20"/>
      <w:szCs w:val="18"/>
    </w:rPr>
  </w:style>
  <w:style w:type="paragraph" w:customStyle="1" w:styleId="220">
    <w:name w:val="Основной текст 22"/>
    <w:basedOn w:val="a0"/>
    <w:rsid w:val="002C1189"/>
    <w:pPr>
      <w:spacing w:before="90" w:after="90"/>
    </w:pPr>
    <w:rPr>
      <w:bCs/>
      <w:sz w:val="20"/>
      <w:szCs w:val="20"/>
    </w:rPr>
  </w:style>
  <w:style w:type="paragraph" w:customStyle="1" w:styleId="312">
    <w:name w:val="Основной текст 31"/>
    <w:basedOn w:val="a0"/>
    <w:rsid w:val="00916C49"/>
    <w:rPr>
      <w:sz w:val="20"/>
      <w:szCs w:val="18"/>
    </w:rPr>
  </w:style>
  <w:style w:type="paragraph" w:customStyle="1" w:styleId="114">
    <w:name w:val="Табличный_боковик_11"/>
    <w:link w:val="115"/>
    <w:qFormat/>
    <w:rsid w:val="00C834E1"/>
    <w:rPr>
      <w:sz w:val="22"/>
      <w:szCs w:val="24"/>
    </w:rPr>
  </w:style>
  <w:style w:type="character" w:customStyle="1" w:styleId="115">
    <w:name w:val="Табличный_боковик_11 Знак"/>
    <w:link w:val="114"/>
    <w:rsid w:val="00C834E1"/>
    <w:rPr>
      <w:sz w:val="22"/>
      <w:szCs w:val="24"/>
    </w:rPr>
  </w:style>
  <w:style w:type="paragraph" w:customStyle="1" w:styleId="pboth">
    <w:name w:val="pboth"/>
    <w:basedOn w:val="a0"/>
    <w:rsid w:val="00736339"/>
    <w:pPr>
      <w:suppressAutoHyphens w:val="0"/>
      <w:spacing w:before="100" w:beforeAutospacing="1" w:after="100" w:afterAutospacing="1"/>
    </w:pPr>
    <w:rPr>
      <w:lang w:eastAsia="ru-RU"/>
    </w:rPr>
  </w:style>
  <w:style w:type="paragraph" w:customStyle="1" w:styleId="TableParagraph">
    <w:name w:val="Table Paragraph"/>
    <w:basedOn w:val="a0"/>
    <w:uiPriority w:val="99"/>
    <w:qFormat/>
    <w:rsid w:val="00633601"/>
    <w:pPr>
      <w:suppressAutoHyphens w:val="0"/>
    </w:pPr>
    <w:rPr>
      <w:rFonts w:asciiTheme="minorHAnsi" w:eastAsiaTheme="minorHAnsi" w:hAnsiTheme="minorHAnsi" w:cstheme="minorBidi"/>
      <w:sz w:val="22"/>
      <w:szCs w:val="22"/>
      <w:lang w:val="en-US" w:eastAsia="en-US"/>
    </w:rPr>
  </w:style>
  <w:style w:type="paragraph" w:customStyle="1" w:styleId="1f8">
    <w:name w:val="ОБЫЧНЫЙ_1"/>
    <w:basedOn w:val="a0"/>
    <w:link w:val="1f9"/>
    <w:qFormat/>
    <w:rsid w:val="003457BB"/>
    <w:pPr>
      <w:tabs>
        <w:tab w:val="left" w:pos="708"/>
      </w:tabs>
      <w:ind w:firstLine="28"/>
    </w:pPr>
  </w:style>
  <w:style w:type="character" w:customStyle="1" w:styleId="1f9">
    <w:name w:val="ОБЫЧНЫЙ_1 Знак"/>
    <w:basedOn w:val="a1"/>
    <w:link w:val="1f8"/>
    <w:rsid w:val="003457BB"/>
    <w:rPr>
      <w:rFonts w:cs="Calibri"/>
      <w:sz w:val="24"/>
      <w:szCs w:val="24"/>
      <w:lang w:eastAsia="ar-SA"/>
    </w:rPr>
  </w:style>
  <w:style w:type="character" w:customStyle="1" w:styleId="ac">
    <w:name w:val="Абзац списка Знак"/>
    <w:aliases w:val="Обычный текст Знак"/>
    <w:link w:val="ab"/>
    <w:locked/>
    <w:rsid w:val="00041AAB"/>
    <w:rPr>
      <w:rFonts w:cs="Calibri"/>
      <w:sz w:val="24"/>
      <w:szCs w:val="24"/>
      <w:lang w:eastAsia="ar-SA"/>
    </w:rPr>
  </w:style>
  <w:style w:type="paragraph" w:customStyle="1" w:styleId="affffffa">
    <w:name w:val="Прижатый влево"/>
    <w:basedOn w:val="a0"/>
    <w:next w:val="a0"/>
    <w:uiPriority w:val="99"/>
    <w:rsid w:val="00D564F8"/>
    <w:pPr>
      <w:suppressAutoHyphens w:val="0"/>
      <w:autoSpaceDN w:val="0"/>
      <w:adjustRightInd w:val="0"/>
    </w:pPr>
    <w:rPr>
      <w:rFonts w:ascii="Times New Roman CYR" w:eastAsiaTheme="minorEastAsia" w:hAnsi="Times New Roman CYR" w:cs="Times New Roman CYR"/>
      <w:lang w:eastAsia="ru-RU"/>
    </w:rPr>
  </w:style>
  <w:style w:type="table" w:customStyle="1" w:styleId="2f9">
    <w:name w:val="Сетка таблицы светлая2"/>
    <w:basedOn w:val="a2"/>
    <w:uiPriority w:val="40"/>
    <w:rsid w:val="0092073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Style5">
    <w:name w:val="Style5"/>
    <w:basedOn w:val="a0"/>
    <w:uiPriority w:val="99"/>
    <w:rsid w:val="00DE6F3C"/>
    <w:pPr>
      <w:suppressAutoHyphens w:val="0"/>
      <w:autoSpaceDN w:val="0"/>
      <w:adjustRightInd w:val="0"/>
      <w:spacing w:line="314" w:lineRule="exact"/>
      <w:ind w:firstLine="0"/>
      <w:contextualSpacing w:val="0"/>
      <w:jc w:val="left"/>
    </w:pPr>
    <w:rPr>
      <w:rFonts w:ascii="Arial Unicode MS" w:eastAsia="Arial Unicode MS" w:hAnsiTheme="minorHAnsi" w:cs="Arial Unicode MS"/>
      <w:sz w:val="24"/>
      <w:szCs w:val="24"/>
      <w:lang w:eastAsia="ru-RU"/>
    </w:rPr>
  </w:style>
  <w:style w:type="character" w:customStyle="1" w:styleId="FontStyle18">
    <w:name w:val="Font Style18"/>
    <w:basedOn w:val="a1"/>
    <w:uiPriority w:val="99"/>
    <w:rsid w:val="00DE6F3C"/>
    <w:rPr>
      <w:rFonts w:ascii="Times New Roman" w:hAnsi="Times New Roman" w:cs="Times New Roman"/>
      <w:sz w:val="26"/>
      <w:szCs w:val="26"/>
    </w:rPr>
  </w:style>
  <w:style w:type="paragraph" w:customStyle="1" w:styleId="affffffb">
    <w:name w:val="для Таблиц"/>
    <w:basedOn w:val="a0"/>
    <w:qFormat/>
    <w:rsid w:val="00142D7A"/>
    <w:pPr>
      <w:ind w:firstLine="0"/>
      <w:jc w:val="center"/>
    </w:pPr>
    <w:rPr>
      <w:bCs/>
      <w:lang w:eastAsia="ru-RU"/>
    </w:rPr>
  </w:style>
  <w:style w:type="character" w:customStyle="1" w:styleId="af8">
    <w:name w:val="Обычный (Интернет) Знак"/>
    <w:link w:val="af7"/>
    <w:uiPriority w:val="99"/>
    <w:locked/>
    <w:rsid w:val="00123471"/>
    <w:rPr>
      <w:sz w:val="28"/>
      <w:szCs w:val="28"/>
    </w:rPr>
  </w:style>
  <w:style w:type="paragraph" w:customStyle="1" w:styleId="affffffc">
    <w:name w:val="ВРИ"/>
    <w:basedOn w:val="a0"/>
    <w:qFormat/>
    <w:rsid w:val="00E34F0C"/>
    <w:pPr>
      <w:ind w:firstLine="0"/>
      <w:jc w:val="center"/>
    </w:pPr>
    <w:rPr>
      <w:b/>
      <w:smallCaps/>
      <w:sz w:val="24"/>
      <w:szCs w:val="24"/>
    </w:rPr>
  </w:style>
  <w:style w:type="paragraph" w:customStyle="1" w:styleId="01">
    <w:name w:val="01 Основной текст"/>
    <w:basedOn w:val="ConsNormal"/>
    <w:uiPriority w:val="99"/>
    <w:rsid w:val="0033430C"/>
    <w:pPr>
      <w:widowControl/>
      <w:ind w:right="0" w:firstLine="709"/>
      <w:jc w:val="both"/>
    </w:pPr>
    <w:rPr>
      <w:rFonts w:ascii="Times New Roman" w:eastAsia="Times New Roman" w:hAnsi="Times New Roman" w:cs="Times New Roman"/>
      <w:sz w:val="28"/>
      <w:szCs w:val="28"/>
    </w:rPr>
  </w:style>
  <w:style w:type="character" w:customStyle="1" w:styleId="ConsNormal0">
    <w:name w:val="ConsNormal Знак"/>
    <w:link w:val="ConsNormal"/>
    <w:uiPriority w:val="99"/>
    <w:locked/>
    <w:rsid w:val="00E6658E"/>
    <w:rPr>
      <w:rFonts w:ascii="Arial" w:eastAsia="Calibri" w:hAnsi="Arial" w:cs="Arial"/>
    </w:rPr>
  </w:style>
  <w:style w:type="paragraph" w:customStyle="1" w:styleId="msonormalbullet2gif">
    <w:name w:val="msonormalbullet2.gif"/>
    <w:basedOn w:val="a0"/>
    <w:uiPriority w:val="99"/>
    <w:rsid w:val="00C93A2A"/>
    <w:pPr>
      <w:widowControl/>
      <w:suppressAutoHyphens w:val="0"/>
      <w:autoSpaceDE/>
      <w:ind w:firstLine="240"/>
      <w:contextualSpacing w:val="0"/>
    </w:pPr>
    <w:rPr>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6328">
      <w:bodyDiv w:val="1"/>
      <w:marLeft w:val="0"/>
      <w:marRight w:val="0"/>
      <w:marTop w:val="0"/>
      <w:marBottom w:val="0"/>
      <w:divBdr>
        <w:top w:val="none" w:sz="0" w:space="0" w:color="auto"/>
        <w:left w:val="none" w:sz="0" w:space="0" w:color="auto"/>
        <w:bottom w:val="none" w:sz="0" w:space="0" w:color="auto"/>
        <w:right w:val="none" w:sz="0" w:space="0" w:color="auto"/>
      </w:divBdr>
      <w:divsChild>
        <w:div w:id="81604570">
          <w:marLeft w:val="0"/>
          <w:marRight w:val="0"/>
          <w:marTop w:val="120"/>
          <w:marBottom w:val="0"/>
          <w:divBdr>
            <w:top w:val="none" w:sz="0" w:space="0" w:color="auto"/>
            <w:left w:val="none" w:sz="0" w:space="0" w:color="auto"/>
            <w:bottom w:val="none" w:sz="0" w:space="0" w:color="auto"/>
            <w:right w:val="none" w:sz="0" w:space="0" w:color="auto"/>
          </w:divBdr>
        </w:div>
        <w:div w:id="376586074">
          <w:marLeft w:val="0"/>
          <w:marRight w:val="0"/>
          <w:marTop w:val="120"/>
          <w:marBottom w:val="0"/>
          <w:divBdr>
            <w:top w:val="none" w:sz="0" w:space="0" w:color="auto"/>
            <w:left w:val="none" w:sz="0" w:space="0" w:color="auto"/>
            <w:bottom w:val="none" w:sz="0" w:space="0" w:color="auto"/>
            <w:right w:val="none" w:sz="0" w:space="0" w:color="auto"/>
          </w:divBdr>
        </w:div>
        <w:div w:id="1119373127">
          <w:marLeft w:val="0"/>
          <w:marRight w:val="0"/>
          <w:marTop w:val="120"/>
          <w:marBottom w:val="0"/>
          <w:divBdr>
            <w:top w:val="none" w:sz="0" w:space="0" w:color="auto"/>
            <w:left w:val="none" w:sz="0" w:space="0" w:color="auto"/>
            <w:bottom w:val="none" w:sz="0" w:space="0" w:color="auto"/>
            <w:right w:val="none" w:sz="0" w:space="0" w:color="auto"/>
          </w:divBdr>
        </w:div>
        <w:div w:id="1130168339">
          <w:marLeft w:val="0"/>
          <w:marRight w:val="0"/>
          <w:marTop w:val="120"/>
          <w:marBottom w:val="0"/>
          <w:divBdr>
            <w:top w:val="none" w:sz="0" w:space="0" w:color="auto"/>
            <w:left w:val="none" w:sz="0" w:space="0" w:color="auto"/>
            <w:bottom w:val="none" w:sz="0" w:space="0" w:color="auto"/>
            <w:right w:val="none" w:sz="0" w:space="0" w:color="auto"/>
          </w:divBdr>
        </w:div>
        <w:div w:id="1419908653">
          <w:marLeft w:val="0"/>
          <w:marRight w:val="0"/>
          <w:marTop w:val="120"/>
          <w:marBottom w:val="0"/>
          <w:divBdr>
            <w:top w:val="none" w:sz="0" w:space="0" w:color="auto"/>
            <w:left w:val="none" w:sz="0" w:space="0" w:color="auto"/>
            <w:bottom w:val="none" w:sz="0" w:space="0" w:color="auto"/>
            <w:right w:val="none" w:sz="0" w:space="0" w:color="auto"/>
          </w:divBdr>
        </w:div>
        <w:div w:id="1589732543">
          <w:marLeft w:val="0"/>
          <w:marRight w:val="0"/>
          <w:marTop w:val="120"/>
          <w:marBottom w:val="0"/>
          <w:divBdr>
            <w:top w:val="none" w:sz="0" w:space="0" w:color="auto"/>
            <w:left w:val="none" w:sz="0" w:space="0" w:color="auto"/>
            <w:bottom w:val="none" w:sz="0" w:space="0" w:color="auto"/>
            <w:right w:val="none" w:sz="0" w:space="0" w:color="auto"/>
          </w:divBdr>
        </w:div>
        <w:div w:id="1648239477">
          <w:marLeft w:val="0"/>
          <w:marRight w:val="0"/>
          <w:marTop w:val="120"/>
          <w:marBottom w:val="0"/>
          <w:divBdr>
            <w:top w:val="none" w:sz="0" w:space="0" w:color="auto"/>
            <w:left w:val="none" w:sz="0" w:space="0" w:color="auto"/>
            <w:bottom w:val="none" w:sz="0" w:space="0" w:color="auto"/>
            <w:right w:val="none" w:sz="0" w:space="0" w:color="auto"/>
          </w:divBdr>
        </w:div>
        <w:div w:id="1775856571">
          <w:marLeft w:val="0"/>
          <w:marRight w:val="0"/>
          <w:marTop w:val="120"/>
          <w:marBottom w:val="0"/>
          <w:divBdr>
            <w:top w:val="none" w:sz="0" w:space="0" w:color="auto"/>
            <w:left w:val="none" w:sz="0" w:space="0" w:color="auto"/>
            <w:bottom w:val="none" w:sz="0" w:space="0" w:color="auto"/>
            <w:right w:val="none" w:sz="0" w:space="0" w:color="auto"/>
          </w:divBdr>
        </w:div>
        <w:div w:id="1776944442">
          <w:marLeft w:val="0"/>
          <w:marRight w:val="0"/>
          <w:marTop w:val="120"/>
          <w:marBottom w:val="0"/>
          <w:divBdr>
            <w:top w:val="none" w:sz="0" w:space="0" w:color="auto"/>
            <w:left w:val="none" w:sz="0" w:space="0" w:color="auto"/>
            <w:bottom w:val="none" w:sz="0" w:space="0" w:color="auto"/>
            <w:right w:val="none" w:sz="0" w:space="0" w:color="auto"/>
          </w:divBdr>
        </w:div>
        <w:div w:id="2074615899">
          <w:marLeft w:val="0"/>
          <w:marRight w:val="0"/>
          <w:marTop w:val="120"/>
          <w:marBottom w:val="0"/>
          <w:divBdr>
            <w:top w:val="none" w:sz="0" w:space="0" w:color="auto"/>
            <w:left w:val="none" w:sz="0" w:space="0" w:color="auto"/>
            <w:bottom w:val="none" w:sz="0" w:space="0" w:color="auto"/>
            <w:right w:val="none" w:sz="0" w:space="0" w:color="auto"/>
          </w:divBdr>
        </w:div>
        <w:div w:id="2099667467">
          <w:marLeft w:val="0"/>
          <w:marRight w:val="0"/>
          <w:marTop w:val="120"/>
          <w:marBottom w:val="0"/>
          <w:divBdr>
            <w:top w:val="none" w:sz="0" w:space="0" w:color="auto"/>
            <w:left w:val="none" w:sz="0" w:space="0" w:color="auto"/>
            <w:bottom w:val="none" w:sz="0" w:space="0" w:color="auto"/>
            <w:right w:val="none" w:sz="0" w:space="0" w:color="auto"/>
          </w:divBdr>
        </w:div>
      </w:divsChild>
    </w:div>
    <w:div w:id="356391728">
      <w:bodyDiv w:val="1"/>
      <w:marLeft w:val="0"/>
      <w:marRight w:val="0"/>
      <w:marTop w:val="0"/>
      <w:marBottom w:val="0"/>
      <w:divBdr>
        <w:top w:val="none" w:sz="0" w:space="0" w:color="auto"/>
        <w:left w:val="none" w:sz="0" w:space="0" w:color="auto"/>
        <w:bottom w:val="none" w:sz="0" w:space="0" w:color="auto"/>
        <w:right w:val="none" w:sz="0" w:space="0" w:color="auto"/>
      </w:divBdr>
      <w:divsChild>
        <w:div w:id="1293709619">
          <w:marLeft w:val="0"/>
          <w:marRight w:val="0"/>
          <w:marTop w:val="120"/>
          <w:marBottom w:val="0"/>
          <w:divBdr>
            <w:top w:val="none" w:sz="0" w:space="0" w:color="auto"/>
            <w:left w:val="none" w:sz="0" w:space="0" w:color="auto"/>
            <w:bottom w:val="none" w:sz="0" w:space="0" w:color="auto"/>
            <w:right w:val="none" w:sz="0" w:space="0" w:color="auto"/>
          </w:divBdr>
        </w:div>
        <w:div w:id="1604145026">
          <w:marLeft w:val="0"/>
          <w:marRight w:val="0"/>
          <w:marTop w:val="120"/>
          <w:marBottom w:val="0"/>
          <w:divBdr>
            <w:top w:val="none" w:sz="0" w:space="0" w:color="auto"/>
            <w:left w:val="none" w:sz="0" w:space="0" w:color="auto"/>
            <w:bottom w:val="none" w:sz="0" w:space="0" w:color="auto"/>
            <w:right w:val="none" w:sz="0" w:space="0" w:color="auto"/>
          </w:divBdr>
        </w:div>
        <w:div w:id="1425033037">
          <w:marLeft w:val="0"/>
          <w:marRight w:val="0"/>
          <w:marTop w:val="120"/>
          <w:marBottom w:val="0"/>
          <w:divBdr>
            <w:top w:val="none" w:sz="0" w:space="0" w:color="auto"/>
            <w:left w:val="none" w:sz="0" w:space="0" w:color="auto"/>
            <w:bottom w:val="none" w:sz="0" w:space="0" w:color="auto"/>
            <w:right w:val="none" w:sz="0" w:space="0" w:color="auto"/>
          </w:divBdr>
        </w:div>
        <w:div w:id="11539063">
          <w:marLeft w:val="0"/>
          <w:marRight w:val="0"/>
          <w:marTop w:val="120"/>
          <w:marBottom w:val="0"/>
          <w:divBdr>
            <w:top w:val="none" w:sz="0" w:space="0" w:color="auto"/>
            <w:left w:val="none" w:sz="0" w:space="0" w:color="auto"/>
            <w:bottom w:val="none" w:sz="0" w:space="0" w:color="auto"/>
            <w:right w:val="none" w:sz="0" w:space="0" w:color="auto"/>
          </w:divBdr>
        </w:div>
        <w:div w:id="1623925094">
          <w:marLeft w:val="0"/>
          <w:marRight w:val="0"/>
          <w:marTop w:val="120"/>
          <w:marBottom w:val="0"/>
          <w:divBdr>
            <w:top w:val="none" w:sz="0" w:space="0" w:color="auto"/>
            <w:left w:val="none" w:sz="0" w:space="0" w:color="auto"/>
            <w:bottom w:val="none" w:sz="0" w:space="0" w:color="auto"/>
            <w:right w:val="none" w:sz="0" w:space="0" w:color="auto"/>
          </w:divBdr>
        </w:div>
        <w:div w:id="1478372539">
          <w:marLeft w:val="0"/>
          <w:marRight w:val="0"/>
          <w:marTop w:val="120"/>
          <w:marBottom w:val="0"/>
          <w:divBdr>
            <w:top w:val="none" w:sz="0" w:space="0" w:color="auto"/>
            <w:left w:val="none" w:sz="0" w:space="0" w:color="auto"/>
            <w:bottom w:val="none" w:sz="0" w:space="0" w:color="auto"/>
            <w:right w:val="none" w:sz="0" w:space="0" w:color="auto"/>
          </w:divBdr>
        </w:div>
      </w:divsChild>
    </w:div>
    <w:div w:id="435683950">
      <w:bodyDiv w:val="1"/>
      <w:marLeft w:val="0"/>
      <w:marRight w:val="0"/>
      <w:marTop w:val="0"/>
      <w:marBottom w:val="0"/>
      <w:divBdr>
        <w:top w:val="none" w:sz="0" w:space="0" w:color="auto"/>
        <w:left w:val="none" w:sz="0" w:space="0" w:color="auto"/>
        <w:bottom w:val="none" w:sz="0" w:space="0" w:color="auto"/>
        <w:right w:val="none" w:sz="0" w:space="0" w:color="auto"/>
      </w:divBdr>
      <w:divsChild>
        <w:div w:id="208341624">
          <w:marLeft w:val="0"/>
          <w:marRight w:val="0"/>
          <w:marTop w:val="120"/>
          <w:marBottom w:val="0"/>
          <w:divBdr>
            <w:top w:val="none" w:sz="0" w:space="0" w:color="auto"/>
            <w:left w:val="none" w:sz="0" w:space="0" w:color="auto"/>
            <w:bottom w:val="none" w:sz="0" w:space="0" w:color="auto"/>
            <w:right w:val="none" w:sz="0" w:space="0" w:color="auto"/>
          </w:divBdr>
        </w:div>
        <w:div w:id="391539087">
          <w:marLeft w:val="0"/>
          <w:marRight w:val="0"/>
          <w:marTop w:val="120"/>
          <w:marBottom w:val="0"/>
          <w:divBdr>
            <w:top w:val="none" w:sz="0" w:space="0" w:color="auto"/>
            <w:left w:val="none" w:sz="0" w:space="0" w:color="auto"/>
            <w:bottom w:val="none" w:sz="0" w:space="0" w:color="auto"/>
            <w:right w:val="none" w:sz="0" w:space="0" w:color="auto"/>
          </w:divBdr>
        </w:div>
        <w:div w:id="1137334164">
          <w:marLeft w:val="0"/>
          <w:marRight w:val="0"/>
          <w:marTop w:val="120"/>
          <w:marBottom w:val="0"/>
          <w:divBdr>
            <w:top w:val="none" w:sz="0" w:space="0" w:color="auto"/>
            <w:left w:val="none" w:sz="0" w:space="0" w:color="auto"/>
            <w:bottom w:val="none" w:sz="0" w:space="0" w:color="auto"/>
            <w:right w:val="none" w:sz="0" w:space="0" w:color="auto"/>
          </w:divBdr>
        </w:div>
        <w:div w:id="1957564703">
          <w:marLeft w:val="0"/>
          <w:marRight w:val="0"/>
          <w:marTop w:val="120"/>
          <w:marBottom w:val="0"/>
          <w:divBdr>
            <w:top w:val="none" w:sz="0" w:space="0" w:color="auto"/>
            <w:left w:val="none" w:sz="0" w:space="0" w:color="auto"/>
            <w:bottom w:val="none" w:sz="0" w:space="0" w:color="auto"/>
            <w:right w:val="none" w:sz="0" w:space="0" w:color="auto"/>
          </w:divBdr>
        </w:div>
        <w:div w:id="1375733409">
          <w:marLeft w:val="0"/>
          <w:marRight w:val="0"/>
          <w:marTop w:val="120"/>
          <w:marBottom w:val="0"/>
          <w:divBdr>
            <w:top w:val="none" w:sz="0" w:space="0" w:color="auto"/>
            <w:left w:val="none" w:sz="0" w:space="0" w:color="auto"/>
            <w:bottom w:val="none" w:sz="0" w:space="0" w:color="auto"/>
            <w:right w:val="none" w:sz="0" w:space="0" w:color="auto"/>
          </w:divBdr>
        </w:div>
        <w:div w:id="1456145681">
          <w:marLeft w:val="0"/>
          <w:marRight w:val="0"/>
          <w:marTop w:val="120"/>
          <w:marBottom w:val="0"/>
          <w:divBdr>
            <w:top w:val="none" w:sz="0" w:space="0" w:color="auto"/>
            <w:left w:val="none" w:sz="0" w:space="0" w:color="auto"/>
            <w:bottom w:val="none" w:sz="0" w:space="0" w:color="auto"/>
            <w:right w:val="none" w:sz="0" w:space="0" w:color="auto"/>
          </w:divBdr>
        </w:div>
        <w:div w:id="1870802801">
          <w:marLeft w:val="0"/>
          <w:marRight w:val="0"/>
          <w:marTop w:val="120"/>
          <w:marBottom w:val="0"/>
          <w:divBdr>
            <w:top w:val="none" w:sz="0" w:space="0" w:color="auto"/>
            <w:left w:val="none" w:sz="0" w:space="0" w:color="auto"/>
            <w:bottom w:val="none" w:sz="0" w:space="0" w:color="auto"/>
            <w:right w:val="none" w:sz="0" w:space="0" w:color="auto"/>
          </w:divBdr>
        </w:div>
        <w:div w:id="248657138">
          <w:marLeft w:val="0"/>
          <w:marRight w:val="0"/>
          <w:marTop w:val="120"/>
          <w:marBottom w:val="0"/>
          <w:divBdr>
            <w:top w:val="none" w:sz="0" w:space="0" w:color="auto"/>
            <w:left w:val="none" w:sz="0" w:space="0" w:color="auto"/>
            <w:bottom w:val="none" w:sz="0" w:space="0" w:color="auto"/>
            <w:right w:val="none" w:sz="0" w:space="0" w:color="auto"/>
          </w:divBdr>
        </w:div>
        <w:div w:id="1013802711">
          <w:marLeft w:val="0"/>
          <w:marRight w:val="0"/>
          <w:marTop w:val="120"/>
          <w:marBottom w:val="0"/>
          <w:divBdr>
            <w:top w:val="none" w:sz="0" w:space="0" w:color="auto"/>
            <w:left w:val="none" w:sz="0" w:space="0" w:color="auto"/>
            <w:bottom w:val="none" w:sz="0" w:space="0" w:color="auto"/>
            <w:right w:val="none" w:sz="0" w:space="0" w:color="auto"/>
          </w:divBdr>
        </w:div>
        <w:div w:id="1810633318">
          <w:marLeft w:val="0"/>
          <w:marRight w:val="0"/>
          <w:marTop w:val="120"/>
          <w:marBottom w:val="0"/>
          <w:divBdr>
            <w:top w:val="none" w:sz="0" w:space="0" w:color="auto"/>
            <w:left w:val="none" w:sz="0" w:space="0" w:color="auto"/>
            <w:bottom w:val="none" w:sz="0" w:space="0" w:color="auto"/>
            <w:right w:val="none" w:sz="0" w:space="0" w:color="auto"/>
          </w:divBdr>
        </w:div>
        <w:div w:id="1932620151">
          <w:marLeft w:val="0"/>
          <w:marRight w:val="0"/>
          <w:marTop w:val="120"/>
          <w:marBottom w:val="0"/>
          <w:divBdr>
            <w:top w:val="none" w:sz="0" w:space="0" w:color="auto"/>
            <w:left w:val="none" w:sz="0" w:space="0" w:color="auto"/>
            <w:bottom w:val="none" w:sz="0" w:space="0" w:color="auto"/>
            <w:right w:val="none" w:sz="0" w:space="0" w:color="auto"/>
          </w:divBdr>
        </w:div>
        <w:div w:id="189219378">
          <w:marLeft w:val="0"/>
          <w:marRight w:val="0"/>
          <w:marTop w:val="120"/>
          <w:marBottom w:val="0"/>
          <w:divBdr>
            <w:top w:val="none" w:sz="0" w:space="0" w:color="auto"/>
            <w:left w:val="none" w:sz="0" w:space="0" w:color="auto"/>
            <w:bottom w:val="none" w:sz="0" w:space="0" w:color="auto"/>
            <w:right w:val="none" w:sz="0" w:space="0" w:color="auto"/>
          </w:divBdr>
        </w:div>
      </w:divsChild>
    </w:div>
    <w:div w:id="437994783">
      <w:bodyDiv w:val="1"/>
      <w:marLeft w:val="0"/>
      <w:marRight w:val="0"/>
      <w:marTop w:val="0"/>
      <w:marBottom w:val="0"/>
      <w:divBdr>
        <w:top w:val="none" w:sz="0" w:space="0" w:color="auto"/>
        <w:left w:val="none" w:sz="0" w:space="0" w:color="auto"/>
        <w:bottom w:val="none" w:sz="0" w:space="0" w:color="auto"/>
        <w:right w:val="none" w:sz="0" w:space="0" w:color="auto"/>
      </w:divBdr>
      <w:divsChild>
        <w:div w:id="904030781">
          <w:marLeft w:val="0"/>
          <w:marRight w:val="0"/>
          <w:marTop w:val="120"/>
          <w:marBottom w:val="0"/>
          <w:divBdr>
            <w:top w:val="none" w:sz="0" w:space="0" w:color="auto"/>
            <w:left w:val="none" w:sz="0" w:space="0" w:color="auto"/>
            <w:bottom w:val="none" w:sz="0" w:space="0" w:color="auto"/>
            <w:right w:val="none" w:sz="0" w:space="0" w:color="auto"/>
          </w:divBdr>
        </w:div>
        <w:div w:id="916330780">
          <w:marLeft w:val="0"/>
          <w:marRight w:val="0"/>
          <w:marTop w:val="120"/>
          <w:marBottom w:val="0"/>
          <w:divBdr>
            <w:top w:val="none" w:sz="0" w:space="0" w:color="auto"/>
            <w:left w:val="none" w:sz="0" w:space="0" w:color="auto"/>
            <w:bottom w:val="none" w:sz="0" w:space="0" w:color="auto"/>
            <w:right w:val="none" w:sz="0" w:space="0" w:color="auto"/>
          </w:divBdr>
        </w:div>
        <w:div w:id="1145508103">
          <w:marLeft w:val="0"/>
          <w:marRight w:val="0"/>
          <w:marTop w:val="120"/>
          <w:marBottom w:val="0"/>
          <w:divBdr>
            <w:top w:val="none" w:sz="0" w:space="0" w:color="auto"/>
            <w:left w:val="none" w:sz="0" w:space="0" w:color="auto"/>
            <w:bottom w:val="none" w:sz="0" w:space="0" w:color="auto"/>
            <w:right w:val="none" w:sz="0" w:space="0" w:color="auto"/>
          </w:divBdr>
        </w:div>
        <w:div w:id="1233849040">
          <w:marLeft w:val="0"/>
          <w:marRight w:val="0"/>
          <w:marTop w:val="120"/>
          <w:marBottom w:val="0"/>
          <w:divBdr>
            <w:top w:val="none" w:sz="0" w:space="0" w:color="auto"/>
            <w:left w:val="none" w:sz="0" w:space="0" w:color="auto"/>
            <w:bottom w:val="none" w:sz="0" w:space="0" w:color="auto"/>
            <w:right w:val="none" w:sz="0" w:space="0" w:color="auto"/>
          </w:divBdr>
        </w:div>
        <w:div w:id="1332564603">
          <w:marLeft w:val="0"/>
          <w:marRight w:val="0"/>
          <w:marTop w:val="120"/>
          <w:marBottom w:val="0"/>
          <w:divBdr>
            <w:top w:val="none" w:sz="0" w:space="0" w:color="auto"/>
            <w:left w:val="none" w:sz="0" w:space="0" w:color="auto"/>
            <w:bottom w:val="none" w:sz="0" w:space="0" w:color="auto"/>
            <w:right w:val="none" w:sz="0" w:space="0" w:color="auto"/>
          </w:divBdr>
        </w:div>
        <w:div w:id="1360352248">
          <w:marLeft w:val="0"/>
          <w:marRight w:val="0"/>
          <w:marTop w:val="120"/>
          <w:marBottom w:val="0"/>
          <w:divBdr>
            <w:top w:val="none" w:sz="0" w:space="0" w:color="auto"/>
            <w:left w:val="none" w:sz="0" w:space="0" w:color="auto"/>
            <w:bottom w:val="none" w:sz="0" w:space="0" w:color="auto"/>
            <w:right w:val="none" w:sz="0" w:space="0" w:color="auto"/>
          </w:divBdr>
        </w:div>
        <w:div w:id="1565292700">
          <w:marLeft w:val="0"/>
          <w:marRight w:val="0"/>
          <w:marTop w:val="120"/>
          <w:marBottom w:val="0"/>
          <w:divBdr>
            <w:top w:val="none" w:sz="0" w:space="0" w:color="auto"/>
            <w:left w:val="none" w:sz="0" w:space="0" w:color="auto"/>
            <w:bottom w:val="none" w:sz="0" w:space="0" w:color="auto"/>
            <w:right w:val="none" w:sz="0" w:space="0" w:color="auto"/>
          </w:divBdr>
        </w:div>
        <w:div w:id="1716192705">
          <w:marLeft w:val="0"/>
          <w:marRight w:val="0"/>
          <w:marTop w:val="120"/>
          <w:marBottom w:val="0"/>
          <w:divBdr>
            <w:top w:val="none" w:sz="0" w:space="0" w:color="auto"/>
            <w:left w:val="none" w:sz="0" w:space="0" w:color="auto"/>
            <w:bottom w:val="none" w:sz="0" w:space="0" w:color="auto"/>
            <w:right w:val="none" w:sz="0" w:space="0" w:color="auto"/>
          </w:divBdr>
        </w:div>
        <w:div w:id="1777675758">
          <w:marLeft w:val="0"/>
          <w:marRight w:val="0"/>
          <w:marTop w:val="120"/>
          <w:marBottom w:val="0"/>
          <w:divBdr>
            <w:top w:val="none" w:sz="0" w:space="0" w:color="auto"/>
            <w:left w:val="none" w:sz="0" w:space="0" w:color="auto"/>
            <w:bottom w:val="none" w:sz="0" w:space="0" w:color="auto"/>
            <w:right w:val="none" w:sz="0" w:space="0" w:color="auto"/>
          </w:divBdr>
        </w:div>
        <w:div w:id="2078749359">
          <w:marLeft w:val="0"/>
          <w:marRight w:val="0"/>
          <w:marTop w:val="120"/>
          <w:marBottom w:val="0"/>
          <w:divBdr>
            <w:top w:val="none" w:sz="0" w:space="0" w:color="auto"/>
            <w:left w:val="none" w:sz="0" w:space="0" w:color="auto"/>
            <w:bottom w:val="none" w:sz="0" w:space="0" w:color="auto"/>
            <w:right w:val="none" w:sz="0" w:space="0" w:color="auto"/>
          </w:divBdr>
        </w:div>
        <w:div w:id="2143305978">
          <w:marLeft w:val="0"/>
          <w:marRight w:val="0"/>
          <w:marTop w:val="120"/>
          <w:marBottom w:val="0"/>
          <w:divBdr>
            <w:top w:val="none" w:sz="0" w:space="0" w:color="auto"/>
            <w:left w:val="none" w:sz="0" w:space="0" w:color="auto"/>
            <w:bottom w:val="none" w:sz="0" w:space="0" w:color="auto"/>
            <w:right w:val="none" w:sz="0" w:space="0" w:color="auto"/>
          </w:divBdr>
        </w:div>
      </w:divsChild>
    </w:div>
    <w:div w:id="472141647">
      <w:bodyDiv w:val="1"/>
      <w:marLeft w:val="0"/>
      <w:marRight w:val="0"/>
      <w:marTop w:val="0"/>
      <w:marBottom w:val="0"/>
      <w:divBdr>
        <w:top w:val="none" w:sz="0" w:space="0" w:color="auto"/>
        <w:left w:val="none" w:sz="0" w:space="0" w:color="auto"/>
        <w:bottom w:val="none" w:sz="0" w:space="0" w:color="auto"/>
        <w:right w:val="none" w:sz="0" w:space="0" w:color="auto"/>
      </w:divBdr>
      <w:divsChild>
        <w:div w:id="622614982">
          <w:marLeft w:val="0"/>
          <w:marRight w:val="0"/>
          <w:marTop w:val="120"/>
          <w:marBottom w:val="0"/>
          <w:divBdr>
            <w:top w:val="none" w:sz="0" w:space="0" w:color="auto"/>
            <w:left w:val="none" w:sz="0" w:space="0" w:color="auto"/>
            <w:bottom w:val="none" w:sz="0" w:space="0" w:color="auto"/>
            <w:right w:val="none" w:sz="0" w:space="0" w:color="auto"/>
          </w:divBdr>
        </w:div>
        <w:div w:id="541283028">
          <w:marLeft w:val="0"/>
          <w:marRight w:val="0"/>
          <w:marTop w:val="120"/>
          <w:marBottom w:val="0"/>
          <w:divBdr>
            <w:top w:val="none" w:sz="0" w:space="0" w:color="auto"/>
            <w:left w:val="none" w:sz="0" w:space="0" w:color="auto"/>
            <w:bottom w:val="none" w:sz="0" w:space="0" w:color="auto"/>
            <w:right w:val="none" w:sz="0" w:space="0" w:color="auto"/>
          </w:divBdr>
        </w:div>
        <w:div w:id="588271614">
          <w:marLeft w:val="0"/>
          <w:marRight w:val="0"/>
          <w:marTop w:val="120"/>
          <w:marBottom w:val="0"/>
          <w:divBdr>
            <w:top w:val="none" w:sz="0" w:space="0" w:color="auto"/>
            <w:left w:val="none" w:sz="0" w:space="0" w:color="auto"/>
            <w:bottom w:val="none" w:sz="0" w:space="0" w:color="auto"/>
            <w:right w:val="none" w:sz="0" w:space="0" w:color="auto"/>
          </w:divBdr>
        </w:div>
        <w:div w:id="1895771839">
          <w:marLeft w:val="0"/>
          <w:marRight w:val="0"/>
          <w:marTop w:val="120"/>
          <w:marBottom w:val="0"/>
          <w:divBdr>
            <w:top w:val="none" w:sz="0" w:space="0" w:color="auto"/>
            <w:left w:val="none" w:sz="0" w:space="0" w:color="auto"/>
            <w:bottom w:val="none" w:sz="0" w:space="0" w:color="auto"/>
            <w:right w:val="none" w:sz="0" w:space="0" w:color="auto"/>
          </w:divBdr>
        </w:div>
        <w:div w:id="2097434625">
          <w:marLeft w:val="0"/>
          <w:marRight w:val="0"/>
          <w:marTop w:val="120"/>
          <w:marBottom w:val="0"/>
          <w:divBdr>
            <w:top w:val="none" w:sz="0" w:space="0" w:color="auto"/>
            <w:left w:val="none" w:sz="0" w:space="0" w:color="auto"/>
            <w:bottom w:val="none" w:sz="0" w:space="0" w:color="auto"/>
            <w:right w:val="none" w:sz="0" w:space="0" w:color="auto"/>
          </w:divBdr>
        </w:div>
        <w:div w:id="1453355843">
          <w:marLeft w:val="0"/>
          <w:marRight w:val="0"/>
          <w:marTop w:val="120"/>
          <w:marBottom w:val="0"/>
          <w:divBdr>
            <w:top w:val="none" w:sz="0" w:space="0" w:color="auto"/>
            <w:left w:val="none" w:sz="0" w:space="0" w:color="auto"/>
            <w:bottom w:val="none" w:sz="0" w:space="0" w:color="auto"/>
            <w:right w:val="none" w:sz="0" w:space="0" w:color="auto"/>
          </w:divBdr>
        </w:div>
        <w:div w:id="116028835">
          <w:marLeft w:val="0"/>
          <w:marRight w:val="0"/>
          <w:marTop w:val="120"/>
          <w:marBottom w:val="0"/>
          <w:divBdr>
            <w:top w:val="none" w:sz="0" w:space="0" w:color="auto"/>
            <w:left w:val="none" w:sz="0" w:space="0" w:color="auto"/>
            <w:bottom w:val="none" w:sz="0" w:space="0" w:color="auto"/>
            <w:right w:val="none" w:sz="0" w:space="0" w:color="auto"/>
          </w:divBdr>
        </w:div>
        <w:div w:id="550724682">
          <w:marLeft w:val="0"/>
          <w:marRight w:val="0"/>
          <w:marTop w:val="120"/>
          <w:marBottom w:val="0"/>
          <w:divBdr>
            <w:top w:val="none" w:sz="0" w:space="0" w:color="auto"/>
            <w:left w:val="none" w:sz="0" w:space="0" w:color="auto"/>
            <w:bottom w:val="none" w:sz="0" w:space="0" w:color="auto"/>
            <w:right w:val="none" w:sz="0" w:space="0" w:color="auto"/>
          </w:divBdr>
        </w:div>
        <w:div w:id="443110033">
          <w:marLeft w:val="0"/>
          <w:marRight w:val="0"/>
          <w:marTop w:val="120"/>
          <w:marBottom w:val="0"/>
          <w:divBdr>
            <w:top w:val="none" w:sz="0" w:space="0" w:color="auto"/>
            <w:left w:val="none" w:sz="0" w:space="0" w:color="auto"/>
            <w:bottom w:val="none" w:sz="0" w:space="0" w:color="auto"/>
            <w:right w:val="none" w:sz="0" w:space="0" w:color="auto"/>
          </w:divBdr>
        </w:div>
        <w:div w:id="628047714">
          <w:marLeft w:val="0"/>
          <w:marRight w:val="0"/>
          <w:marTop w:val="120"/>
          <w:marBottom w:val="0"/>
          <w:divBdr>
            <w:top w:val="none" w:sz="0" w:space="0" w:color="auto"/>
            <w:left w:val="none" w:sz="0" w:space="0" w:color="auto"/>
            <w:bottom w:val="none" w:sz="0" w:space="0" w:color="auto"/>
            <w:right w:val="none" w:sz="0" w:space="0" w:color="auto"/>
          </w:divBdr>
        </w:div>
      </w:divsChild>
    </w:div>
    <w:div w:id="502430309">
      <w:bodyDiv w:val="1"/>
      <w:marLeft w:val="0"/>
      <w:marRight w:val="0"/>
      <w:marTop w:val="0"/>
      <w:marBottom w:val="0"/>
      <w:divBdr>
        <w:top w:val="none" w:sz="0" w:space="0" w:color="auto"/>
        <w:left w:val="none" w:sz="0" w:space="0" w:color="auto"/>
        <w:bottom w:val="none" w:sz="0" w:space="0" w:color="auto"/>
        <w:right w:val="none" w:sz="0" w:space="0" w:color="auto"/>
      </w:divBdr>
      <w:divsChild>
        <w:div w:id="430004538">
          <w:marLeft w:val="0"/>
          <w:marRight w:val="0"/>
          <w:marTop w:val="120"/>
          <w:marBottom w:val="0"/>
          <w:divBdr>
            <w:top w:val="none" w:sz="0" w:space="0" w:color="auto"/>
            <w:left w:val="none" w:sz="0" w:space="0" w:color="auto"/>
            <w:bottom w:val="none" w:sz="0" w:space="0" w:color="auto"/>
            <w:right w:val="none" w:sz="0" w:space="0" w:color="auto"/>
          </w:divBdr>
        </w:div>
        <w:div w:id="794760466">
          <w:marLeft w:val="0"/>
          <w:marRight w:val="0"/>
          <w:marTop w:val="120"/>
          <w:marBottom w:val="0"/>
          <w:divBdr>
            <w:top w:val="none" w:sz="0" w:space="0" w:color="auto"/>
            <w:left w:val="none" w:sz="0" w:space="0" w:color="auto"/>
            <w:bottom w:val="none" w:sz="0" w:space="0" w:color="auto"/>
            <w:right w:val="none" w:sz="0" w:space="0" w:color="auto"/>
          </w:divBdr>
        </w:div>
        <w:div w:id="1626545351">
          <w:marLeft w:val="0"/>
          <w:marRight w:val="0"/>
          <w:marTop w:val="120"/>
          <w:marBottom w:val="0"/>
          <w:divBdr>
            <w:top w:val="none" w:sz="0" w:space="0" w:color="auto"/>
            <w:left w:val="none" w:sz="0" w:space="0" w:color="auto"/>
            <w:bottom w:val="none" w:sz="0" w:space="0" w:color="auto"/>
            <w:right w:val="none" w:sz="0" w:space="0" w:color="auto"/>
          </w:divBdr>
        </w:div>
        <w:div w:id="51196588">
          <w:marLeft w:val="0"/>
          <w:marRight w:val="0"/>
          <w:marTop w:val="120"/>
          <w:marBottom w:val="0"/>
          <w:divBdr>
            <w:top w:val="none" w:sz="0" w:space="0" w:color="auto"/>
            <w:left w:val="none" w:sz="0" w:space="0" w:color="auto"/>
            <w:bottom w:val="none" w:sz="0" w:space="0" w:color="auto"/>
            <w:right w:val="none" w:sz="0" w:space="0" w:color="auto"/>
          </w:divBdr>
        </w:div>
        <w:div w:id="269357144">
          <w:marLeft w:val="0"/>
          <w:marRight w:val="0"/>
          <w:marTop w:val="120"/>
          <w:marBottom w:val="0"/>
          <w:divBdr>
            <w:top w:val="none" w:sz="0" w:space="0" w:color="auto"/>
            <w:left w:val="none" w:sz="0" w:space="0" w:color="auto"/>
            <w:bottom w:val="none" w:sz="0" w:space="0" w:color="auto"/>
            <w:right w:val="none" w:sz="0" w:space="0" w:color="auto"/>
          </w:divBdr>
        </w:div>
        <w:div w:id="325863445">
          <w:marLeft w:val="0"/>
          <w:marRight w:val="0"/>
          <w:marTop w:val="120"/>
          <w:marBottom w:val="0"/>
          <w:divBdr>
            <w:top w:val="none" w:sz="0" w:space="0" w:color="auto"/>
            <w:left w:val="none" w:sz="0" w:space="0" w:color="auto"/>
            <w:bottom w:val="none" w:sz="0" w:space="0" w:color="auto"/>
            <w:right w:val="none" w:sz="0" w:space="0" w:color="auto"/>
          </w:divBdr>
        </w:div>
        <w:div w:id="1851486330">
          <w:marLeft w:val="0"/>
          <w:marRight w:val="0"/>
          <w:marTop w:val="120"/>
          <w:marBottom w:val="0"/>
          <w:divBdr>
            <w:top w:val="none" w:sz="0" w:space="0" w:color="auto"/>
            <w:left w:val="none" w:sz="0" w:space="0" w:color="auto"/>
            <w:bottom w:val="none" w:sz="0" w:space="0" w:color="auto"/>
            <w:right w:val="none" w:sz="0" w:space="0" w:color="auto"/>
          </w:divBdr>
        </w:div>
      </w:divsChild>
    </w:div>
    <w:div w:id="575866248">
      <w:bodyDiv w:val="1"/>
      <w:marLeft w:val="0"/>
      <w:marRight w:val="0"/>
      <w:marTop w:val="0"/>
      <w:marBottom w:val="0"/>
      <w:divBdr>
        <w:top w:val="none" w:sz="0" w:space="0" w:color="auto"/>
        <w:left w:val="none" w:sz="0" w:space="0" w:color="auto"/>
        <w:bottom w:val="none" w:sz="0" w:space="0" w:color="auto"/>
        <w:right w:val="none" w:sz="0" w:space="0" w:color="auto"/>
      </w:divBdr>
      <w:divsChild>
        <w:div w:id="499929230">
          <w:marLeft w:val="0"/>
          <w:marRight w:val="0"/>
          <w:marTop w:val="120"/>
          <w:marBottom w:val="0"/>
          <w:divBdr>
            <w:top w:val="none" w:sz="0" w:space="0" w:color="auto"/>
            <w:left w:val="none" w:sz="0" w:space="0" w:color="auto"/>
            <w:bottom w:val="none" w:sz="0" w:space="0" w:color="auto"/>
            <w:right w:val="none" w:sz="0" w:space="0" w:color="auto"/>
          </w:divBdr>
        </w:div>
        <w:div w:id="1697383031">
          <w:marLeft w:val="0"/>
          <w:marRight w:val="0"/>
          <w:marTop w:val="120"/>
          <w:marBottom w:val="0"/>
          <w:divBdr>
            <w:top w:val="none" w:sz="0" w:space="0" w:color="auto"/>
            <w:left w:val="none" w:sz="0" w:space="0" w:color="auto"/>
            <w:bottom w:val="none" w:sz="0" w:space="0" w:color="auto"/>
            <w:right w:val="none" w:sz="0" w:space="0" w:color="auto"/>
          </w:divBdr>
        </w:div>
        <w:div w:id="709112714">
          <w:marLeft w:val="0"/>
          <w:marRight w:val="0"/>
          <w:marTop w:val="120"/>
          <w:marBottom w:val="0"/>
          <w:divBdr>
            <w:top w:val="none" w:sz="0" w:space="0" w:color="auto"/>
            <w:left w:val="none" w:sz="0" w:space="0" w:color="auto"/>
            <w:bottom w:val="none" w:sz="0" w:space="0" w:color="auto"/>
            <w:right w:val="none" w:sz="0" w:space="0" w:color="auto"/>
          </w:divBdr>
        </w:div>
        <w:div w:id="1227376752">
          <w:marLeft w:val="0"/>
          <w:marRight w:val="0"/>
          <w:marTop w:val="120"/>
          <w:marBottom w:val="0"/>
          <w:divBdr>
            <w:top w:val="none" w:sz="0" w:space="0" w:color="auto"/>
            <w:left w:val="none" w:sz="0" w:space="0" w:color="auto"/>
            <w:bottom w:val="none" w:sz="0" w:space="0" w:color="auto"/>
            <w:right w:val="none" w:sz="0" w:space="0" w:color="auto"/>
          </w:divBdr>
        </w:div>
        <w:div w:id="306518530">
          <w:marLeft w:val="0"/>
          <w:marRight w:val="0"/>
          <w:marTop w:val="120"/>
          <w:marBottom w:val="0"/>
          <w:divBdr>
            <w:top w:val="none" w:sz="0" w:space="0" w:color="auto"/>
            <w:left w:val="none" w:sz="0" w:space="0" w:color="auto"/>
            <w:bottom w:val="none" w:sz="0" w:space="0" w:color="auto"/>
            <w:right w:val="none" w:sz="0" w:space="0" w:color="auto"/>
          </w:divBdr>
        </w:div>
        <w:div w:id="1202983835">
          <w:marLeft w:val="0"/>
          <w:marRight w:val="0"/>
          <w:marTop w:val="120"/>
          <w:marBottom w:val="0"/>
          <w:divBdr>
            <w:top w:val="none" w:sz="0" w:space="0" w:color="auto"/>
            <w:left w:val="none" w:sz="0" w:space="0" w:color="auto"/>
            <w:bottom w:val="none" w:sz="0" w:space="0" w:color="auto"/>
            <w:right w:val="none" w:sz="0" w:space="0" w:color="auto"/>
          </w:divBdr>
        </w:div>
      </w:divsChild>
    </w:div>
    <w:div w:id="721178086">
      <w:bodyDiv w:val="1"/>
      <w:marLeft w:val="0"/>
      <w:marRight w:val="0"/>
      <w:marTop w:val="0"/>
      <w:marBottom w:val="0"/>
      <w:divBdr>
        <w:top w:val="none" w:sz="0" w:space="0" w:color="auto"/>
        <w:left w:val="none" w:sz="0" w:space="0" w:color="auto"/>
        <w:bottom w:val="none" w:sz="0" w:space="0" w:color="auto"/>
        <w:right w:val="none" w:sz="0" w:space="0" w:color="auto"/>
      </w:divBdr>
      <w:divsChild>
        <w:div w:id="1258711347">
          <w:marLeft w:val="0"/>
          <w:marRight w:val="0"/>
          <w:marTop w:val="120"/>
          <w:marBottom w:val="0"/>
          <w:divBdr>
            <w:top w:val="none" w:sz="0" w:space="0" w:color="auto"/>
            <w:left w:val="none" w:sz="0" w:space="0" w:color="auto"/>
            <w:bottom w:val="none" w:sz="0" w:space="0" w:color="auto"/>
            <w:right w:val="none" w:sz="0" w:space="0" w:color="auto"/>
          </w:divBdr>
        </w:div>
        <w:div w:id="8303">
          <w:marLeft w:val="0"/>
          <w:marRight w:val="0"/>
          <w:marTop w:val="120"/>
          <w:marBottom w:val="0"/>
          <w:divBdr>
            <w:top w:val="none" w:sz="0" w:space="0" w:color="auto"/>
            <w:left w:val="none" w:sz="0" w:space="0" w:color="auto"/>
            <w:bottom w:val="none" w:sz="0" w:space="0" w:color="auto"/>
            <w:right w:val="none" w:sz="0" w:space="0" w:color="auto"/>
          </w:divBdr>
        </w:div>
        <w:div w:id="1250308099">
          <w:marLeft w:val="0"/>
          <w:marRight w:val="0"/>
          <w:marTop w:val="120"/>
          <w:marBottom w:val="0"/>
          <w:divBdr>
            <w:top w:val="none" w:sz="0" w:space="0" w:color="auto"/>
            <w:left w:val="none" w:sz="0" w:space="0" w:color="auto"/>
            <w:bottom w:val="none" w:sz="0" w:space="0" w:color="auto"/>
            <w:right w:val="none" w:sz="0" w:space="0" w:color="auto"/>
          </w:divBdr>
        </w:div>
        <w:div w:id="182940381">
          <w:marLeft w:val="0"/>
          <w:marRight w:val="0"/>
          <w:marTop w:val="120"/>
          <w:marBottom w:val="0"/>
          <w:divBdr>
            <w:top w:val="none" w:sz="0" w:space="0" w:color="auto"/>
            <w:left w:val="none" w:sz="0" w:space="0" w:color="auto"/>
            <w:bottom w:val="none" w:sz="0" w:space="0" w:color="auto"/>
            <w:right w:val="none" w:sz="0" w:space="0" w:color="auto"/>
          </w:divBdr>
        </w:div>
        <w:div w:id="1130830660">
          <w:marLeft w:val="0"/>
          <w:marRight w:val="0"/>
          <w:marTop w:val="120"/>
          <w:marBottom w:val="0"/>
          <w:divBdr>
            <w:top w:val="none" w:sz="0" w:space="0" w:color="auto"/>
            <w:left w:val="none" w:sz="0" w:space="0" w:color="auto"/>
            <w:bottom w:val="none" w:sz="0" w:space="0" w:color="auto"/>
            <w:right w:val="none" w:sz="0" w:space="0" w:color="auto"/>
          </w:divBdr>
        </w:div>
        <w:div w:id="572392806">
          <w:marLeft w:val="0"/>
          <w:marRight w:val="0"/>
          <w:marTop w:val="120"/>
          <w:marBottom w:val="0"/>
          <w:divBdr>
            <w:top w:val="none" w:sz="0" w:space="0" w:color="auto"/>
            <w:left w:val="none" w:sz="0" w:space="0" w:color="auto"/>
            <w:bottom w:val="none" w:sz="0" w:space="0" w:color="auto"/>
            <w:right w:val="none" w:sz="0" w:space="0" w:color="auto"/>
          </w:divBdr>
        </w:div>
        <w:div w:id="859851165">
          <w:marLeft w:val="0"/>
          <w:marRight w:val="0"/>
          <w:marTop w:val="120"/>
          <w:marBottom w:val="0"/>
          <w:divBdr>
            <w:top w:val="none" w:sz="0" w:space="0" w:color="auto"/>
            <w:left w:val="none" w:sz="0" w:space="0" w:color="auto"/>
            <w:bottom w:val="none" w:sz="0" w:space="0" w:color="auto"/>
            <w:right w:val="none" w:sz="0" w:space="0" w:color="auto"/>
          </w:divBdr>
        </w:div>
      </w:divsChild>
    </w:div>
    <w:div w:id="770130598">
      <w:bodyDiv w:val="1"/>
      <w:marLeft w:val="0"/>
      <w:marRight w:val="0"/>
      <w:marTop w:val="0"/>
      <w:marBottom w:val="0"/>
      <w:divBdr>
        <w:top w:val="none" w:sz="0" w:space="0" w:color="auto"/>
        <w:left w:val="none" w:sz="0" w:space="0" w:color="auto"/>
        <w:bottom w:val="none" w:sz="0" w:space="0" w:color="auto"/>
        <w:right w:val="none" w:sz="0" w:space="0" w:color="auto"/>
      </w:divBdr>
      <w:divsChild>
        <w:div w:id="1419247675">
          <w:marLeft w:val="0"/>
          <w:marRight w:val="0"/>
          <w:marTop w:val="120"/>
          <w:marBottom w:val="0"/>
          <w:divBdr>
            <w:top w:val="none" w:sz="0" w:space="0" w:color="auto"/>
            <w:left w:val="none" w:sz="0" w:space="0" w:color="auto"/>
            <w:bottom w:val="none" w:sz="0" w:space="0" w:color="auto"/>
            <w:right w:val="none" w:sz="0" w:space="0" w:color="auto"/>
          </w:divBdr>
        </w:div>
        <w:div w:id="1323240453">
          <w:marLeft w:val="0"/>
          <w:marRight w:val="0"/>
          <w:marTop w:val="120"/>
          <w:marBottom w:val="0"/>
          <w:divBdr>
            <w:top w:val="none" w:sz="0" w:space="0" w:color="auto"/>
            <w:left w:val="none" w:sz="0" w:space="0" w:color="auto"/>
            <w:bottom w:val="none" w:sz="0" w:space="0" w:color="auto"/>
            <w:right w:val="none" w:sz="0" w:space="0" w:color="auto"/>
          </w:divBdr>
        </w:div>
        <w:div w:id="907308647">
          <w:marLeft w:val="0"/>
          <w:marRight w:val="0"/>
          <w:marTop w:val="120"/>
          <w:marBottom w:val="0"/>
          <w:divBdr>
            <w:top w:val="none" w:sz="0" w:space="0" w:color="auto"/>
            <w:left w:val="none" w:sz="0" w:space="0" w:color="auto"/>
            <w:bottom w:val="none" w:sz="0" w:space="0" w:color="auto"/>
            <w:right w:val="none" w:sz="0" w:space="0" w:color="auto"/>
          </w:divBdr>
        </w:div>
        <w:div w:id="140122061">
          <w:marLeft w:val="0"/>
          <w:marRight w:val="0"/>
          <w:marTop w:val="120"/>
          <w:marBottom w:val="0"/>
          <w:divBdr>
            <w:top w:val="none" w:sz="0" w:space="0" w:color="auto"/>
            <w:left w:val="none" w:sz="0" w:space="0" w:color="auto"/>
            <w:bottom w:val="none" w:sz="0" w:space="0" w:color="auto"/>
            <w:right w:val="none" w:sz="0" w:space="0" w:color="auto"/>
          </w:divBdr>
        </w:div>
        <w:div w:id="521627775">
          <w:marLeft w:val="0"/>
          <w:marRight w:val="0"/>
          <w:marTop w:val="120"/>
          <w:marBottom w:val="0"/>
          <w:divBdr>
            <w:top w:val="none" w:sz="0" w:space="0" w:color="auto"/>
            <w:left w:val="none" w:sz="0" w:space="0" w:color="auto"/>
            <w:bottom w:val="none" w:sz="0" w:space="0" w:color="auto"/>
            <w:right w:val="none" w:sz="0" w:space="0" w:color="auto"/>
          </w:divBdr>
        </w:div>
        <w:div w:id="12190094">
          <w:marLeft w:val="0"/>
          <w:marRight w:val="0"/>
          <w:marTop w:val="120"/>
          <w:marBottom w:val="0"/>
          <w:divBdr>
            <w:top w:val="none" w:sz="0" w:space="0" w:color="auto"/>
            <w:left w:val="none" w:sz="0" w:space="0" w:color="auto"/>
            <w:bottom w:val="none" w:sz="0" w:space="0" w:color="auto"/>
            <w:right w:val="none" w:sz="0" w:space="0" w:color="auto"/>
          </w:divBdr>
        </w:div>
      </w:divsChild>
    </w:div>
    <w:div w:id="787354434">
      <w:bodyDiv w:val="1"/>
      <w:marLeft w:val="0"/>
      <w:marRight w:val="0"/>
      <w:marTop w:val="0"/>
      <w:marBottom w:val="0"/>
      <w:divBdr>
        <w:top w:val="none" w:sz="0" w:space="0" w:color="auto"/>
        <w:left w:val="none" w:sz="0" w:space="0" w:color="auto"/>
        <w:bottom w:val="none" w:sz="0" w:space="0" w:color="auto"/>
        <w:right w:val="none" w:sz="0" w:space="0" w:color="auto"/>
      </w:divBdr>
      <w:divsChild>
        <w:div w:id="1647779571">
          <w:marLeft w:val="0"/>
          <w:marRight w:val="0"/>
          <w:marTop w:val="120"/>
          <w:marBottom w:val="0"/>
          <w:divBdr>
            <w:top w:val="none" w:sz="0" w:space="0" w:color="auto"/>
            <w:left w:val="none" w:sz="0" w:space="0" w:color="auto"/>
            <w:bottom w:val="none" w:sz="0" w:space="0" w:color="auto"/>
            <w:right w:val="none" w:sz="0" w:space="0" w:color="auto"/>
          </w:divBdr>
        </w:div>
        <w:div w:id="1773278668">
          <w:marLeft w:val="0"/>
          <w:marRight w:val="0"/>
          <w:marTop w:val="120"/>
          <w:marBottom w:val="0"/>
          <w:divBdr>
            <w:top w:val="none" w:sz="0" w:space="0" w:color="auto"/>
            <w:left w:val="none" w:sz="0" w:space="0" w:color="auto"/>
            <w:bottom w:val="none" w:sz="0" w:space="0" w:color="auto"/>
            <w:right w:val="none" w:sz="0" w:space="0" w:color="auto"/>
          </w:divBdr>
        </w:div>
        <w:div w:id="1057506347">
          <w:marLeft w:val="0"/>
          <w:marRight w:val="0"/>
          <w:marTop w:val="120"/>
          <w:marBottom w:val="0"/>
          <w:divBdr>
            <w:top w:val="none" w:sz="0" w:space="0" w:color="auto"/>
            <w:left w:val="none" w:sz="0" w:space="0" w:color="auto"/>
            <w:bottom w:val="none" w:sz="0" w:space="0" w:color="auto"/>
            <w:right w:val="none" w:sz="0" w:space="0" w:color="auto"/>
          </w:divBdr>
        </w:div>
        <w:div w:id="861940711">
          <w:marLeft w:val="0"/>
          <w:marRight w:val="0"/>
          <w:marTop w:val="120"/>
          <w:marBottom w:val="0"/>
          <w:divBdr>
            <w:top w:val="none" w:sz="0" w:space="0" w:color="auto"/>
            <w:left w:val="none" w:sz="0" w:space="0" w:color="auto"/>
            <w:bottom w:val="none" w:sz="0" w:space="0" w:color="auto"/>
            <w:right w:val="none" w:sz="0" w:space="0" w:color="auto"/>
          </w:divBdr>
        </w:div>
        <w:div w:id="1490176116">
          <w:marLeft w:val="0"/>
          <w:marRight w:val="0"/>
          <w:marTop w:val="120"/>
          <w:marBottom w:val="0"/>
          <w:divBdr>
            <w:top w:val="none" w:sz="0" w:space="0" w:color="auto"/>
            <w:left w:val="none" w:sz="0" w:space="0" w:color="auto"/>
            <w:bottom w:val="none" w:sz="0" w:space="0" w:color="auto"/>
            <w:right w:val="none" w:sz="0" w:space="0" w:color="auto"/>
          </w:divBdr>
        </w:div>
        <w:div w:id="766387544">
          <w:marLeft w:val="0"/>
          <w:marRight w:val="0"/>
          <w:marTop w:val="120"/>
          <w:marBottom w:val="0"/>
          <w:divBdr>
            <w:top w:val="none" w:sz="0" w:space="0" w:color="auto"/>
            <w:left w:val="none" w:sz="0" w:space="0" w:color="auto"/>
            <w:bottom w:val="none" w:sz="0" w:space="0" w:color="auto"/>
            <w:right w:val="none" w:sz="0" w:space="0" w:color="auto"/>
          </w:divBdr>
        </w:div>
        <w:div w:id="1036930743">
          <w:marLeft w:val="0"/>
          <w:marRight w:val="0"/>
          <w:marTop w:val="120"/>
          <w:marBottom w:val="0"/>
          <w:divBdr>
            <w:top w:val="none" w:sz="0" w:space="0" w:color="auto"/>
            <w:left w:val="none" w:sz="0" w:space="0" w:color="auto"/>
            <w:bottom w:val="none" w:sz="0" w:space="0" w:color="auto"/>
            <w:right w:val="none" w:sz="0" w:space="0" w:color="auto"/>
          </w:divBdr>
        </w:div>
        <w:div w:id="1560243318">
          <w:marLeft w:val="0"/>
          <w:marRight w:val="0"/>
          <w:marTop w:val="120"/>
          <w:marBottom w:val="0"/>
          <w:divBdr>
            <w:top w:val="none" w:sz="0" w:space="0" w:color="auto"/>
            <w:left w:val="none" w:sz="0" w:space="0" w:color="auto"/>
            <w:bottom w:val="none" w:sz="0" w:space="0" w:color="auto"/>
            <w:right w:val="none" w:sz="0" w:space="0" w:color="auto"/>
          </w:divBdr>
        </w:div>
        <w:div w:id="642931850">
          <w:marLeft w:val="0"/>
          <w:marRight w:val="0"/>
          <w:marTop w:val="120"/>
          <w:marBottom w:val="0"/>
          <w:divBdr>
            <w:top w:val="none" w:sz="0" w:space="0" w:color="auto"/>
            <w:left w:val="none" w:sz="0" w:space="0" w:color="auto"/>
            <w:bottom w:val="none" w:sz="0" w:space="0" w:color="auto"/>
            <w:right w:val="none" w:sz="0" w:space="0" w:color="auto"/>
          </w:divBdr>
        </w:div>
        <w:div w:id="1041051433">
          <w:marLeft w:val="0"/>
          <w:marRight w:val="0"/>
          <w:marTop w:val="120"/>
          <w:marBottom w:val="0"/>
          <w:divBdr>
            <w:top w:val="none" w:sz="0" w:space="0" w:color="auto"/>
            <w:left w:val="none" w:sz="0" w:space="0" w:color="auto"/>
            <w:bottom w:val="none" w:sz="0" w:space="0" w:color="auto"/>
            <w:right w:val="none" w:sz="0" w:space="0" w:color="auto"/>
          </w:divBdr>
        </w:div>
        <w:div w:id="1067456014">
          <w:marLeft w:val="0"/>
          <w:marRight w:val="0"/>
          <w:marTop w:val="120"/>
          <w:marBottom w:val="0"/>
          <w:divBdr>
            <w:top w:val="none" w:sz="0" w:space="0" w:color="auto"/>
            <w:left w:val="none" w:sz="0" w:space="0" w:color="auto"/>
            <w:bottom w:val="none" w:sz="0" w:space="0" w:color="auto"/>
            <w:right w:val="none" w:sz="0" w:space="0" w:color="auto"/>
          </w:divBdr>
        </w:div>
      </w:divsChild>
    </w:div>
    <w:div w:id="819810827">
      <w:bodyDiv w:val="1"/>
      <w:marLeft w:val="0"/>
      <w:marRight w:val="0"/>
      <w:marTop w:val="0"/>
      <w:marBottom w:val="0"/>
      <w:divBdr>
        <w:top w:val="none" w:sz="0" w:space="0" w:color="auto"/>
        <w:left w:val="none" w:sz="0" w:space="0" w:color="auto"/>
        <w:bottom w:val="none" w:sz="0" w:space="0" w:color="auto"/>
        <w:right w:val="none" w:sz="0" w:space="0" w:color="auto"/>
      </w:divBdr>
      <w:divsChild>
        <w:div w:id="1975023338">
          <w:marLeft w:val="0"/>
          <w:marRight w:val="0"/>
          <w:marTop w:val="120"/>
          <w:marBottom w:val="0"/>
          <w:divBdr>
            <w:top w:val="none" w:sz="0" w:space="0" w:color="auto"/>
            <w:left w:val="none" w:sz="0" w:space="0" w:color="auto"/>
            <w:bottom w:val="none" w:sz="0" w:space="0" w:color="auto"/>
            <w:right w:val="none" w:sz="0" w:space="0" w:color="auto"/>
          </w:divBdr>
        </w:div>
        <w:div w:id="181170648">
          <w:marLeft w:val="0"/>
          <w:marRight w:val="0"/>
          <w:marTop w:val="120"/>
          <w:marBottom w:val="0"/>
          <w:divBdr>
            <w:top w:val="none" w:sz="0" w:space="0" w:color="auto"/>
            <w:left w:val="none" w:sz="0" w:space="0" w:color="auto"/>
            <w:bottom w:val="none" w:sz="0" w:space="0" w:color="auto"/>
            <w:right w:val="none" w:sz="0" w:space="0" w:color="auto"/>
          </w:divBdr>
        </w:div>
        <w:div w:id="649672555">
          <w:marLeft w:val="0"/>
          <w:marRight w:val="0"/>
          <w:marTop w:val="120"/>
          <w:marBottom w:val="0"/>
          <w:divBdr>
            <w:top w:val="none" w:sz="0" w:space="0" w:color="auto"/>
            <w:left w:val="none" w:sz="0" w:space="0" w:color="auto"/>
            <w:bottom w:val="none" w:sz="0" w:space="0" w:color="auto"/>
            <w:right w:val="none" w:sz="0" w:space="0" w:color="auto"/>
          </w:divBdr>
        </w:div>
        <w:div w:id="313529888">
          <w:marLeft w:val="0"/>
          <w:marRight w:val="0"/>
          <w:marTop w:val="120"/>
          <w:marBottom w:val="0"/>
          <w:divBdr>
            <w:top w:val="none" w:sz="0" w:space="0" w:color="auto"/>
            <w:left w:val="none" w:sz="0" w:space="0" w:color="auto"/>
            <w:bottom w:val="none" w:sz="0" w:space="0" w:color="auto"/>
            <w:right w:val="none" w:sz="0" w:space="0" w:color="auto"/>
          </w:divBdr>
        </w:div>
        <w:div w:id="1228414358">
          <w:marLeft w:val="0"/>
          <w:marRight w:val="0"/>
          <w:marTop w:val="120"/>
          <w:marBottom w:val="0"/>
          <w:divBdr>
            <w:top w:val="none" w:sz="0" w:space="0" w:color="auto"/>
            <w:left w:val="none" w:sz="0" w:space="0" w:color="auto"/>
            <w:bottom w:val="none" w:sz="0" w:space="0" w:color="auto"/>
            <w:right w:val="none" w:sz="0" w:space="0" w:color="auto"/>
          </w:divBdr>
        </w:div>
        <w:div w:id="432358487">
          <w:marLeft w:val="0"/>
          <w:marRight w:val="0"/>
          <w:marTop w:val="120"/>
          <w:marBottom w:val="0"/>
          <w:divBdr>
            <w:top w:val="none" w:sz="0" w:space="0" w:color="auto"/>
            <w:left w:val="none" w:sz="0" w:space="0" w:color="auto"/>
            <w:bottom w:val="none" w:sz="0" w:space="0" w:color="auto"/>
            <w:right w:val="none" w:sz="0" w:space="0" w:color="auto"/>
          </w:divBdr>
        </w:div>
        <w:div w:id="1642924290">
          <w:marLeft w:val="0"/>
          <w:marRight w:val="0"/>
          <w:marTop w:val="120"/>
          <w:marBottom w:val="0"/>
          <w:divBdr>
            <w:top w:val="none" w:sz="0" w:space="0" w:color="auto"/>
            <w:left w:val="none" w:sz="0" w:space="0" w:color="auto"/>
            <w:bottom w:val="none" w:sz="0" w:space="0" w:color="auto"/>
            <w:right w:val="none" w:sz="0" w:space="0" w:color="auto"/>
          </w:divBdr>
        </w:div>
        <w:div w:id="547034421">
          <w:marLeft w:val="0"/>
          <w:marRight w:val="0"/>
          <w:marTop w:val="120"/>
          <w:marBottom w:val="0"/>
          <w:divBdr>
            <w:top w:val="none" w:sz="0" w:space="0" w:color="auto"/>
            <w:left w:val="none" w:sz="0" w:space="0" w:color="auto"/>
            <w:bottom w:val="none" w:sz="0" w:space="0" w:color="auto"/>
            <w:right w:val="none" w:sz="0" w:space="0" w:color="auto"/>
          </w:divBdr>
        </w:div>
        <w:div w:id="764158270">
          <w:marLeft w:val="0"/>
          <w:marRight w:val="0"/>
          <w:marTop w:val="120"/>
          <w:marBottom w:val="0"/>
          <w:divBdr>
            <w:top w:val="none" w:sz="0" w:space="0" w:color="auto"/>
            <w:left w:val="none" w:sz="0" w:space="0" w:color="auto"/>
            <w:bottom w:val="none" w:sz="0" w:space="0" w:color="auto"/>
            <w:right w:val="none" w:sz="0" w:space="0" w:color="auto"/>
          </w:divBdr>
        </w:div>
        <w:div w:id="1468204076">
          <w:marLeft w:val="0"/>
          <w:marRight w:val="0"/>
          <w:marTop w:val="120"/>
          <w:marBottom w:val="0"/>
          <w:divBdr>
            <w:top w:val="none" w:sz="0" w:space="0" w:color="auto"/>
            <w:left w:val="none" w:sz="0" w:space="0" w:color="auto"/>
            <w:bottom w:val="none" w:sz="0" w:space="0" w:color="auto"/>
            <w:right w:val="none" w:sz="0" w:space="0" w:color="auto"/>
          </w:divBdr>
        </w:div>
        <w:div w:id="496000131">
          <w:marLeft w:val="0"/>
          <w:marRight w:val="0"/>
          <w:marTop w:val="120"/>
          <w:marBottom w:val="0"/>
          <w:divBdr>
            <w:top w:val="none" w:sz="0" w:space="0" w:color="auto"/>
            <w:left w:val="none" w:sz="0" w:space="0" w:color="auto"/>
            <w:bottom w:val="none" w:sz="0" w:space="0" w:color="auto"/>
            <w:right w:val="none" w:sz="0" w:space="0" w:color="auto"/>
          </w:divBdr>
        </w:div>
        <w:div w:id="939332994">
          <w:marLeft w:val="0"/>
          <w:marRight w:val="0"/>
          <w:marTop w:val="120"/>
          <w:marBottom w:val="0"/>
          <w:divBdr>
            <w:top w:val="none" w:sz="0" w:space="0" w:color="auto"/>
            <w:left w:val="none" w:sz="0" w:space="0" w:color="auto"/>
            <w:bottom w:val="none" w:sz="0" w:space="0" w:color="auto"/>
            <w:right w:val="none" w:sz="0" w:space="0" w:color="auto"/>
          </w:divBdr>
        </w:div>
      </w:divsChild>
    </w:div>
    <w:div w:id="858272552">
      <w:bodyDiv w:val="1"/>
      <w:marLeft w:val="0"/>
      <w:marRight w:val="0"/>
      <w:marTop w:val="0"/>
      <w:marBottom w:val="0"/>
      <w:divBdr>
        <w:top w:val="none" w:sz="0" w:space="0" w:color="auto"/>
        <w:left w:val="none" w:sz="0" w:space="0" w:color="auto"/>
        <w:bottom w:val="none" w:sz="0" w:space="0" w:color="auto"/>
        <w:right w:val="none" w:sz="0" w:space="0" w:color="auto"/>
      </w:divBdr>
    </w:div>
    <w:div w:id="861472760">
      <w:bodyDiv w:val="1"/>
      <w:marLeft w:val="0"/>
      <w:marRight w:val="0"/>
      <w:marTop w:val="0"/>
      <w:marBottom w:val="0"/>
      <w:divBdr>
        <w:top w:val="none" w:sz="0" w:space="0" w:color="auto"/>
        <w:left w:val="none" w:sz="0" w:space="0" w:color="auto"/>
        <w:bottom w:val="none" w:sz="0" w:space="0" w:color="auto"/>
        <w:right w:val="none" w:sz="0" w:space="0" w:color="auto"/>
      </w:divBdr>
      <w:divsChild>
        <w:div w:id="2116633814">
          <w:marLeft w:val="0"/>
          <w:marRight w:val="0"/>
          <w:marTop w:val="120"/>
          <w:marBottom w:val="0"/>
          <w:divBdr>
            <w:top w:val="none" w:sz="0" w:space="0" w:color="auto"/>
            <w:left w:val="none" w:sz="0" w:space="0" w:color="auto"/>
            <w:bottom w:val="none" w:sz="0" w:space="0" w:color="auto"/>
            <w:right w:val="none" w:sz="0" w:space="0" w:color="auto"/>
          </w:divBdr>
        </w:div>
        <w:div w:id="1429815212">
          <w:marLeft w:val="0"/>
          <w:marRight w:val="0"/>
          <w:marTop w:val="120"/>
          <w:marBottom w:val="0"/>
          <w:divBdr>
            <w:top w:val="none" w:sz="0" w:space="0" w:color="auto"/>
            <w:left w:val="none" w:sz="0" w:space="0" w:color="auto"/>
            <w:bottom w:val="none" w:sz="0" w:space="0" w:color="auto"/>
            <w:right w:val="none" w:sz="0" w:space="0" w:color="auto"/>
          </w:divBdr>
        </w:div>
        <w:div w:id="1439636594">
          <w:marLeft w:val="0"/>
          <w:marRight w:val="0"/>
          <w:marTop w:val="120"/>
          <w:marBottom w:val="0"/>
          <w:divBdr>
            <w:top w:val="none" w:sz="0" w:space="0" w:color="auto"/>
            <w:left w:val="none" w:sz="0" w:space="0" w:color="auto"/>
            <w:bottom w:val="none" w:sz="0" w:space="0" w:color="auto"/>
            <w:right w:val="none" w:sz="0" w:space="0" w:color="auto"/>
          </w:divBdr>
        </w:div>
        <w:div w:id="1414857038">
          <w:marLeft w:val="0"/>
          <w:marRight w:val="0"/>
          <w:marTop w:val="120"/>
          <w:marBottom w:val="0"/>
          <w:divBdr>
            <w:top w:val="none" w:sz="0" w:space="0" w:color="auto"/>
            <w:left w:val="none" w:sz="0" w:space="0" w:color="auto"/>
            <w:bottom w:val="none" w:sz="0" w:space="0" w:color="auto"/>
            <w:right w:val="none" w:sz="0" w:space="0" w:color="auto"/>
          </w:divBdr>
        </w:div>
        <w:div w:id="647706199">
          <w:marLeft w:val="0"/>
          <w:marRight w:val="0"/>
          <w:marTop w:val="120"/>
          <w:marBottom w:val="0"/>
          <w:divBdr>
            <w:top w:val="none" w:sz="0" w:space="0" w:color="auto"/>
            <w:left w:val="none" w:sz="0" w:space="0" w:color="auto"/>
            <w:bottom w:val="none" w:sz="0" w:space="0" w:color="auto"/>
            <w:right w:val="none" w:sz="0" w:space="0" w:color="auto"/>
          </w:divBdr>
        </w:div>
        <w:div w:id="1158689039">
          <w:marLeft w:val="0"/>
          <w:marRight w:val="0"/>
          <w:marTop w:val="120"/>
          <w:marBottom w:val="0"/>
          <w:divBdr>
            <w:top w:val="none" w:sz="0" w:space="0" w:color="auto"/>
            <w:left w:val="none" w:sz="0" w:space="0" w:color="auto"/>
            <w:bottom w:val="none" w:sz="0" w:space="0" w:color="auto"/>
            <w:right w:val="none" w:sz="0" w:space="0" w:color="auto"/>
          </w:divBdr>
        </w:div>
      </w:divsChild>
    </w:div>
    <w:div w:id="870000831">
      <w:bodyDiv w:val="1"/>
      <w:marLeft w:val="0"/>
      <w:marRight w:val="0"/>
      <w:marTop w:val="0"/>
      <w:marBottom w:val="0"/>
      <w:divBdr>
        <w:top w:val="none" w:sz="0" w:space="0" w:color="auto"/>
        <w:left w:val="none" w:sz="0" w:space="0" w:color="auto"/>
        <w:bottom w:val="none" w:sz="0" w:space="0" w:color="auto"/>
        <w:right w:val="none" w:sz="0" w:space="0" w:color="auto"/>
      </w:divBdr>
      <w:divsChild>
        <w:div w:id="1636792670">
          <w:marLeft w:val="0"/>
          <w:marRight w:val="0"/>
          <w:marTop w:val="120"/>
          <w:marBottom w:val="0"/>
          <w:divBdr>
            <w:top w:val="none" w:sz="0" w:space="0" w:color="auto"/>
            <w:left w:val="none" w:sz="0" w:space="0" w:color="auto"/>
            <w:bottom w:val="none" w:sz="0" w:space="0" w:color="auto"/>
            <w:right w:val="none" w:sz="0" w:space="0" w:color="auto"/>
          </w:divBdr>
        </w:div>
        <w:div w:id="840193821">
          <w:marLeft w:val="0"/>
          <w:marRight w:val="0"/>
          <w:marTop w:val="120"/>
          <w:marBottom w:val="0"/>
          <w:divBdr>
            <w:top w:val="none" w:sz="0" w:space="0" w:color="auto"/>
            <w:left w:val="none" w:sz="0" w:space="0" w:color="auto"/>
            <w:bottom w:val="none" w:sz="0" w:space="0" w:color="auto"/>
            <w:right w:val="none" w:sz="0" w:space="0" w:color="auto"/>
          </w:divBdr>
        </w:div>
        <w:div w:id="174225571">
          <w:marLeft w:val="0"/>
          <w:marRight w:val="0"/>
          <w:marTop w:val="120"/>
          <w:marBottom w:val="0"/>
          <w:divBdr>
            <w:top w:val="none" w:sz="0" w:space="0" w:color="auto"/>
            <w:left w:val="none" w:sz="0" w:space="0" w:color="auto"/>
            <w:bottom w:val="none" w:sz="0" w:space="0" w:color="auto"/>
            <w:right w:val="none" w:sz="0" w:space="0" w:color="auto"/>
          </w:divBdr>
        </w:div>
        <w:div w:id="1100881746">
          <w:marLeft w:val="0"/>
          <w:marRight w:val="0"/>
          <w:marTop w:val="120"/>
          <w:marBottom w:val="0"/>
          <w:divBdr>
            <w:top w:val="none" w:sz="0" w:space="0" w:color="auto"/>
            <w:left w:val="none" w:sz="0" w:space="0" w:color="auto"/>
            <w:bottom w:val="none" w:sz="0" w:space="0" w:color="auto"/>
            <w:right w:val="none" w:sz="0" w:space="0" w:color="auto"/>
          </w:divBdr>
        </w:div>
        <w:div w:id="562986333">
          <w:marLeft w:val="0"/>
          <w:marRight w:val="0"/>
          <w:marTop w:val="120"/>
          <w:marBottom w:val="0"/>
          <w:divBdr>
            <w:top w:val="none" w:sz="0" w:space="0" w:color="auto"/>
            <w:left w:val="none" w:sz="0" w:space="0" w:color="auto"/>
            <w:bottom w:val="none" w:sz="0" w:space="0" w:color="auto"/>
            <w:right w:val="none" w:sz="0" w:space="0" w:color="auto"/>
          </w:divBdr>
        </w:div>
        <w:div w:id="135025758">
          <w:marLeft w:val="0"/>
          <w:marRight w:val="0"/>
          <w:marTop w:val="120"/>
          <w:marBottom w:val="0"/>
          <w:divBdr>
            <w:top w:val="none" w:sz="0" w:space="0" w:color="auto"/>
            <w:left w:val="none" w:sz="0" w:space="0" w:color="auto"/>
            <w:bottom w:val="none" w:sz="0" w:space="0" w:color="auto"/>
            <w:right w:val="none" w:sz="0" w:space="0" w:color="auto"/>
          </w:divBdr>
        </w:div>
      </w:divsChild>
    </w:div>
    <w:div w:id="1000425169">
      <w:bodyDiv w:val="1"/>
      <w:marLeft w:val="0"/>
      <w:marRight w:val="0"/>
      <w:marTop w:val="0"/>
      <w:marBottom w:val="0"/>
      <w:divBdr>
        <w:top w:val="none" w:sz="0" w:space="0" w:color="auto"/>
        <w:left w:val="none" w:sz="0" w:space="0" w:color="auto"/>
        <w:bottom w:val="none" w:sz="0" w:space="0" w:color="auto"/>
        <w:right w:val="none" w:sz="0" w:space="0" w:color="auto"/>
      </w:divBdr>
      <w:divsChild>
        <w:div w:id="1049185859">
          <w:marLeft w:val="0"/>
          <w:marRight w:val="0"/>
          <w:marTop w:val="120"/>
          <w:marBottom w:val="0"/>
          <w:divBdr>
            <w:top w:val="none" w:sz="0" w:space="0" w:color="auto"/>
            <w:left w:val="none" w:sz="0" w:space="0" w:color="auto"/>
            <w:bottom w:val="none" w:sz="0" w:space="0" w:color="auto"/>
            <w:right w:val="none" w:sz="0" w:space="0" w:color="auto"/>
          </w:divBdr>
        </w:div>
        <w:div w:id="47579928">
          <w:marLeft w:val="0"/>
          <w:marRight w:val="0"/>
          <w:marTop w:val="120"/>
          <w:marBottom w:val="0"/>
          <w:divBdr>
            <w:top w:val="none" w:sz="0" w:space="0" w:color="auto"/>
            <w:left w:val="none" w:sz="0" w:space="0" w:color="auto"/>
            <w:bottom w:val="none" w:sz="0" w:space="0" w:color="auto"/>
            <w:right w:val="none" w:sz="0" w:space="0" w:color="auto"/>
          </w:divBdr>
        </w:div>
        <w:div w:id="1153061389">
          <w:marLeft w:val="0"/>
          <w:marRight w:val="0"/>
          <w:marTop w:val="120"/>
          <w:marBottom w:val="0"/>
          <w:divBdr>
            <w:top w:val="none" w:sz="0" w:space="0" w:color="auto"/>
            <w:left w:val="none" w:sz="0" w:space="0" w:color="auto"/>
            <w:bottom w:val="none" w:sz="0" w:space="0" w:color="auto"/>
            <w:right w:val="none" w:sz="0" w:space="0" w:color="auto"/>
          </w:divBdr>
        </w:div>
        <w:div w:id="1616330488">
          <w:marLeft w:val="0"/>
          <w:marRight w:val="0"/>
          <w:marTop w:val="120"/>
          <w:marBottom w:val="0"/>
          <w:divBdr>
            <w:top w:val="none" w:sz="0" w:space="0" w:color="auto"/>
            <w:left w:val="none" w:sz="0" w:space="0" w:color="auto"/>
            <w:bottom w:val="none" w:sz="0" w:space="0" w:color="auto"/>
            <w:right w:val="none" w:sz="0" w:space="0" w:color="auto"/>
          </w:divBdr>
        </w:div>
        <w:div w:id="943221947">
          <w:marLeft w:val="0"/>
          <w:marRight w:val="0"/>
          <w:marTop w:val="120"/>
          <w:marBottom w:val="0"/>
          <w:divBdr>
            <w:top w:val="none" w:sz="0" w:space="0" w:color="auto"/>
            <w:left w:val="none" w:sz="0" w:space="0" w:color="auto"/>
            <w:bottom w:val="none" w:sz="0" w:space="0" w:color="auto"/>
            <w:right w:val="none" w:sz="0" w:space="0" w:color="auto"/>
          </w:divBdr>
        </w:div>
        <w:div w:id="1865820272">
          <w:marLeft w:val="0"/>
          <w:marRight w:val="0"/>
          <w:marTop w:val="120"/>
          <w:marBottom w:val="0"/>
          <w:divBdr>
            <w:top w:val="none" w:sz="0" w:space="0" w:color="auto"/>
            <w:left w:val="none" w:sz="0" w:space="0" w:color="auto"/>
            <w:bottom w:val="none" w:sz="0" w:space="0" w:color="auto"/>
            <w:right w:val="none" w:sz="0" w:space="0" w:color="auto"/>
          </w:divBdr>
        </w:div>
        <w:div w:id="1601599076">
          <w:marLeft w:val="0"/>
          <w:marRight w:val="0"/>
          <w:marTop w:val="120"/>
          <w:marBottom w:val="0"/>
          <w:divBdr>
            <w:top w:val="none" w:sz="0" w:space="0" w:color="auto"/>
            <w:left w:val="none" w:sz="0" w:space="0" w:color="auto"/>
            <w:bottom w:val="none" w:sz="0" w:space="0" w:color="auto"/>
            <w:right w:val="none" w:sz="0" w:space="0" w:color="auto"/>
          </w:divBdr>
        </w:div>
        <w:div w:id="2001544064">
          <w:marLeft w:val="0"/>
          <w:marRight w:val="0"/>
          <w:marTop w:val="120"/>
          <w:marBottom w:val="0"/>
          <w:divBdr>
            <w:top w:val="none" w:sz="0" w:space="0" w:color="auto"/>
            <w:left w:val="none" w:sz="0" w:space="0" w:color="auto"/>
            <w:bottom w:val="none" w:sz="0" w:space="0" w:color="auto"/>
            <w:right w:val="none" w:sz="0" w:space="0" w:color="auto"/>
          </w:divBdr>
        </w:div>
        <w:div w:id="1923486028">
          <w:marLeft w:val="0"/>
          <w:marRight w:val="0"/>
          <w:marTop w:val="120"/>
          <w:marBottom w:val="0"/>
          <w:divBdr>
            <w:top w:val="none" w:sz="0" w:space="0" w:color="auto"/>
            <w:left w:val="none" w:sz="0" w:space="0" w:color="auto"/>
            <w:bottom w:val="none" w:sz="0" w:space="0" w:color="auto"/>
            <w:right w:val="none" w:sz="0" w:space="0" w:color="auto"/>
          </w:divBdr>
        </w:div>
        <w:div w:id="541550984">
          <w:marLeft w:val="0"/>
          <w:marRight w:val="0"/>
          <w:marTop w:val="120"/>
          <w:marBottom w:val="0"/>
          <w:divBdr>
            <w:top w:val="none" w:sz="0" w:space="0" w:color="auto"/>
            <w:left w:val="none" w:sz="0" w:space="0" w:color="auto"/>
            <w:bottom w:val="none" w:sz="0" w:space="0" w:color="auto"/>
            <w:right w:val="none" w:sz="0" w:space="0" w:color="auto"/>
          </w:divBdr>
        </w:div>
      </w:divsChild>
    </w:div>
    <w:div w:id="1122726946">
      <w:bodyDiv w:val="1"/>
      <w:marLeft w:val="0"/>
      <w:marRight w:val="0"/>
      <w:marTop w:val="0"/>
      <w:marBottom w:val="0"/>
      <w:divBdr>
        <w:top w:val="none" w:sz="0" w:space="0" w:color="auto"/>
        <w:left w:val="none" w:sz="0" w:space="0" w:color="auto"/>
        <w:bottom w:val="none" w:sz="0" w:space="0" w:color="auto"/>
        <w:right w:val="none" w:sz="0" w:space="0" w:color="auto"/>
      </w:divBdr>
      <w:divsChild>
        <w:div w:id="1667899967">
          <w:marLeft w:val="0"/>
          <w:marRight w:val="0"/>
          <w:marTop w:val="120"/>
          <w:marBottom w:val="0"/>
          <w:divBdr>
            <w:top w:val="none" w:sz="0" w:space="0" w:color="auto"/>
            <w:left w:val="none" w:sz="0" w:space="0" w:color="auto"/>
            <w:bottom w:val="none" w:sz="0" w:space="0" w:color="auto"/>
            <w:right w:val="none" w:sz="0" w:space="0" w:color="auto"/>
          </w:divBdr>
        </w:div>
        <w:div w:id="1790971676">
          <w:marLeft w:val="0"/>
          <w:marRight w:val="0"/>
          <w:marTop w:val="120"/>
          <w:marBottom w:val="0"/>
          <w:divBdr>
            <w:top w:val="none" w:sz="0" w:space="0" w:color="auto"/>
            <w:left w:val="none" w:sz="0" w:space="0" w:color="auto"/>
            <w:bottom w:val="none" w:sz="0" w:space="0" w:color="auto"/>
            <w:right w:val="none" w:sz="0" w:space="0" w:color="auto"/>
          </w:divBdr>
        </w:div>
        <w:div w:id="960453694">
          <w:marLeft w:val="0"/>
          <w:marRight w:val="0"/>
          <w:marTop w:val="120"/>
          <w:marBottom w:val="0"/>
          <w:divBdr>
            <w:top w:val="none" w:sz="0" w:space="0" w:color="auto"/>
            <w:left w:val="none" w:sz="0" w:space="0" w:color="auto"/>
            <w:bottom w:val="none" w:sz="0" w:space="0" w:color="auto"/>
            <w:right w:val="none" w:sz="0" w:space="0" w:color="auto"/>
          </w:divBdr>
        </w:div>
        <w:div w:id="1617567801">
          <w:marLeft w:val="0"/>
          <w:marRight w:val="0"/>
          <w:marTop w:val="120"/>
          <w:marBottom w:val="0"/>
          <w:divBdr>
            <w:top w:val="none" w:sz="0" w:space="0" w:color="auto"/>
            <w:left w:val="none" w:sz="0" w:space="0" w:color="auto"/>
            <w:bottom w:val="none" w:sz="0" w:space="0" w:color="auto"/>
            <w:right w:val="none" w:sz="0" w:space="0" w:color="auto"/>
          </w:divBdr>
        </w:div>
        <w:div w:id="965963138">
          <w:marLeft w:val="0"/>
          <w:marRight w:val="0"/>
          <w:marTop w:val="120"/>
          <w:marBottom w:val="0"/>
          <w:divBdr>
            <w:top w:val="none" w:sz="0" w:space="0" w:color="auto"/>
            <w:left w:val="none" w:sz="0" w:space="0" w:color="auto"/>
            <w:bottom w:val="none" w:sz="0" w:space="0" w:color="auto"/>
            <w:right w:val="none" w:sz="0" w:space="0" w:color="auto"/>
          </w:divBdr>
        </w:div>
        <w:div w:id="712731824">
          <w:marLeft w:val="0"/>
          <w:marRight w:val="0"/>
          <w:marTop w:val="120"/>
          <w:marBottom w:val="0"/>
          <w:divBdr>
            <w:top w:val="none" w:sz="0" w:space="0" w:color="auto"/>
            <w:left w:val="none" w:sz="0" w:space="0" w:color="auto"/>
            <w:bottom w:val="none" w:sz="0" w:space="0" w:color="auto"/>
            <w:right w:val="none" w:sz="0" w:space="0" w:color="auto"/>
          </w:divBdr>
        </w:div>
        <w:div w:id="1101490768">
          <w:marLeft w:val="0"/>
          <w:marRight w:val="0"/>
          <w:marTop w:val="120"/>
          <w:marBottom w:val="0"/>
          <w:divBdr>
            <w:top w:val="none" w:sz="0" w:space="0" w:color="auto"/>
            <w:left w:val="none" w:sz="0" w:space="0" w:color="auto"/>
            <w:bottom w:val="none" w:sz="0" w:space="0" w:color="auto"/>
            <w:right w:val="none" w:sz="0" w:space="0" w:color="auto"/>
          </w:divBdr>
        </w:div>
        <w:div w:id="959264994">
          <w:marLeft w:val="0"/>
          <w:marRight w:val="0"/>
          <w:marTop w:val="120"/>
          <w:marBottom w:val="0"/>
          <w:divBdr>
            <w:top w:val="none" w:sz="0" w:space="0" w:color="auto"/>
            <w:left w:val="none" w:sz="0" w:space="0" w:color="auto"/>
            <w:bottom w:val="none" w:sz="0" w:space="0" w:color="auto"/>
            <w:right w:val="none" w:sz="0" w:space="0" w:color="auto"/>
          </w:divBdr>
        </w:div>
        <w:div w:id="1497722946">
          <w:marLeft w:val="0"/>
          <w:marRight w:val="0"/>
          <w:marTop w:val="120"/>
          <w:marBottom w:val="0"/>
          <w:divBdr>
            <w:top w:val="none" w:sz="0" w:space="0" w:color="auto"/>
            <w:left w:val="none" w:sz="0" w:space="0" w:color="auto"/>
            <w:bottom w:val="none" w:sz="0" w:space="0" w:color="auto"/>
            <w:right w:val="none" w:sz="0" w:space="0" w:color="auto"/>
          </w:divBdr>
        </w:div>
      </w:divsChild>
    </w:div>
    <w:div w:id="1131707634">
      <w:bodyDiv w:val="1"/>
      <w:marLeft w:val="0"/>
      <w:marRight w:val="0"/>
      <w:marTop w:val="0"/>
      <w:marBottom w:val="0"/>
      <w:divBdr>
        <w:top w:val="none" w:sz="0" w:space="0" w:color="auto"/>
        <w:left w:val="none" w:sz="0" w:space="0" w:color="auto"/>
        <w:bottom w:val="none" w:sz="0" w:space="0" w:color="auto"/>
        <w:right w:val="none" w:sz="0" w:space="0" w:color="auto"/>
      </w:divBdr>
      <w:divsChild>
        <w:div w:id="323509973">
          <w:marLeft w:val="0"/>
          <w:marRight w:val="0"/>
          <w:marTop w:val="120"/>
          <w:marBottom w:val="0"/>
          <w:divBdr>
            <w:top w:val="none" w:sz="0" w:space="0" w:color="auto"/>
            <w:left w:val="none" w:sz="0" w:space="0" w:color="auto"/>
            <w:bottom w:val="none" w:sz="0" w:space="0" w:color="auto"/>
            <w:right w:val="none" w:sz="0" w:space="0" w:color="auto"/>
          </w:divBdr>
        </w:div>
        <w:div w:id="800805141">
          <w:marLeft w:val="0"/>
          <w:marRight w:val="0"/>
          <w:marTop w:val="120"/>
          <w:marBottom w:val="0"/>
          <w:divBdr>
            <w:top w:val="none" w:sz="0" w:space="0" w:color="auto"/>
            <w:left w:val="none" w:sz="0" w:space="0" w:color="auto"/>
            <w:bottom w:val="none" w:sz="0" w:space="0" w:color="auto"/>
            <w:right w:val="none" w:sz="0" w:space="0" w:color="auto"/>
          </w:divBdr>
        </w:div>
        <w:div w:id="661929574">
          <w:marLeft w:val="0"/>
          <w:marRight w:val="0"/>
          <w:marTop w:val="120"/>
          <w:marBottom w:val="0"/>
          <w:divBdr>
            <w:top w:val="none" w:sz="0" w:space="0" w:color="auto"/>
            <w:left w:val="none" w:sz="0" w:space="0" w:color="auto"/>
            <w:bottom w:val="none" w:sz="0" w:space="0" w:color="auto"/>
            <w:right w:val="none" w:sz="0" w:space="0" w:color="auto"/>
          </w:divBdr>
        </w:div>
        <w:div w:id="1522862107">
          <w:marLeft w:val="0"/>
          <w:marRight w:val="0"/>
          <w:marTop w:val="120"/>
          <w:marBottom w:val="0"/>
          <w:divBdr>
            <w:top w:val="none" w:sz="0" w:space="0" w:color="auto"/>
            <w:left w:val="none" w:sz="0" w:space="0" w:color="auto"/>
            <w:bottom w:val="none" w:sz="0" w:space="0" w:color="auto"/>
            <w:right w:val="none" w:sz="0" w:space="0" w:color="auto"/>
          </w:divBdr>
        </w:div>
        <w:div w:id="226113791">
          <w:marLeft w:val="0"/>
          <w:marRight w:val="0"/>
          <w:marTop w:val="120"/>
          <w:marBottom w:val="0"/>
          <w:divBdr>
            <w:top w:val="none" w:sz="0" w:space="0" w:color="auto"/>
            <w:left w:val="none" w:sz="0" w:space="0" w:color="auto"/>
            <w:bottom w:val="none" w:sz="0" w:space="0" w:color="auto"/>
            <w:right w:val="none" w:sz="0" w:space="0" w:color="auto"/>
          </w:divBdr>
        </w:div>
        <w:div w:id="427392284">
          <w:marLeft w:val="0"/>
          <w:marRight w:val="0"/>
          <w:marTop w:val="120"/>
          <w:marBottom w:val="0"/>
          <w:divBdr>
            <w:top w:val="none" w:sz="0" w:space="0" w:color="auto"/>
            <w:left w:val="none" w:sz="0" w:space="0" w:color="auto"/>
            <w:bottom w:val="none" w:sz="0" w:space="0" w:color="auto"/>
            <w:right w:val="none" w:sz="0" w:space="0" w:color="auto"/>
          </w:divBdr>
        </w:div>
        <w:div w:id="1090007087">
          <w:marLeft w:val="0"/>
          <w:marRight w:val="0"/>
          <w:marTop w:val="120"/>
          <w:marBottom w:val="0"/>
          <w:divBdr>
            <w:top w:val="none" w:sz="0" w:space="0" w:color="auto"/>
            <w:left w:val="none" w:sz="0" w:space="0" w:color="auto"/>
            <w:bottom w:val="none" w:sz="0" w:space="0" w:color="auto"/>
            <w:right w:val="none" w:sz="0" w:space="0" w:color="auto"/>
          </w:divBdr>
        </w:div>
        <w:div w:id="508714282">
          <w:marLeft w:val="0"/>
          <w:marRight w:val="0"/>
          <w:marTop w:val="120"/>
          <w:marBottom w:val="0"/>
          <w:divBdr>
            <w:top w:val="none" w:sz="0" w:space="0" w:color="auto"/>
            <w:left w:val="none" w:sz="0" w:space="0" w:color="auto"/>
            <w:bottom w:val="none" w:sz="0" w:space="0" w:color="auto"/>
            <w:right w:val="none" w:sz="0" w:space="0" w:color="auto"/>
          </w:divBdr>
        </w:div>
      </w:divsChild>
    </w:div>
    <w:div w:id="1156534498">
      <w:bodyDiv w:val="1"/>
      <w:marLeft w:val="0"/>
      <w:marRight w:val="0"/>
      <w:marTop w:val="0"/>
      <w:marBottom w:val="0"/>
      <w:divBdr>
        <w:top w:val="none" w:sz="0" w:space="0" w:color="auto"/>
        <w:left w:val="none" w:sz="0" w:space="0" w:color="auto"/>
        <w:bottom w:val="none" w:sz="0" w:space="0" w:color="auto"/>
        <w:right w:val="none" w:sz="0" w:space="0" w:color="auto"/>
      </w:divBdr>
    </w:div>
    <w:div w:id="1334339946">
      <w:bodyDiv w:val="1"/>
      <w:marLeft w:val="0"/>
      <w:marRight w:val="0"/>
      <w:marTop w:val="0"/>
      <w:marBottom w:val="0"/>
      <w:divBdr>
        <w:top w:val="none" w:sz="0" w:space="0" w:color="auto"/>
        <w:left w:val="none" w:sz="0" w:space="0" w:color="auto"/>
        <w:bottom w:val="none" w:sz="0" w:space="0" w:color="auto"/>
        <w:right w:val="none" w:sz="0" w:space="0" w:color="auto"/>
      </w:divBdr>
    </w:div>
    <w:div w:id="1574043696">
      <w:bodyDiv w:val="1"/>
      <w:marLeft w:val="0"/>
      <w:marRight w:val="0"/>
      <w:marTop w:val="0"/>
      <w:marBottom w:val="0"/>
      <w:divBdr>
        <w:top w:val="none" w:sz="0" w:space="0" w:color="auto"/>
        <w:left w:val="none" w:sz="0" w:space="0" w:color="auto"/>
        <w:bottom w:val="none" w:sz="0" w:space="0" w:color="auto"/>
        <w:right w:val="none" w:sz="0" w:space="0" w:color="auto"/>
      </w:divBdr>
    </w:div>
    <w:div w:id="1598246087">
      <w:bodyDiv w:val="1"/>
      <w:marLeft w:val="0"/>
      <w:marRight w:val="0"/>
      <w:marTop w:val="0"/>
      <w:marBottom w:val="0"/>
      <w:divBdr>
        <w:top w:val="none" w:sz="0" w:space="0" w:color="auto"/>
        <w:left w:val="none" w:sz="0" w:space="0" w:color="auto"/>
        <w:bottom w:val="none" w:sz="0" w:space="0" w:color="auto"/>
        <w:right w:val="none" w:sz="0" w:space="0" w:color="auto"/>
      </w:divBdr>
    </w:div>
    <w:div w:id="1639066747">
      <w:bodyDiv w:val="1"/>
      <w:marLeft w:val="0"/>
      <w:marRight w:val="0"/>
      <w:marTop w:val="0"/>
      <w:marBottom w:val="0"/>
      <w:divBdr>
        <w:top w:val="none" w:sz="0" w:space="0" w:color="auto"/>
        <w:left w:val="none" w:sz="0" w:space="0" w:color="auto"/>
        <w:bottom w:val="none" w:sz="0" w:space="0" w:color="auto"/>
        <w:right w:val="none" w:sz="0" w:space="0" w:color="auto"/>
      </w:divBdr>
    </w:div>
    <w:div w:id="1847401738">
      <w:bodyDiv w:val="1"/>
      <w:marLeft w:val="0"/>
      <w:marRight w:val="0"/>
      <w:marTop w:val="0"/>
      <w:marBottom w:val="0"/>
      <w:divBdr>
        <w:top w:val="none" w:sz="0" w:space="0" w:color="auto"/>
        <w:left w:val="none" w:sz="0" w:space="0" w:color="auto"/>
        <w:bottom w:val="none" w:sz="0" w:space="0" w:color="auto"/>
        <w:right w:val="none" w:sz="0" w:space="0" w:color="auto"/>
      </w:divBdr>
    </w:div>
    <w:div w:id="1921939604">
      <w:bodyDiv w:val="1"/>
      <w:marLeft w:val="0"/>
      <w:marRight w:val="0"/>
      <w:marTop w:val="0"/>
      <w:marBottom w:val="0"/>
      <w:divBdr>
        <w:top w:val="none" w:sz="0" w:space="0" w:color="auto"/>
        <w:left w:val="none" w:sz="0" w:space="0" w:color="auto"/>
        <w:bottom w:val="none" w:sz="0" w:space="0" w:color="auto"/>
        <w:right w:val="none" w:sz="0" w:space="0" w:color="auto"/>
      </w:divBdr>
    </w:div>
    <w:div w:id="2020541539">
      <w:bodyDiv w:val="1"/>
      <w:marLeft w:val="0"/>
      <w:marRight w:val="0"/>
      <w:marTop w:val="0"/>
      <w:marBottom w:val="0"/>
      <w:divBdr>
        <w:top w:val="none" w:sz="0" w:space="0" w:color="auto"/>
        <w:left w:val="none" w:sz="0" w:space="0" w:color="auto"/>
        <w:bottom w:val="none" w:sz="0" w:space="0" w:color="auto"/>
        <w:right w:val="none" w:sz="0" w:space="0" w:color="auto"/>
      </w:divBdr>
      <w:divsChild>
        <w:div w:id="511922602">
          <w:marLeft w:val="0"/>
          <w:marRight w:val="0"/>
          <w:marTop w:val="120"/>
          <w:marBottom w:val="0"/>
          <w:divBdr>
            <w:top w:val="none" w:sz="0" w:space="0" w:color="auto"/>
            <w:left w:val="none" w:sz="0" w:space="0" w:color="auto"/>
            <w:bottom w:val="none" w:sz="0" w:space="0" w:color="auto"/>
            <w:right w:val="none" w:sz="0" w:space="0" w:color="auto"/>
          </w:divBdr>
        </w:div>
        <w:div w:id="258760102">
          <w:marLeft w:val="0"/>
          <w:marRight w:val="0"/>
          <w:marTop w:val="120"/>
          <w:marBottom w:val="0"/>
          <w:divBdr>
            <w:top w:val="none" w:sz="0" w:space="0" w:color="auto"/>
            <w:left w:val="none" w:sz="0" w:space="0" w:color="auto"/>
            <w:bottom w:val="none" w:sz="0" w:space="0" w:color="auto"/>
            <w:right w:val="none" w:sz="0" w:space="0" w:color="auto"/>
          </w:divBdr>
        </w:div>
        <w:div w:id="1509171974">
          <w:marLeft w:val="0"/>
          <w:marRight w:val="0"/>
          <w:marTop w:val="120"/>
          <w:marBottom w:val="96"/>
          <w:divBdr>
            <w:top w:val="none" w:sz="0" w:space="0" w:color="auto"/>
            <w:left w:val="single" w:sz="24" w:space="0" w:color="CED3F1"/>
            <w:bottom w:val="none" w:sz="0" w:space="0" w:color="auto"/>
            <w:right w:val="none" w:sz="0" w:space="0" w:color="auto"/>
          </w:divBdr>
        </w:div>
        <w:div w:id="486557725">
          <w:marLeft w:val="0"/>
          <w:marRight w:val="0"/>
          <w:marTop w:val="120"/>
          <w:marBottom w:val="0"/>
          <w:divBdr>
            <w:top w:val="none" w:sz="0" w:space="0" w:color="auto"/>
            <w:left w:val="none" w:sz="0" w:space="0" w:color="auto"/>
            <w:bottom w:val="none" w:sz="0" w:space="0" w:color="auto"/>
            <w:right w:val="none" w:sz="0" w:space="0" w:color="auto"/>
          </w:divBdr>
        </w:div>
        <w:div w:id="400836563">
          <w:marLeft w:val="0"/>
          <w:marRight w:val="0"/>
          <w:marTop w:val="120"/>
          <w:marBottom w:val="0"/>
          <w:divBdr>
            <w:top w:val="none" w:sz="0" w:space="0" w:color="auto"/>
            <w:left w:val="none" w:sz="0" w:space="0" w:color="auto"/>
            <w:bottom w:val="none" w:sz="0" w:space="0" w:color="auto"/>
            <w:right w:val="none" w:sz="0" w:space="0" w:color="auto"/>
          </w:divBdr>
        </w:div>
        <w:div w:id="337738757">
          <w:marLeft w:val="0"/>
          <w:marRight w:val="0"/>
          <w:marTop w:val="120"/>
          <w:marBottom w:val="0"/>
          <w:divBdr>
            <w:top w:val="none" w:sz="0" w:space="0" w:color="auto"/>
            <w:left w:val="none" w:sz="0" w:space="0" w:color="auto"/>
            <w:bottom w:val="none" w:sz="0" w:space="0" w:color="auto"/>
            <w:right w:val="none" w:sz="0" w:space="0" w:color="auto"/>
          </w:divBdr>
        </w:div>
        <w:div w:id="1869679646">
          <w:marLeft w:val="0"/>
          <w:marRight w:val="0"/>
          <w:marTop w:val="120"/>
          <w:marBottom w:val="0"/>
          <w:divBdr>
            <w:top w:val="none" w:sz="0" w:space="0" w:color="auto"/>
            <w:left w:val="none" w:sz="0" w:space="0" w:color="auto"/>
            <w:bottom w:val="none" w:sz="0" w:space="0" w:color="auto"/>
            <w:right w:val="none" w:sz="0" w:space="0" w:color="auto"/>
          </w:divBdr>
        </w:div>
        <w:div w:id="1456437378">
          <w:marLeft w:val="0"/>
          <w:marRight w:val="0"/>
          <w:marTop w:val="120"/>
          <w:marBottom w:val="0"/>
          <w:divBdr>
            <w:top w:val="none" w:sz="0" w:space="0" w:color="auto"/>
            <w:left w:val="none" w:sz="0" w:space="0" w:color="auto"/>
            <w:bottom w:val="none" w:sz="0" w:space="0" w:color="auto"/>
            <w:right w:val="none" w:sz="0" w:space="0" w:color="auto"/>
          </w:divBdr>
        </w:div>
        <w:div w:id="979843898">
          <w:marLeft w:val="0"/>
          <w:marRight w:val="0"/>
          <w:marTop w:val="120"/>
          <w:marBottom w:val="0"/>
          <w:divBdr>
            <w:top w:val="none" w:sz="0" w:space="0" w:color="auto"/>
            <w:left w:val="none" w:sz="0" w:space="0" w:color="auto"/>
            <w:bottom w:val="none" w:sz="0" w:space="0" w:color="auto"/>
            <w:right w:val="none" w:sz="0" w:space="0" w:color="auto"/>
          </w:divBdr>
        </w:div>
        <w:div w:id="824473178">
          <w:marLeft w:val="0"/>
          <w:marRight w:val="0"/>
          <w:marTop w:val="120"/>
          <w:marBottom w:val="0"/>
          <w:divBdr>
            <w:top w:val="none" w:sz="0" w:space="0" w:color="auto"/>
            <w:left w:val="none" w:sz="0" w:space="0" w:color="auto"/>
            <w:bottom w:val="none" w:sz="0" w:space="0" w:color="auto"/>
            <w:right w:val="none" w:sz="0" w:space="0" w:color="auto"/>
          </w:divBdr>
        </w:div>
        <w:div w:id="343560118">
          <w:marLeft w:val="0"/>
          <w:marRight w:val="0"/>
          <w:marTop w:val="120"/>
          <w:marBottom w:val="0"/>
          <w:divBdr>
            <w:top w:val="none" w:sz="0" w:space="0" w:color="auto"/>
            <w:left w:val="none" w:sz="0" w:space="0" w:color="auto"/>
            <w:bottom w:val="none" w:sz="0" w:space="0" w:color="auto"/>
            <w:right w:val="none" w:sz="0" w:space="0" w:color="auto"/>
          </w:divBdr>
        </w:div>
        <w:div w:id="510683217">
          <w:marLeft w:val="0"/>
          <w:marRight w:val="0"/>
          <w:marTop w:val="120"/>
          <w:marBottom w:val="0"/>
          <w:divBdr>
            <w:top w:val="none" w:sz="0" w:space="0" w:color="auto"/>
            <w:left w:val="none" w:sz="0" w:space="0" w:color="auto"/>
            <w:bottom w:val="none" w:sz="0" w:space="0" w:color="auto"/>
            <w:right w:val="none" w:sz="0" w:space="0" w:color="auto"/>
          </w:divBdr>
        </w:div>
        <w:div w:id="250510770">
          <w:marLeft w:val="0"/>
          <w:marRight w:val="0"/>
          <w:marTop w:val="120"/>
          <w:marBottom w:val="0"/>
          <w:divBdr>
            <w:top w:val="none" w:sz="0" w:space="0" w:color="auto"/>
            <w:left w:val="none" w:sz="0" w:space="0" w:color="auto"/>
            <w:bottom w:val="none" w:sz="0" w:space="0" w:color="auto"/>
            <w:right w:val="none" w:sz="0" w:space="0" w:color="auto"/>
          </w:divBdr>
        </w:div>
        <w:div w:id="1072122805">
          <w:marLeft w:val="0"/>
          <w:marRight w:val="0"/>
          <w:marTop w:val="120"/>
          <w:marBottom w:val="0"/>
          <w:divBdr>
            <w:top w:val="none" w:sz="0" w:space="0" w:color="auto"/>
            <w:left w:val="none" w:sz="0" w:space="0" w:color="auto"/>
            <w:bottom w:val="none" w:sz="0" w:space="0" w:color="auto"/>
            <w:right w:val="none" w:sz="0" w:space="0" w:color="auto"/>
          </w:divBdr>
        </w:div>
        <w:div w:id="1992559732">
          <w:marLeft w:val="0"/>
          <w:marRight w:val="0"/>
          <w:marTop w:val="120"/>
          <w:marBottom w:val="0"/>
          <w:divBdr>
            <w:top w:val="none" w:sz="0" w:space="0" w:color="auto"/>
            <w:left w:val="none" w:sz="0" w:space="0" w:color="auto"/>
            <w:bottom w:val="none" w:sz="0" w:space="0" w:color="auto"/>
            <w:right w:val="none" w:sz="0" w:space="0" w:color="auto"/>
          </w:divBdr>
        </w:div>
        <w:div w:id="1312102224">
          <w:marLeft w:val="0"/>
          <w:marRight w:val="0"/>
          <w:marTop w:val="120"/>
          <w:marBottom w:val="0"/>
          <w:divBdr>
            <w:top w:val="none" w:sz="0" w:space="0" w:color="auto"/>
            <w:left w:val="none" w:sz="0" w:space="0" w:color="auto"/>
            <w:bottom w:val="none" w:sz="0" w:space="0" w:color="auto"/>
            <w:right w:val="none" w:sz="0" w:space="0" w:color="auto"/>
          </w:divBdr>
        </w:div>
        <w:div w:id="1916284250">
          <w:marLeft w:val="0"/>
          <w:marRight w:val="0"/>
          <w:marTop w:val="120"/>
          <w:marBottom w:val="0"/>
          <w:divBdr>
            <w:top w:val="none" w:sz="0" w:space="0" w:color="auto"/>
            <w:left w:val="none" w:sz="0" w:space="0" w:color="auto"/>
            <w:bottom w:val="none" w:sz="0" w:space="0" w:color="auto"/>
            <w:right w:val="none" w:sz="0" w:space="0" w:color="auto"/>
          </w:divBdr>
        </w:div>
        <w:div w:id="1768190767">
          <w:marLeft w:val="0"/>
          <w:marRight w:val="0"/>
          <w:marTop w:val="120"/>
          <w:marBottom w:val="0"/>
          <w:divBdr>
            <w:top w:val="none" w:sz="0" w:space="0" w:color="auto"/>
            <w:left w:val="none" w:sz="0" w:space="0" w:color="auto"/>
            <w:bottom w:val="none" w:sz="0" w:space="0" w:color="auto"/>
            <w:right w:val="none" w:sz="0" w:space="0" w:color="auto"/>
          </w:divBdr>
        </w:div>
        <w:div w:id="131412214">
          <w:marLeft w:val="0"/>
          <w:marRight w:val="0"/>
          <w:marTop w:val="120"/>
          <w:marBottom w:val="0"/>
          <w:divBdr>
            <w:top w:val="none" w:sz="0" w:space="0" w:color="auto"/>
            <w:left w:val="none" w:sz="0" w:space="0" w:color="auto"/>
            <w:bottom w:val="none" w:sz="0" w:space="0" w:color="auto"/>
            <w:right w:val="none" w:sz="0" w:space="0" w:color="auto"/>
          </w:divBdr>
        </w:div>
        <w:div w:id="1632442778">
          <w:marLeft w:val="0"/>
          <w:marRight w:val="0"/>
          <w:marTop w:val="120"/>
          <w:marBottom w:val="0"/>
          <w:divBdr>
            <w:top w:val="none" w:sz="0" w:space="0" w:color="auto"/>
            <w:left w:val="none" w:sz="0" w:space="0" w:color="auto"/>
            <w:bottom w:val="none" w:sz="0" w:space="0" w:color="auto"/>
            <w:right w:val="none" w:sz="0" w:space="0" w:color="auto"/>
          </w:divBdr>
        </w:div>
        <w:div w:id="658656833">
          <w:marLeft w:val="0"/>
          <w:marRight w:val="0"/>
          <w:marTop w:val="120"/>
          <w:marBottom w:val="0"/>
          <w:divBdr>
            <w:top w:val="none" w:sz="0" w:space="0" w:color="auto"/>
            <w:left w:val="none" w:sz="0" w:space="0" w:color="auto"/>
            <w:bottom w:val="none" w:sz="0" w:space="0" w:color="auto"/>
            <w:right w:val="none" w:sz="0" w:space="0" w:color="auto"/>
          </w:divBdr>
        </w:div>
        <w:div w:id="947346700">
          <w:marLeft w:val="0"/>
          <w:marRight w:val="0"/>
          <w:marTop w:val="120"/>
          <w:marBottom w:val="0"/>
          <w:divBdr>
            <w:top w:val="none" w:sz="0" w:space="0" w:color="auto"/>
            <w:left w:val="none" w:sz="0" w:space="0" w:color="auto"/>
            <w:bottom w:val="none" w:sz="0" w:space="0" w:color="auto"/>
            <w:right w:val="none" w:sz="0" w:space="0" w:color="auto"/>
          </w:divBdr>
        </w:div>
        <w:div w:id="832337284">
          <w:marLeft w:val="0"/>
          <w:marRight w:val="0"/>
          <w:marTop w:val="120"/>
          <w:marBottom w:val="0"/>
          <w:divBdr>
            <w:top w:val="none" w:sz="0" w:space="0" w:color="auto"/>
            <w:left w:val="none" w:sz="0" w:space="0" w:color="auto"/>
            <w:bottom w:val="none" w:sz="0" w:space="0" w:color="auto"/>
            <w:right w:val="none" w:sz="0" w:space="0" w:color="auto"/>
          </w:divBdr>
        </w:div>
        <w:div w:id="1897818982">
          <w:marLeft w:val="0"/>
          <w:marRight w:val="0"/>
          <w:marTop w:val="120"/>
          <w:marBottom w:val="0"/>
          <w:divBdr>
            <w:top w:val="none" w:sz="0" w:space="0" w:color="auto"/>
            <w:left w:val="none" w:sz="0" w:space="0" w:color="auto"/>
            <w:bottom w:val="none" w:sz="0" w:space="0" w:color="auto"/>
            <w:right w:val="none" w:sz="0" w:space="0" w:color="auto"/>
          </w:divBdr>
        </w:div>
        <w:div w:id="1603297546">
          <w:marLeft w:val="0"/>
          <w:marRight w:val="0"/>
          <w:marTop w:val="120"/>
          <w:marBottom w:val="0"/>
          <w:divBdr>
            <w:top w:val="none" w:sz="0" w:space="0" w:color="auto"/>
            <w:left w:val="none" w:sz="0" w:space="0" w:color="auto"/>
            <w:bottom w:val="none" w:sz="0" w:space="0" w:color="auto"/>
            <w:right w:val="none" w:sz="0" w:space="0" w:color="auto"/>
          </w:divBdr>
        </w:div>
        <w:div w:id="1881161903">
          <w:marLeft w:val="0"/>
          <w:marRight w:val="0"/>
          <w:marTop w:val="120"/>
          <w:marBottom w:val="0"/>
          <w:divBdr>
            <w:top w:val="none" w:sz="0" w:space="0" w:color="auto"/>
            <w:left w:val="none" w:sz="0" w:space="0" w:color="auto"/>
            <w:bottom w:val="none" w:sz="0" w:space="0" w:color="auto"/>
            <w:right w:val="none" w:sz="0" w:space="0" w:color="auto"/>
          </w:divBdr>
        </w:div>
        <w:div w:id="1954633736">
          <w:marLeft w:val="0"/>
          <w:marRight w:val="0"/>
          <w:marTop w:val="0"/>
          <w:marBottom w:val="192"/>
          <w:divBdr>
            <w:top w:val="none" w:sz="0" w:space="0" w:color="auto"/>
            <w:left w:val="none" w:sz="0" w:space="0" w:color="auto"/>
            <w:bottom w:val="none" w:sz="0" w:space="0" w:color="auto"/>
            <w:right w:val="none" w:sz="0" w:space="0" w:color="auto"/>
          </w:divBdr>
          <w:divsChild>
            <w:div w:id="535971925">
              <w:marLeft w:val="0"/>
              <w:marRight w:val="0"/>
              <w:marTop w:val="120"/>
              <w:marBottom w:val="0"/>
              <w:divBdr>
                <w:top w:val="none" w:sz="0" w:space="0" w:color="auto"/>
                <w:left w:val="none" w:sz="0" w:space="0" w:color="auto"/>
                <w:bottom w:val="none" w:sz="0" w:space="0" w:color="auto"/>
                <w:right w:val="none" w:sz="0" w:space="0" w:color="auto"/>
              </w:divBdr>
            </w:div>
          </w:divsChild>
        </w:div>
        <w:div w:id="1549797764">
          <w:marLeft w:val="0"/>
          <w:marRight w:val="0"/>
          <w:marTop w:val="120"/>
          <w:marBottom w:val="96"/>
          <w:divBdr>
            <w:top w:val="none" w:sz="0" w:space="0" w:color="auto"/>
            <w:left w:val="single" w:sz="24" w:space="0" w:color="CED3F1"/>
            <w:bottom w:val="none" w:sz="0" w:space="0" w:color="auto"/>
            <w:right w:val="none" w:sz="0" w:space="0" w:color="auto"/>
          </w:divBdr>
        </w:div>
        <w:div w:id="481001241">
          <w:marLeft w:val="0"/>
          <w:marRight w:val="0"/>
          <w:marTop w:val="120"/>
          <w:marBottom w:val="0"/>
          <w:divBdr>
            <w:top w:val="none" w:sz="0" w:space="0" w:color="auto"/>
            <w:left w:val="none" w:sz="0" w:space="0" w:color="auto"/>
            <w:bottom w:val="none" w:sz="0" w:space="0" w:color="auto"/>
            <w:right w:val="none" w:sz="0" w:space="0" w:color="auto"/>
          </w:divBdr>
        </w:div>
        <w:div w:id="32266175">
          <w:marLeft w:val="0"/>
          <w:marRight w:val="0"/>
          <w:marTop w:val="120"/>
          <w:marBottom w:val="0"/>
          <w:divBdr>
            <w:top w:val="none" w:sz="0" w:space="0" w:color="auto"/>
            <w:left w:val="none" w:sz="0" w:space="0" w:color="auto"/>
            <w:bottom w:val="none" w:sz="0" w:space="0" w:color="auto"/>
            <w:right w:val="none" w:sz="0" w:space="0" w:color="auto"/>
          </w:divBdr>
        </w:div>
        <w:div w:id="1404182103">
          <w:marLeft w:val="0"/>
          <w:marRight w:val="0"/>
          <w:marTop w:val="120"/>
          <w:marBottom w:val="0"/>
          <w:divBdr>
            <w:top w:val="none" w:sz="0" w:space="0" w:color="auto"/>
            <w:left w:val="none" w:sz="0" w:space="0" w:color="auto"/>
            <w:bottom w:val="none" w:sz="0" w:space="0" w:color="auto"/>
            <w:right w:val="none" w:sz="0" w:space="0" w:color="auto"/>
          </w:divBdr>
        </w:div>
        <w:div w:id="165248851">
          <w:marLeft w:val="0"/>
          <w:marRight w:val="0"/>
          <w:marTop w:val="120"/>
          <w:marBottom w:val="0"/>
          <w:divBdr>
            <w:top w:val="none" w:sz="0" w:space="0" w:color="auto"/>
            <w:left w:val="none" w:sz="0" w:space="0" w:color="auto"/>
            <w:bottom w:val="none" w:sz="0" w:space="0" w:color="auto"/>
            <w:right w:val="none" w:sz="0" w:space="0" w:color="auto"/>
          </w:divBdr>
        </w:div>
        <w:div w:id="906575207">
          <w:marLeft w:val="0"/>
          <w:marRight w:val="0"/>
          <w:marTop w:val="120"/>
          <w:marBottom w:val="0"/>
          <w:divBdr>
            <w:top w:val="none" w:sz="0" w:space="0" w:color="auto"/>
            <w:left w:val="none" w:sz="0" w:space="0" w:color="auto"/>
            <w:bottom w:val="none" w:sz="0" w:space="0" w:color="auto"/>
            <w:right w:val="none" w:sz="0" w:space="0" w:color="auto"/>
          </w:divBdr>
        </w:div>
        <w:div w:id="1059282129">
          <w:marLeft w:val="0"/>
          <w:marRight w:val="0"/>
          <w:marTop w:val="120"/>
          <w:marBottom w:val="0"/>
          <w:divBdr>
            <w:top w:val="none" w:sz="0" w:space="0" w:color="auto"/>
            <w:left w:val="none" w:sz="0" w:space="0" w:color="auto"/>
            <w:bottom w:val="none" w:sz="0" w:space="0" w:color="auto"/>
            <w:right w:val="none" w:sz="0" w:space="0" w:color="auto"/>
          </w:divBdr>
        </w:div>
        <w:div w:id="1491366069">
          <w:marLeft w:val="0"/>
          <w:marRight w:val="0"/>
          <w:marTop w:val="120"/>
          <w:marBottom w:val="0"/>
          <w:divBdr>
            <w:top w:val="none" w:sz="0" w:space="0" w:color="auto"/>
            <w:left w:val="none" w:sz="0" w:space="0" w:color="auto"/>
            <w:bottom w:val="none" w:sz="0" w:space="0" w:color="auto"/>
            <w:right w:val="none" w:sz="0" w:space="0" w:color="auto"/>
          </w:divBdr>
        </w:div>
        <w:div w:id="2064017684">
          <w:marLeft w:val="0"/>
          <w:marRight w:val="0"/>
          <w:marTop w:val="120"/>
          <w:marBottom w:val="0"/>
          <w:divBdr>
            <w:top w:val="none" w:sz="0" w:space="0" w:color="auto"/>
            <w:left w:val="none" w:sz="0" w:space="0" w:color="auto"/>
            <w:bottom w:val="none" w:sz="0" w:space="0" w:color="auto"/>
            <w:right w:val="none" w:sz="0" w:space="0" w:color="auto"/>
          </w:divBdr>
        </w:div>
        <w:div w:id="1446849067">
          <w:marLeft w:val="0"/>
          <w:marRight w:val="0"/>
          <w:marTop w:val="120"/>
          <w:marBottom w:val="0"/>
          <w:divBdr>
            <w:top w:val="none" w:sz="0" w:space="0" w:color="auto"/>
            <w:left w:val="none" w:sz="0" w:space="0" w:color="auto"/>
            <w:bottom w:val="none" w:sz="0" w:space="0" w:color="auto"/>
            <w:right w:val="none" w:sz="0" w:space="0" w:color="auto"/>
          </w:divBdr>
        </w:div>
        <w:div w:id="1287470411">
          <w:marLeft w:val="0"/>
          <w:marRight w:val="0"/>
          <w:marTop w:val="120"/>
          <w:marBottom w:val="0"/>
          <w:divBdr>
            <w:top w:val="none" w:sz="0" w:space="0" w:color="auto"/>
            <w:left w:val="none" w:sz="0" w:space="0" w:color="auto"/>
            <w:bottom w:val="none" w:sz="0" w:space="0" w:color="auto"/>
            <w:right w:val="none" w:sz="0" w:space="0" w:color="auto"/>
          </w:divBdr>
        </w:div>
        <w:div w:id="2111125343">
          <w:marLeft w:val="0"/>
          <w:marRight w:val="0"/>
          <w:marTop w:val="120"/>
          <w:marBottom w:val="0"/>
          <w:divBdr>
            <w:top w:val="none" w:sz="0" w:space="0" w:color="auto"/>
            <w:left w:val="none" w:sz="0" w:space="0" w:color="auto"/>
            <w:bottom w:val="none" w:sz="0" w:space="0" w:color="auto"/>
            <w:right w:val="none" w:sz="0" w:space="0" w:color="auto"/>
          </w:divBdr>
        </w:div>
        <w:div w:id="1600061739">
          <w:marLeft w:val="0"/>
          <w:marRight w:val="0"/>
          <w:marTop w:val="120"/>
          <w:marBottom w:val="0"/>
          <w:divBdr>
            <w:top w:val="none" w:sz="0" w:space="0" w:color="auto"/>
            <w:left w:val="none" w:sz="0" w:space="0" w:color="auto"/>
            <w:bottom w:val="none" w:sz="0" w:space="0" w:color="auto"/>
            <w:right w:val="none" w:sz="0" w:space="0" w:color="auto"/>
          </w:divBdr>
        </w:div>
        <w:div w:id="1668166819">
          <w:marLeft w:val="0"/>
          <w:marRight w:val="0"/>
          <w:marTop w:val="120"/>
          <w:marBottom w:val="0"/>
          <w:divBdr>
            <w:top w:val="none" w:sz="0" w:space="0" w:color="auto"/>
            <w:left w:val="none" w:sz="0" w:space="0" w:color="auto"/>
            <w:bottom w:val="none" w:sz="0" w:space="0" w:color="auto"/>
            <w:right w:val="none" w:sz="0" w:space="0" w:color="auto"/>
          </w:divBdr>
        </w:div>
        <w:div w:id="1987275721">
          <w:marLeft w:val="0"/>
          <w:marRight w:val="0"/>
          <w:marTop w:val="120"/>
          <w:marBottom w:val="0"/>
          <w:divBdr>
            <w:top w:val="none" w:sz="0" w:space="0" w:color="auto"/>
            <w:left w:val="none" w:sz="0" w:space="0" w:color="auto"/>
            <w:bottom w:val="none" w:sz="0" w:space="0" w:color="auto"/>
            <w:right w:val="none" w:sz="0" w:space="0" w:color="auto"/>
          </w:divBdr>
        </w:div>
        <w:div w:id="642930886">
          <w:marLeft w:val="0"/>
          <w:marRight w:val="0"/>
          <w:marTop w:val="120"/>
          <w:marBottom w:val="0"/>
          <w:divBdr>
            <w:top w:val="none" w:sz="0" w:space="0" w:color="auto"/>
            <w:left w:val="none" w:sz="0" w:space="0" w:color="auto"/>
            <w:bottom w:val="none" w:sz="0" w:space="0" w:color="auto"/>
            <w:right w:val="none" w:sz="0" w:space="0" w:color="auto"/>
          </w:divBdr>
        </w:div>
        <w:div w:id="947466844">
          <w:marLeft w:val="0"/>
          <w:marRight w:val="0"/>
          <w:marTop w:val="120"/>
          <w:marBottom w:val="0"/>
          <w:divBdr>
            <w:top w:val="none" w:sz="0" w:space="0" w:color="auto"/>
            <w:left w:val="none" w:sz="0" w:space="0" w:color="auto"/>
            <w:bottom w:val="none" w:sz="0" w:space="0" w:color="auto"/>
            <w:right w:val="none" w:sz="0" w:space="0" w:color="auto"/>
          </w:divBdr>
        </w:div>
      </w:divsChild>
    </w:div>
    <w:div w:id="2058971993">
      <w:bodyDiv w:val="1"/>
      <w:marLeft w:val="0"/>
      <w:marRight w:val="0"/>
      <w:marTop w:val="0"/>
      <w:marBottom w:val="0"/>
      <w:divBdr>
        <w:top w:val="none" w:sz="0" w:space="0" w:color="auto"/>
        <w:left w:val="none" w:sz="0" w:space="0" w:color="auto"/>
        <w:bottom w:val="none" w:sz="0" w:space="0" w:color="auto"/>
        <w:right w:val="none" w:sz="0" w:space="0" w:color="auto"/>
      </w:divBdr>
      <w:divsChild>
        <w:div w:id="1317763918">
          <w:marLeft w:val="0"/>
          <w:marRight w:val="0"/>
          <w:marTop w:val="120"/>
          <w:marBottom w:val="0"/>
          <w:divBdr>
            <w:top w:val="none" w:sz="0" w:space="0" w:color="auto"/>
            <w:left w:val="none" w:sz="0" w:space="0" w:color="auto"/>
            <w:bottom w:val="none" w:sz="0" w:space="0" w:color="auto"/>
            <w:right w:val="none" w:sz="0" w:space="0" w:color="auto"/>
          </w:divBdr>
        </w:div>
        <w:div w:id="285894446">
          <w:marLeft w:val="0"/>
          <w:marRight w:val="0"/>
          <w:marTop w:val="120"/>
          <w:marBottom w:val="0"/>
          <w:divBdr>
            <w:top w:val="none" w:sz="0" w:space="0" w:color="auto"/>
            <w:left w:val="none" w:sz="0" w:space="0" w:color="auto"/>
            <w:bottom w:val="none" w:sz="0" w:space="0" w:color="auto"/>
            <w:right w:val="none" w:sz="0" w:space="0" w:color="auto"/>
          </w:divBdr>
        </w:div>
        <w:div w:id="61491763">
          <w:marLeft w:val="0"/>
          <w:marRight w:val="0"/>
          <w:marTop w:val="120"/>
          <w:marBottom w:val="0"/>
          <w:divBdr>
            <w:top w:val="none" w:sz="0" w:space="0" w:color="auto"/>
            <w:left w:val="none" w:sz="0" w:space="0" w:color="auto"/>
            <w:bottom w:val="none" w:sz="0" w:space="0" w:color="auto"/>
            <w:right w:val="none" w:sz="0" w:space="0" w:color="auto"/>
          </w:divBdr>
        </w:div>
        <w:div w:id="338390116">
          <w:marLeft w:val="0"/>
          <w:marRight w:val="0"/>
          <w:marTop w:val="120"/>
          <w:marBottom w:val="0"/>
          <w:divBdr>
            <w:top w:val="none" w:sz="0" w:space="0" w:color="auto"/>
            <w:left w:val="none" w:sz="0" w:space="0" w:color="auto"/>
            <w:bottom w:val="none" w:sz="0" w:space="0" w:color="auto"/>
            <w:right w:val="none" w:sz="0" w:space="0" w:color="auto"/>
          </w:divBdr>
        </w:div>
        <w:div w:id="1452017169">
          <w:marLeft w:val="0"/>
          <w:marRight w:val="0"/>
          <w:marTop w:val="120"/>
          <w:marBottom w:val="0"/>
          <w:divBdr>
            <w:top w:val="none" w:sz="0" w:space="0" w:color="auto"/>
            <w:left w:val="none" w:sz="0" w:space="0" w:color="auto"/>
            <w:bottom w:val="none" w:sz="0" w:space="0" w:color="auto"/>
            <w:right w:val="none" w:sz="0" w:space="0" w:color="auto"/>
          </w:divBdr>
        </w:div>
        <w:div w:id="1236553031">
          <w:marLeft w:val="0"/>
          <w:marRight w:val="0"/>
          <w:marTop w:val="120"/>
          <w:marBottom w:val="0"/>
          <w:divBdr>
            <w:top w:val="none" w:sz="0" w:space="0" w:color="auto"/>
            <w:left w:val="none" w:sz="0" w:space="0" w:color="auto"/>
            <w:bottom w:val="none" w:sz="0" w:space="0" w:color="auto"/>
            <w:right w:val="none" w:sz="0" w:space="0" w:color="auto"/>
          </w:divBdr>
        </w:div>
        <w:div w:id="1317763743">
          <w:marLeft w:val="0"/>
          <w:marRight w:val="0"/>
          <w:marTop w:val="120"/>
          <w:marBottom w:val="0"/>
          <w:divBdr>
            <w:top w:val="none" w:sz="0" w:space="0" w:color="auto"/>
            <w:left w:val="none" w:sz="0" w:space="0" w:color="auto"/>
            <w:bottom w:val="none" w:sz="0" w:space="0" w:color="auto"/>
            <w:right w:val="none" w:sz="0" w:space="0" w:color="auto"/>
          </w:divBdr>
        </w:div>
        <w:div w:id="1628663016">
          <w:marLeft w:val="0"/>
          <w:marRight w:val="0"/>
          <w:marTop w:val="120"/>
          <w:marBottom w:val="0"/>
          <w:divBdr>
            <w:top w:val="none" w:sz="0" w:space="0" w:color="auto"/>
            <w:left w:val="none" w:sz="0" w:space="0" w:color="auto"/>
            <w:bottom w:val="none" w:sz="0" w:space="0" w:color="auto"/>
            <w:right w:val="none" w:sz="0" w:space="0" w:color="auto"/>
          </w:divBdr>
        </w:div>
        <w:div w:id="487986377">
          <w:marLeft w:val="0"/>
          <w:marRight w:val="0"/>
          <w:marTop w:val="120"/>
          <w:marBottom w:val="0"/>
          <w:divBdr>
            <w:top w:val="none" w:sz="0" w:space="0" w:color="auto"/>
            <w:left w:val="none" w:sz="0" w:space="0" w:color="auto"/>
            <w:bottom w:val="none" w:sz="0" w:space="0" w:color="auto"/>
            <w:right w:val="none" w:sz="0" w:space="0" w:color="auto"/>
          </w:divBdr>
        </w:div>
        <w:div w:id="1866359179">
          <w:marLeft w:val="0"/>
          <w:marRight w:val="0"/>
          <w:marTop w:val="120"/>
          <w:marBottom w:val="0"/>
          <w:divBdr>
            <w:top w:val="none" w:sz="0" w:space="0" w:color="auto"/>
            <w:left w:val="none" w:sz="0" w:space="0" w:color="auto"/>
            <w:bottom w:val="none" w:sz="0" w:space="0" w:color="auto"/>
            <w:right w:val="none" w:sz="0" w:space="0" w:color="auto"/>
          </w:divBdr>
        </w:div>
        <w:div w:id="601187434">
          <w:marLeft w:val="0"/>
          <w:marRight w:val="0"/>
          <w:marTop w:val="120"/>
          <w:marBottom w:val="0"/>
          <w:divBdr>
            <w:top w:val="none" w:sz="0" w:space="0" w:color="auto"/>
            <w:left w:val="none" w:sz="0" w:space="0" w:color="auto"/>
            <w:bottom w:val="none" w:sz="0" w:space="0" w:color="auto"/>
            <w:right w:val="none" w:sz="0" w:space="0" w:color="auto"/>
          </w:divBdr>
        </w:div>
        <w:div w:id="1564215637">
          <w:marLeft w:val="0"/>
          <w:marRight w:val="0"/>
          <w:marTop w:val="0"/>
          <w:marBottom w:val="192"/>
          <w:divBdr>
            <w:top w:val="none" w:sz="0" w:space="0" w:color="auto"/>
            <w:left w:val="none" w:sz="0" w:space="0" w:color="auto"/>
            <w:bottom w:val="none" w:sz="0" w:space="0" w:color="auto"/>
            <w:right w:val="none" w:sz="0" w:space="0" w:color="auto"/>
          </w:divBdr>
        </w:div>
        <w:div w:id="58330729">
          <w:marLeft w:val="0"/>
          <w:marRight w:val="0"/>
          <w:marTop w:val="120"/>
          <w:marBottom w:val="96"/>
          <w:divBdr>
            <w:top w:val="none" w:sz="0" w:space="0" w:color="auto"/>
            <w:left w:val="single" w:sz="24" w:space="0" w:color="CED3F1"/>
            <w:bottom w:val="none" w:sz="0" w:space="0" w:color="auto"/>
            <w:right w:val="none" w:sz="0" w:space="0" w:color="auto"/>
          </w:divBdr>
        </w:div>
        <w:div w:id="1540313680">
          <w:marLeft w:val="0"/>
          <w:marRight w:val="0"/>
          <w:marTop w:val="120"/>
          <w:marBottom w:val="0"/>
          <w:divBdr>
            <w:top w:val="none" w:sz="0" w:space="0" w:color="auto"/>
            <w:left w:val="none" w:sz="0" w:space="0" w:color="auto"/>
            <w:bottom w:val="none" w:sz="0" w:space="0" w:color="auto"/>
            <w:right w:val="none" w:sz="0" w:space="0" w:color="auto"/>
          </w:divBdr>
        </w:div>
        <w:div w:id="1929532155">
          <w:marLeft w:val="0"/>
          <w:marRight w:val="0"/>
          <w:marTop w:val="120"/>
          <w:marBottom w:val="0"/>
          <w:divBdr>
            <w:top w:val="none" w:sz="0" w:space="0" w:color="auto"/>
            <w:left w:val="none" w:sz="0" w:space="0" w:color="auto"/>
            <w:bottom w:val="none" w:sz="0" w:space="0" w:color="auto"/>
            <w:right w:val="none" w:sz="0" w:space="0" w:color="auto"/>
          </w:divBdr>
        </w:div>
      </w:divsChild>
    </w:div>
    <w:div w:id="2067685104">
      <w:bodyDiv w:val="1"/>
      <w:marLeft w:val="0"/>
      <w:marRight w:val="0"/>
      <w:marTop w:val="0"/>
      <w:marBottom w:val="0"/>
      <w:divBdr>
        <w:top w:val="none" w:sz="0" w:space="0" w:color="auto"/>
        <w:left w:val="none" w:sz="0" w:space="0" w:color="auto"/>
        <w:bottom w:val="none" w:sz="0" w:space="0" w:color="auto"/>
        <w:right w:val="none" w:sz="0" w:space="0" w:color="auto"/>
      </w:divBdr>
    </w:div>
    <w:div w:id="2077973218">
      <w:bodyDiv w:val="1"/>
      <w:marLeft w:val="0"/>
      <w:marRight w:val="0"/>
      <w:marTop w:val="0"/>
      <w:marBottom w:val="0"/>
      <w:divBdr>
        <w:top w:val="none" w:sz="0" w:space="0" w:color="auto"/>
        <w:left w:val="none" w:sz="0" w:space="0" w:color="auto"/>
        <w:bottom w:val="none" w:sz="0" w:space="0" w:color="auto"/>
        <w:right w:val="none" w:sz="0" w:space="0" w:color="auto"/>
      </w:divBdr>
      <w:divsChild>
        <w:div w:id="237446299">
          <w:marLeft w:val="0"/>
          <w:marRight w:val="0"/>
          <w:marTop w:val="120"/>
          <w:marBottom w:val="0"/>
          <w:divBdr>
            <w:top w:val="none" w:sz="0" w:space="0" w:color="auto"/>
            <w:left w:val="none" w:sz="0" w:space="0" w:color="auto"/>
            <w:bottom w:val="none" w:sz="0" w:space="0" w:color="auto"/>
            <w:right w:val="none" w:sz="0" w:space="0" w:color="auto"/>
          </w:divBdr>
        </w:div>
        <w:div w:id="577176443">
          <w:marLeft w:val="0"/>
          <w:marRight w:val="0"/>
          <w:marTop w:val="120"/>
          <w:marBottom w:val="0"/>
          <w:divBdr>
            <w:top w:val="none" w:sz="0" w:space="0" w:color="auto"/>
            <w:left w:val="none" w:sz="0" w:space="0" w:color="auto"/>
            <w:bottom w:val="none" w:sz="0" w:space="0" w:color="auto"/>
            <w:right w:val="none" w:sz="0" w:space="0" w:color="auto"/>
          </w:divBdr>
        </w:div>
        <w:div w:id="606813308">
          <w:marLeft w:val="0"/>
          <w:marRight w:val="0"/>
          <w:marTop w:val="120"/>
          <w:marBottom w:val="96"/>
          <w:divBdr>
            <w:top w:val="none" w:sz="0" w:space="0" w:color="auto"/>
            <w:left w:val="single" w:sz="24" w:space="0" w:color="CED3F1"/>
            <w:bottom w:val="none" w:sz="0" w:space="0" w:color="auto"/>
            <w:right w:val="none" w:sz="0" w:space="0" w:color="auto"/>
          </w:divBdr>
        </w:div>
        <w:div w:id="778372737">
          <w:marLeft w:val="0"/>
          <w:marRight w:val="0"/>
          <w:marTop w:val="120"/>
          <w:marBottom w:val="0"/>
          <w:divBdr>
            <w:top w:val="none" w:sz="0" w:space="0" w:color="auto"/>
            <w:left w:val="none" w:sz="0" w:space="0" w:color="auto"/>
            <w:bottom w:val="none" w:sz="0" w:space="0" w:color="auto"/>
            <w:right w:val="none" w:sz="0" w:space="0" w:color="auto"/>
          </w:divBdr>
        </w:div>
        <w:div w:id="844512353">
          <w:marLeft w:val="0"/>
          <w:marRight w:val="0"/>
          <w:marTop w:val="120"/>
          <w:marBottom w:val="0"/>
          <w:divBdr>
            <w:top w:val="none" w:sz="0" w:space="0" w:color="auto"/>
            <w:left w:val="none" w:sz="0" w:space="0" w:color="auto"/>
            <w:bottom w:val="none" w:sz="0" w:space="0" w:color="auto"/>
            <w:right w:val="none" w:sz="0" w:space="0" w:color="auto"/>
          </w:divBdr>
        </w:div>
        <w:div w:id="1013723998">
          <w:marLeft w:val="0"/>
          <w:marRight w:val="0"/>
          <w:marTop w:val="120"/>
          <w:marBottom w:val="0"/>
          <w:divBdr>
            <w:top w:val="none" w:sz="0" w:space="0" w:color="auto"/>
            <w:left w:val="none" w:sz="0" w:space="0" w:color="auto"/>
            <w:bottom w:val="none" w:sz="0" w:space="0" w:color="auto"/>
            <w:right w:val="none" w:sz="0" w:space="0" w:color="auto"/>
          </w:divBdr>
        </w:div>
        <w:div w:id="1133867782">
          <w:marLeft w:val="0"/>
          <w:marRight w:val="0"/>
          <w:marTop w:val="120"/>
          <w:marBottom w:val="0"/>
          <w:divBdr>
            <w:top w:val="none" w:sz="0" w:space="0" w:color="auto"/>
            <w:left w:val="none" w:sz="0" w:space="0" w:color="auto"/>
            <w:bottom w:val="none" w:sz="0" w:space="0" w:color="auto"/>
            <w:right w:val="none" w:sz="0" w:space="0" w:color="auto"/>
          </w:divBdr>
        </w:div>
        <w:div w:id="1170758395">
          <w:marLeft w:val="0"/>
          <w:marRight w:val="0"/>
          <w:marTop w:val="120"/>
          <w:marBottom w:val="0"/>
          <w:divBdr>
            <w:top w:val="none" w:sz="0" w:space="0" w:color="auto"/>
            <w:left w:val="none" w:sz="0" w:space="0" w:color="auto"/>
            <w:bottom w:val="none" w:sz="0" w:space="0" w:color="auto"/>
            <w:right w:val="none" w:sz="0" w:space="0" w:color="auto"/>
          </w:divBdr>
        </w:div>
        <w:div w:id="1182359906">
          <w:marLeft w:val="0"/>
          <w:marRight w:val="0"/>
          <w:marTop w:val="120"/>
          <w:marBottom w:val="0"/>
          <w:divBdr>
            <w:top w:val="none" w:sz="0" w:space="0" w:color="auto"/>
            <w:left w:val="none" w:sz="0" w:space="0" w:color="auto"/>
            <w:bottom w:val="none" w:sz="0" w:space="0" w:color="auto"/>
            <w:right w:val="none" w:sz="0" w:space="0" w:color="auto"/>
          </w:divBdr>
        </w:div>
        <w:div w:id="1407452742">
          <w:marLeft w:val="0"/>
          <w:marRight w:val="0"/>
          <w:marTop w:val="120"/>
          <w:marBottom w:val="0"/>
          <w:divBdr>
            <w:top w:val="none" w:sz="0" w:space="0" w:color="auto"/>
            <w:left w:val="none" w:sz="0" w:space="0" w:color="auto"/>
            <w:bottom w:val="none" w:sz="0" w:space="0" w:color="auto"/>
            <w:right w:val="none" w:sz="0" w:space="0" w:color="auto"/>
          </w:divBdr>
        </w:div>
        <w:div w:id="1417095182">
          <w:marLeft w:val="0"/>
          <w:marRight w:val="0"/>
          <w:marTop w:val="120"/>
          <w:marBottom w:val="0"/>
          <w:divBdr>
            <w:top w:val="none" w:sz="0" w:space="0" w:color="auto"/>
            <w:left w:val="none" w:sz="0" w:space="0" w:color="auto"/>
            <w:bottom w:val="none" w:sz="0" w:space="0" w:color="auto"/>
            <w:right w:val="none" w:sz="0" w:space="0" w:color="auto"/>
          </w:divBdr>
        </w:div>
        <w:div w:id="1492719319">
          <w:marLeft w:val="0"/>
          <w:marRight w:val="0"/>
          <w:marTop w:val="120"/>
          <w:marBottom w:val="0"/>
          <w:divBdr>
            <w:top w:val="none" w:sz="0" w:space="0" w:color="auto"/>
            <w:left w:val="none" w:sz="0" w:space="0" w:color="auto"/>
            <w:bottom w:val="none" w:sz="0" w:space="0" w:color="auto"/>
            <w:right w:val="none" w:sz="0" w:space="0" w:color="auto"/>
          </w:divBdr>
        </w:div>
        <w:div w:id="1602832131">
          <w:marLeft w:val="0"/>
          <w:marRight w:val="0"/>
          <w:marTop w:val="120"/>
          <w:marBottom w:val="0"/>
          <w:divBdr>
            <w:top w:val="none" w:sz="0" w:space="0" w:color="auto"/>
            <w:left w:val="none" w:sz="0" w:space="0" w:color="auto"/>
            <w:bottom w:val="none" w:sz="0" w:space="0" w:color="auto"/>
            <w:right w:val="none" w:sz="0" w:space="0" w:color="auto"/>
          </w:divBdr>
        </w:div>
        <w:div w:id="1974869856">
          <w:marLeft w:val="0"/>
          <w:marRight w:val="0"/>
          <w:marTop w:val="120"/>
          <w:marBottom w:val="0"/>
          <w:divBdr>
            <w:top w:val="none" w:sz="0" w:space="0" w:color="auto"/>
            <w:left w:val="none" w:sz="0" w:space="0" w:color="auto"/>
            <w:bottom w:val="none" w:sz="0" w:space="0" w:color="auto"/>
            <w:right w:val="none" w:sz="0" w:space="0" w:color="auto"/>
          </w:divBdr>
        </w:div>
        <w:div w:id="2046323464">
          <w:marLeft w:val="0"/>
          <w:marRight w:val="0"/>
          <w:marTop w:val="120"/>
          <w:marBottom w:val="0"/>
          <w:divBdr>
            <w:top w:val="none" w:sz="0" w:space="0" w:color="auto"/>
            <w:left w:val="none" w:sz="0" w:space="0" w:color="auto"/>
            <w:bottom w:val="none" w:sz="0" w:space="0" w:color="auto"/>
            <w:right w:val="none" w:sz="0" w:space="0" w:color="auto"/>
          </w:divBdr>
        </w:div>
        <w:div w:id="2147353697">
          <w:marLeft w:val="0"/>
          <w:marRight w:val="0"/>
          <w:marTop w:val="120"/>
          <w:marBottom w:val="0"/>
          <w:divBdr>
            <w:top w:val="none" w:sz="0" w:space="0" w:color="auto"/>
            <w:left w:val="none" w:sz="0" w:space="0" w:color="auto"/>
            <w:bottom w:val="none" w:sz="0" w:space="0" w:color="auto"/>
            <w:right w:val="none" w:sz="0" w:space="0" w:color="auto"/>
          </w:divBdr>
        </w:div>
      </w:divsChild>
    </w:div>
    <w:div w:id="2080050326">
      <w:bodyDiv w:val="1"/>
      <w:marLeft w:val="0"/>
      <w:marRight w:val="0"/>
      <w:marTop w:val="0"/>
      <w:marBottom w:val="0"/>
      <w:divBdr>
        <w:top w:val="none" w:sz="0" w:space="0" w:color="auto"/>
        <w:left w:val="none" w:sz="0" w:space="0" w:color="auto"/>
        <w:bottom w:val="none" w:sz="0" w:space="0" w:color="auto"/>
        <w:right w:val="none" w:sz="0" w:space="0" w:color="auto"/>
      </w:divBdr>
    </w:div>
    <w:div w:id="2081709508">
      <w:bodyDiv w:val="1"/>
      <w:marLeft w:val="0"/>
      <w:marRight w:val="0"/>
      <w:marTop w:val="0"/>
      <w:marBottom w:val="0"/>
      <w:divBdr>
        <w:top w:val="none" w:sz="0" w:space="0" w:color="auto"/>
        <w:left w:val="none" w:sz="0" w:space="0" w:color="auto"/>
        <w:bottom w:val="none" w:sz="0" w:space="0" w:color="auto"/>
        <w:right w:val="none" w:sz="0" w:space="0" w:color="auto"/>
      </w:divBdr>
    </w:div>
    <w:div w:id="2101900246">
      <w:bodyDiv w:val="1"/>
      <w:marLeft w:val="0"/>
      <w:marRight w:val="0"/>
      <w:marTop w:val="0"/>
      <w:marBottom w:val="0"/>
      <w:divBdr>
        <w:top w:val="none" w:sz="0" w:space="0" w:color="auto"/>
        <w:left w:val="none" w:sz="0" w:space="0" w:color="auto"/>
        <w:bottom w:val="none" w:sz="0" w:space="0" w:color="auto"/>
        <w:right w:val="none" w:sz="0" w:space="0" w:color="auto"/>
      </w:divBdr>
      <w:divsChild>
        <w:div w:id="60520916">
          <w:marLeft w:val="0"/>
          <w:marRight w:val="0"/>
          <w:marTop w:val="120"/>
          <w:marBottom w:val="0"/>
          <w:divBdr>
            <w:top w:val="none" w:sz="0" w:space="0" w:color="auto"/>
            <w:left w:val="none" w:sz="0" w:space="0" w:color="auto"/>
            <w:bottom w:val="none" w:sz="0" w:space="0" w:color="auto"/>
            <w:right w:val="none" w:sz="0" w:space="0" w:color="auto"/>
          </w:divBdr>
        </w:div>
        <w:div w:id="1834908567">
          <w:marLeft w:val="0"/>
          <w:marRight w:val="0"/>
          <w:marTop w:val="120"/>
          <w:marBottom w:val="0"/>
          <w:divBdr>
            <w:top w:val="none" w:sz="0" w:space="0" w:color="auto"/>
            <w:left w:val="none" w:sz="0" w:space="0" w:color="auto"/>
            <w:bottom w:val="none" w:sz="0" w:space="0" w:color="auto"/>
            <w:right w:val="none" w:sz="0" w:space="0" w:color="auto"/>
          </w:divBdr>
        </w:div>
        <w:div w:id="31852132">
          <w:marLeft w:val="0"/>
          <w:marRight w:val="0"/>
          <w:marTop w:val="120"/>
          <w:marBottom w:val="0"/>
          <w:divBdr>
            <w:top w:val="none" w:sz="0" w:space="0" w:color="auto"/>
            <w:left w:val="none" w:sz="0" w:space="0" w:color="auto"/>
            <w:bottom w:val="none" w:sz="0" w:space="0" w:color="auto"/>
            <w:right w:val="none" w:sz="0" w:space="0" w:color="auto"/>
          </w:divBdr>
        </w:div>
        <w:div w:id="764762509">
          <w:marLeft w:val="0"/>
          <w:marRight w:val="0"/>
          <w:marTop w:val="120"/>
          <w:marBottom w:val="0"/>
          <w:divBdr>
            <w:top w:val="none" w:sz="0" w:space="0" w:color="auto"/>
            <w:left w:val="none" w:sz="0" w:space="0" w:color="auto"/>
            <w:bottom w:val="none" w:sz="0" w:space="0" w:color="auto"/>
            <w:right w:val="none" w:sz="0" w:space="0" w:color="auto"/>
          </w:divBdr>
        </w:div>
        <w:div w:id="167259857">
          <w:marLeft w:val="0"/>
          <w:marRight w:val="0"/>
          <w:marTop w:val="0"/>
          <w:marBottom w:val="192"/>
          <w:divBdr>
            <w:top w:val="none" w:sz="0" w:space="0" w:color="auto"/>
            <w:left w:val="none" w:sz="0" w:space="0" w:color="auto"/>
            <w:bottom w:val="none" w:sz="0" w:space="0" w:color="auto"/>
            <w:right w:val="none" w:sz="0" w:space="0" w:color="auto"/>
          </w:divBdr>
        </w:div>
        <w:div w:id="272514237">
          <w:marLeft w:val="0"/>
          <w:marRight w:val="0"/>
          <w:marTop w:val="120"/>
          <w:marBottom w:val="96"/>
          <w:divBdr>
            <w:top w:val="none" w:sz="0" w:space="0" w:color="auto"/>
            <w:left w:val="single" w:sz="24" w:space="0" w:color="CED3F1"/>
            <w:bottom w:val="none" w:sz="0" w:space="0" w:color="auto"/>
            <w:right w:val="none" w:sz="0" w:space="0" w:color="auto"/>
          </w:divBdr>
        </w:div>
        <w:div w:id="752047618">
          <w:marLeft w:val="0"/>
          <w:marRight w:val="0"/>
          <w:marTop w:val="120"/>
          <w:marBottom w:val="0"/>
          <w:divBdr>
            <w:top w:val="none" w:sz="0" w:space="0" w:color="auto"/>
            <w:left w:val="none" w:sz="0" w:space="0" w:color="auto"/>
            <w:bottom w:val="none" w:sz="0" w:space="0" w:color="auto"/>
            <w:right w:val="none" w:sz="0" w:space="0" w:color="auto"/>
          </w:divBdr>
        </w:div>
        <w:div w:id="934940784">
          <w:marLeft w:val="0"/>
          <w:marRight w:val="0"/>
          <w:marTop w:val="120"/>
          <w:marBottom w:val="0"/>
          <w:divBdr>
            <w:top w:val="none" w:sz="0" w:space="0" w:color="auto"/>
            <w:left w:val="none" w:sz="0" w:space="0" w:color="auto"/>
            <w:bottom w:val="none" w:sz="0" w:space="0" w:color="auto"/>
            <w:right w:val="none" w:sz="0" w:space="0" w:color="auto"/>
          </w:divBdr>
        </w:div>
        <w:div w:id="519130427">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tiff"/><Relationship Id="rId18" Type="http://schemas.openxmlformats.org/officeDocument/2006/relationships/header" Target="header3.xml"/><Relationship Id="rId26" Type="http://schemas.openxmlformats.org/officeDocument/2006/relationships/hyperlink" Target="consultantplus://offline/ref=0EA69706CF513E5DBAD11A8BB9134A24AA54B4E9ADCDD26CC1E2E6931C5A466D78014C38ABBEC004A31B3DJCb5M" TargetMode="External"/><Relationship Id="rId39" Type="http://schemas.openxmlformats.org/officeDocument/2006/relationships/hyperlink" Target="http://ru48.registrnpa.ru/" TargetMode="External"/><Relationship Id="rId3" Type="http://schemas.openxmlformats.org/officeDocument/2006/relationships/styles" Target="styles.xml"/><Relationship Id="rId21" Type="http://schemas.openxmlformats.org/officeDocument/2006/relationships/footer" Target="footer2.xml"/><Relationship Id="rId34" Type="http://schemas.openxmlformats.org/officeDocument/2006/relationships/hyperlink" Target="http://www.consultant.ru/document/cons_doc_LAW_329358/12bab00129e1f67054f2ff8c4a9222f95908593d/" TargetMode="External"/><Relationship Id="rId42" Type="http://schemas.openxmlformats.org/officeDocument/2006/relationships/hyperlink" Target="http://www.consultant.ru/document/cons_doc_LAW_34661/370d3e3ceb37236f559748a5481d253b88125bc4/" TargetMode="External"/><Relationship Id="rId7" Type="http://schemas.openxmlformats.org/officeDocument/2006/relationships/endnotes" Target="endnotes.xml"/><Relationship Id="rId12" Type="http://schemas.openxmlformats.org/officeDocument/2006/relationships/image" Target="media/image3.tiff"/><Relationship Id="rId17" Type="http://schemas.openxmlformats.org/officeDocument/2006/relationships/image" Target="media/image8.tiff"/><Relationship Id="rId25" Type="http://schemas.openxmlformats.org/officeDocument/2006/relationships/footer" Target="footer4.xml"/><Relationship Id="rId33" Type="http://schemas.openxmlformats.org/officeDocument/2006/relationships/hyperlink" Target="http://www.consultant.ru/document/cons_doc_LAW_329358/24d7b0edc4bd6f15552f86a63e557c3a25462b94/" TargetMode="External"/><Relationship Id="rId38" Type="http://schemas.openxmlformats.org/officeDocument/2006/relationships/hyperlink" Target="http://ru48.registrnpa.ru/" TargetMode="Externa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header" Target="header4.xml"/><Relationship Id="rId29" Type="http://schemas.openxmlformats.org/officeDocument/2006/relationships/hyperlink" Target="consultantplus://offline/ref=0EA69706CF513E5DBAD11A8BB9134A24AA54B4E9ADCDD26CC1E2E6931C5A466D78014C38ABBEC004A31C3BJCb2M" TargetMode="External"/><Relationship Id="rId41" Type="http://schemas.openxmlformats.org/officeDocument/2006/relationships/hyperlink" Target="http://www.consultant.ru/document/cons_doc_LAW_3377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tiff"/><Relationship Id="rId24" Type="http://schemas.openxmlformats.org/officeDocument/2006/relationships/header" Target="header6.xml"/><Relationship Id="rId32" Type="http://schemas.openxmlformats.org/officeDocument/2006/relationships/hyperlink" Target="http://www.consultant.ru/document/cons_doc_LAW_322894/d4131daeffceff28e2dda2eba7105f88abc9e7e9/" TargetMode="External"/><Relationship Id="rId37" Type="http://schemas.openxmlformats.org/officeDocument/2006/relationships/hyperlink" Target="http://ru48.registrnpa.ru/" TargetMode="External"/><Relationship Id="rId40" Type="http://schemas.openxmlformats.org/officeDocument/2006/relationships/hyperlink" Target="http://www.consultant.ru/document/Cons_doc_LAW_186038/cd166a95915a64d4656d815faefe763f83fab85b/" TargetMode="Externa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footer" Target="footer3.xml"/><Relationship Id="rId28" Type="http://schemas.openxmlformats.org/officeDocument/2006/relationships/hyperlink" Target="consultantplus://offline/ref=0EA69706CF513E5DBAD11A8BB9134A24AA54B4E9ADCDD26CC1E2E6931C5A466D78014C38ABBEC004A31B3DJCb5M" TargetMode="External"/><Relationship Id="rId36" Type="http://schemas.openxmlformats.org/officeDocument/2006/relationships/hyperlink" Target="http://ru48.registrnpa.ru/" TargetMode="External"/><Relationship Id="rId10" Type="http://schemas.openxmlformats.org/officeDocument/2006/relationships/header" Target="header2.xml"/><Relationship Id="rId19" Type="http://schemas.openxmlformats.org/officeDocument/2006/relationships/footer" Target="footer1.xml"/><Relationship Id="rId31" Type="http://schemas.openxmlformats.org/officeDocument/2006/relationships/hyperlink" Target="http://www.consultant.ru/document/cons_doc_LAW_33773/"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tiff"/><Relationship Id="rId22" Type="http://schemas.openxmlformats.org/officeDocument/2006/relationships/header" Target="header5.xml"/><Relationship Id="rId27" Type="http://schemas.openxmlformats.org/officeDocument/2006/relationships/hyperlink" Target="consultantplus://offline/ref=0EA69706CF513E5DBAD11A8BB9134A24AA54B4E9ADCDD26CC1E2E6931C5A466D78014C38ABBEC004A31C3BJCb2M" TargetMode="External"/><Relationship Id="rId30" Type="http://schemas.openxmlformats.org/officeDocument/2006/relationships/hyperlink" Target="http://www.consultant.ru/document/cons_doc_LAW_300880/fd9fd68a79429c1f94faa356ae7d28a510fd9f5b/" TargetMode="External"/><Relationship Id="rId35" Type="http://schemas.openxmlformats.org/officeDocument/2006/relationships/hyperlink" Target="http://ru48.registrnpa.ru/"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ВРИ">
      <a:majorFont>
        <a:latin typeface="Times New Roman"/>
        <a:ea typeface=""/>
        <a:cs typeface=""/>
      </a:majorFont>
      <a:minorFont>
        <a:latin typeface="Times New Roman"/>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F280BF-50EF-4278-8EB9-C8014FDAA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15649</TotalTime>
  <Pages>109</Pages>
  <Words>53300</Words>
  <Characters>303810</Characters>
  <Application>Microsoft Office Word</Application>
  <DocSecurity>0</DocSecurity>
  <Lines>2531</Lines>
  <Paragraphs>712</Paragraphs>
  <ScaleCrop>false</ScaleCrop>
  <HeadingPairs>
    <vt:vector size="2" baseType="variant">
      <vt:variant>
        <vt:lpstr>Название</vt:lpstr>
      </vt:variant>
      <vt:variant>
        <vt:i4>1</vt:i4>
      </vt:variant>
    </vt:vector>
  </HeadingPairs>
  <TitlesOfParts>
    <vt:vector size="1" baseType="lpstr">
      <vt:lpstr>Заявление на допуск</vt:lpstr>
    </vt:vector>
  </TitlesOfParts>
  <Company>MoBIL GROUP</Company>
  <LinksUpToDate>false</LinksUpToDate>
  <CharactersWithSpaces>356398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Заявление на допуск</dc:title>
  <dc:creator>НП "ОборонСтрой"</dc:creator>
  <cp:lastModifiedBy>Пользователь</cp:lastModifiedBy>
  <cp:revision>30</cp:revision>
  <cp:lastPrinted>2021-08-10T11:33:00Z</cp:lastPrinted>
  <dcterms:created xsi:type="dcterms:W3CDTF">2020-04-08T07:19:00Z</dcterms:created>
  <dcterms:modified xsi:type="dcterms:W3CDTF">2021-08-23T04:59:00Z</dcterms:modified>
</cp:coreProperties>
</file>